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ind w:right="1438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11455400</wp:posOffset>
            </wp:positionV>
            <wp:extent cx="368300" cy="381000"/>
            <wp:effectExtent l="0" t="0" r="12700" b="0"/>
            <wp:wrapNone/>
            <wp:docPr id="100056" name="图片 100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6" name="图片 1000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t>八年级下册</w:t>
      </w:r>
      <w:r>
        <w:rPr>
          <w:rFonts w:hint="eastAsia" w:ascii="黑体" w:hAnsi="黑体" w:eastAsia="黑体" w:cs="黑体"/>
          <w:lang w:val="en-US" w:eastAsia="zh-CN"/>
        </w:rPr>
        <w:t>阶段</w:t>
      </w:r>
      <w:r>
        <w:rPr>
          <w:rFonts w:hint="eastAsia" w:ascii="黑体" w:hAnsi="黑体" w:eastAsia="黑体" w:cs="黑体"/>
        </w:rPr>
        <w:t>测试</w:t>
      </w:r>
    </w:p>
    <w:p>
      <w:pPr>
        <w:spacing w:before="109" w:line="240" w:lineRule="auto"/>
        <w:ind w:left="0" w:right="1438" w:firstLine="0"/>
        <w:jc w:val="center"/>
        <w:rPr>
          <w:rFonts w:hint="eastAsia" w:ascii="Microsoft JhengHei" w:eastAsia="Microsoft JhengHei"/>
          <w:b/>
          <w:sz w:val="28"/>
        </w:rPr>
      </w:pPr>
      <w:r>
        <w:rPr>
          <w:rFonts w:hint="eastAsia" w:ascii="Microsoft JhengHei" w:eastAsia="Microsoft JhengHei"/>
          <w:b/>
          <w:sz w:val="28"/>
        </w:rPr>
        <w:t>（本试卷共四大题，满分 100 分）</w:t>
      </w:r>
    </w:p>
    <w:p>
      <w:pPr>
        <w:pStyle w:val="3"/>
        <w:spacing w:before="69" w:line="240" w:lineRule="auto"/>
        <w:ind w:left="0" w:right="3903"/>
        <w:jc w:val="center"/>
      </w:pPr>
      <w:r>
        <w:t xml:space="preserve">一、单项选择。（共 </w:t>
      </w:r>
      <w:r>
        <w:rPr>
          <w:rFonts w:ascii="Times New Roman" w:eastAsia="Times New Roman"/>
        </w:rPr>
        <w:t xml:space="preserve">10 </w:t>
      </w:r>
      <w:r>
        <w:t xml:space="preserve">小题，每小题 </w:t>
      </w:r>
      <w:r>
        <w:rPr>
          <w:rFonts w:ascii="Times New Roman" w:eastAsia="Times New Roman"/>
        </w:rPr>
        <w:t xml:space="preserve">1.5 </w:t>
      </w:r>
      <w:r>
        <w:t xml:space="preserve">分，共 </w:t>
      </w:r>
      <w:r>
        <w:rPr>
          <w:rFonts w:ascii="Times New Roman" w:eastAsia="Times New Roman"/>
        </w:rPr>
        <w:t xml:space="preserve">15 </w:t>
      </w:r>
      <w:r>
        <w:t>分）</w:t>
      </w:r>
    </w:p>
    <w:p>
      <w:pPr>
        <w:pStyle w:val="9"/>
        <w:numPr>
          <w:ilvl w:val="0"/>
          <w:numId w:val="1"/>
        </w:numPr>
        <w:tabs>
          <w:tab w:val="left" w:pos="563"/>
          <w:tab w:val="left" w:pos="5855"/>
        </w:tabs>
        <w:spacing w:before="53" w:after="0" w:line="240" w:lineRule="auto"/>
        <w:ind w:left="562" w:right="0" w:hanging="363"/>
        <w:jc w:val="left"/>
        <w:rPr>
          <w:sz w:val="24"/>
        </w:rPr>
      </w:pPr>
      <w:r>
        <w:rPr>
          <w:spacing w:val="-3"/>
          <w:position w:val="1"/>
          <w:sz w:val="24"/>
        </w:rPr>
        <w:t xml:space="preserve">It </w:t>
      </w:r>
      <w:r>
        <w:rPr>
          <w:position w:val="1"/>
          <w:sz w:val="24"/>
        </w:rPr>
        <w:t>is difficult for me to do this job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because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it</w:t>
      </w:r>
      <w:r>
        <w:rPr>
          <w:position w:val="1"/>
          <w:sz w:val="24"/>
          <w:u w:val="single"/>
        </w:rPr>
        <w:t xml:space="preserve"> </w:t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</w:rPr>
        <w:t>a lot of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experience.</w:t>
      </w:r>
    </w:p>
    <w:p>
      <w:pPr>
        <w:pStyle w:val="4"/>
        <w:tabs>
          <w:tab w:val="left" w:pos="2276"/>
          <w:tab w:val="left" w:pos="2546"/>
          <w:tab w:val="left" w:pos="4141"/>
          <w:tab w:val="left" w:pos="6011"/>
        </w:tabs>
        <w:spacing w:before="50" w:line="240" w:lineRule="auto"/>
        <w:ind w:left="200" w:right="2228" w:firstLine="479"/>
      </w:pPr>
      <w:r>
        <w:rPr>
          <w:position w:val="1"/>
        </w:rPr>
        <w:t>A</w:t>
      </w:r>
      <w:r>
        <w:rPr>
          <w:rFonts w:hint="eastAsia" w:ascii="宋体" w:eastAsia="宋体"/>
        </w:rPr>
        <w:t>．</w:t>
      </w:r>
      <w:r>
        <w:rPr>
          <w:position w:val="1"/>
        </w:rPr>
        <w:t>asks</w:t>
      </w:r>
      <w:r>
        <w:rPr>
          <w:position w:val="1"/>
        </w:rPr>
        <w:tab/>
      </w:r>
      <w:r>
        <w:rPr>
          <w:position w:val="1"/>
        </w:rPr>
        <w:t>B</w:t>
      </w:r>
      <w:r>
        <w:rPr>
          <w:rFonts w:hint="eastAsia" w:ascii="宋体" w:eastAsia="宋体"/>
        </w:rPr>
        <w:t>．</w:t>
      </w:r>
      <w:r>
        <w:rPr>
          <w:position w:val="1"/>
        </w:rPr>
        <w:t>wants</w:t>
      </w:r>
      <w:r>
        <w:rPr>
          <w:position w:val="1"/>
        </w:rPr>
        <w:tab/>
      </w:r>
      <w:r>
        <w:rPr>
          <w:position w:val="1"/>
        </w:rPr>
        <w:t>C</w:t>
      </w:r>
      <w:r>
        <w:rPr>
          <w:rFonts w:hint="eastAsia" w:ascii="宋体" w:eastAsia="宋体"/>
        </w:rPr>
        <w:t>．</w:t>
      </w:r>
      <w:r>
        <w:rPr>
          <w:position w:val="1"/>
        </w:rPr>
        <w:t>has</w:t>
      </w:r>
      <w:r>
        <w:rPr>
          <w:position w:val="1"/>
        </w:rPr>
        <w:tab/>
      </w:r>
      <w:r>
        <w:rPr>
          <w:position w:val="1"/>
        </w:rPr>
        <w:t>D</w:t>
      </w:r>
      <w:r>
        <w:rPr>
          <w:rFonts w:hint="eastAsia" w:ascii="宋体" w:eastAsia="宋体"/>
        </w:rPr>
        <w:t>．</w:t>
      </w:r>
      <w:r>
        <w:rPr>
          <w:position w:val="1"/>
        </w:rPr>
        <w:t>requires 2</w:t>
      </w:r>
      <w:r>
        <w:rPr>
          <w:rFonts w:hint="eastAsia" w:ascii="宋体" w:eastAsia="宋体"/>
        </w:rPr>
        <w:t>．</w:t>
      </w:r>
      <w:r>
        <w:rPr>
          <w:position w:val="1"/>
        </w:rPr>
        <w:t>When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we</w:t>
      </w:r>
      <w:r>
        <w:rPr>
          <w:position w:val="1"/>
          <w:u w:val="single"/>
        </w:rPr>
        <w:t xml:space="preserve"> </w:t>
      </w:r>
      <w:r>
        <w:rPr>
          <w:position w:val="1"/>
          <w:u w:val="single"/>
        </w:rPr>
        <w:tab/>
      </w:r>
      <w:r>
        <w:rPr>
          <w:position w:val="1"/>
          <w:u w:val="single"/>
        </w:rPr>
        <w:tab/>
      </w:r>
      <w:r>
        <w:rPr>
          <w:position w:val="1"/>
        </w:rPr>
        <w:t>the small island, we found there was nobody on it at</w:t>
      </w:r>
      <w:r>
        <w:rPr>
          <w:spacing w:val="-19"/>
          <w:position w:val="1"/>
        </w:rPr>
        <w:t xml:space="preserve"> </w:t>
      </w:r>
      <w:r>
        <w:rPr>
          <w:position w:val="1"/>
        </w:rPr>
        <w:t>all.</w:t>
      </w:r>
    </w:p>
    <w:p>
      <w:pPr>
        <w:pStyle w:val="4"/>
        <w:tabs>
          <w:tab w:val="left" w:pos="2276"/>
          <w:tab w:val="left" w:pos="2539"/>
          <w:tab w:val="left" w:pos="4141"/>
          <w:tab w:val="left" w:pos="6011"/>
        </w:tabs>
        <w:spacing w:line="240" w:lineRule="auto"/>
        <w:ind w:left="200" w:right="2976" w:firstLine="479"/>
      </w:pPr>
      <w:r>
        <w:rPr>
          <w:position w:val="1"/>
        </w:rPr>
        <w:t>A</w:t>
      </w:r>
      <w:r>
        <w:rPr>
          <w:rFonts w:hint="eastAsia" w:ascii="宋体" w:eastAsia="宋体"/>
        </w:rPr>
        <w:t>．</w:t>
      </w:r>
      <w:r>
        <w:rPr>
          <w:position w:val="1"/>
        </w:rPr>
        <w:t>got</w:t>
      </w:r>
      <w:r>
        <w:rPr>
          <w:position w:val="1"/>
        </w:rPr>
        <w:tab/>
      </w:r>
      <w:r>
        <w:rPr>
          <w:position w:val="1"/>
        </w:rPr>
        <w:t>B</w:t>
      </w:r>
      <w:r>
        <w:rPr>
          <w:rFonts w:hint="eastAsia" w:ascii="宋体" w:eastAsia="宋体"/>
        </w:rPr>
        <w:t>．</w:t>
      </w:r>
      <w:r>
        <w:rPr>
          <w:position w:val="1"/>
        </w:rPr>
        <w:t>arrived</w:t>
      </w:r>
      <w:r>
        <w:rPr>
          <w:position w:val="1"/>
        </w:rPr>
        <w:tab/>
      </w:r>
      <w:r>
        <w:rPr>
          <w:position w:val="1"/>
        </w:rPr>
        <w:t>C</w:t>
      </w:r>
      <w:r>
        <w:rPr>
          <w:rFonts w:hint="eastAsia" w:ascii="宋体" w:eastAsia="宋体"/>
        </w:rPr>
        <w:t>．</w:t>
      </w:r>
      <w:r>
        <w:rPr>
          <w:position w:val="1"/>
        </w:rPr>
        <w:t>went</w:t>
      </w:r>
      <w:r>
        <w:rPr>
          <w:position w:val="1"/>
        </w:rPr>
        <w:tab/>
      </w:r>
      <w:r>
        <w:rPr>
          <w:spacing w:val="-3"/>
          <w:position w:val="1"/>
        </w:rPr>
        <w:t>D</w:t>
      </w:r>
      <w:r>
        <w:rPr>
          <w:rFonts w:hint="eastAsia" w:ascii="宋体" w:eastAsia="宋体"/>
          <w:spacing w:val="-3"/>
        </w:rPr>
        <w:t>．</w:t>
      </w:r>
      <w:r>
        <w:rPr>
          <w:spacing w:val="-3"/>
          <w:position w:val="1"/>
        </w:rPr>
        <w:t>reached</w:t>
      </w:r>
      <w:r>
        <w:rPr>
          <w:spacing w:val="-3"/>
        </w:rPr>
        <w:t xml:space="preserve"> </w:t>
      </w:r>
      <w:r>
        <w:t>3.--They</w:t>
      </w:r>
      <w:r>
        <w:rPr>
          <w:spacing w:val="-5"/>
        </w:rPr>
        <w:t xml:space="preserve"> </w:t>
      </w:r>
      <w:r>
        <w:t>will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a play in the school hall</w:t>
      </w:r>
      <w:r>
        <w:rPr>
          <w:spacing w:val="-6"/>
        </w:rPr>
        <w:t xml:space="preserve"> </w:t>
      </w:r>
      <w:r>
        <w:t>tonight.</w:t>
      </w:r>
    </w:p>
    <w:p>
      <w:pPr>
        <w:pStyle w:val="4"/>
        <w:tabs>
          <w:tab w:val="left" w:pos="3719"/>
        </w:tabs>
        <w:spacing w:before="24" w:line="240" w:lineRule="auto"/>
        <w:ind w:left="440"/>
      </w:pPr>
      <w:r>
        <w:t>--Great! Would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like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to enjoy</w:t>
      </w:r>
      <w:r>
        <w:rPr>
          <w:spacing w:val="-5"/>
        </w:rPr>
        <w:t xml:space="preserve"> </w:t>
      </w:r>
      <w:r>
        <w:t>it?</w:t>
      </w:r>
    </w:p>
    <w:p>
      <w:pPr>
        <w:pStyle w:val="4"/>
        <w:tabs>
          <w:tab w:val="left" w:pos="3560"/>
        </w:tabs>
        <w:spacing w:before="84" w:line="240" w:lineRule="auto"/>
        <w:ind w:left="634"/>
      </w:pPr>
      <w:r>
        <w:t>A. put</w:t>
      </w:r>
      <w:r>
        <w:rPr>
          <w:spacing w:val="-1"/>
        </w:rPr>
        <w:t xml:space="preserve"> </w:t>
      </w:r>
      <w:r>
        <w:t>on; going</w:t>
      </w:r>
      <w:r>
        <w:tab/>
      </w:r>
      <w:r>
        <w:t>B. put on; to go</w:t>
      </w:r>
    </w:p>
    <w:p>
      <w:pPr>
        <w:pStyle w:val="4"/>
        <w:tabs>
          <w:tab w:val="left" w:pos="3560"/>
        </w:tabs>
        <w:spacing w:before="81" w:line="240" w:lineRule="auto"/>
        <w:ind w:left="200" w:right="5004" w:firstLine="434"/>
      </w:pPr>
      <w:r>
        <w:t>C. put</w:t>
      </w:r>
      <w:r>
        <w:rPr>
          <w:spacing w:val="-1"/>
        </w:rPr>
        <w:t xml:space="preserve"> </w:t>
      </w:r>
      <w:r>
        <w:t>out;</w:t>
      </w:r>
      <w:r>
        <w:rPr>
          <w:spacing w:val="-1"/>
        </w:rPr>
        <w:t xml:space="preserve"> </w:t>
      </w:r>
      <w:r>
        <w:t>going</w:t>
      </w:r>
      <w:r>
        <w:tab/>
      </w:r>
      <w:r>
        <w:t xml:space="preserve">D. put out; to </w:t>
      </w:r>
      <w:r>
        <w:rPr>
          <w:spacing w:val="-9"/>
        </w:rPr>
        <w:t xml:space="preserve">go </w:t>
      </w:r>
      <w:r>
        <w:t>4.--How is your</w:t>
      </w:r>
      <w:r>
        <w:rPr>
          <w:spacing w:val="4"/>
        </w:rPr>
        <w:t xml:space="preserve"> </w:t>
      </w:r>
      <w:r>
        <w:t>grandma?</w:t>
      </w:r>
    </w:p>
    <w:p>
      <w:pPr>
        <w:pStyle w:val="4"/>
        <w:tabs>
          <w:tab w:val="left" w:pos="3355"/>
          <w:tab w:val="left" w:pos="8188"/>
        </w:tabs>
        <w:spacing w:line="240" w:lineRule="auto"/>
        <w:ind w:left="440" w:right="1643"/>
      </w:pPr>
      <w:r>
        <w:t>--She's</w:t>
      </w:r>
      <w:r>
        <w:fldChar w:fldCharType="begin"/>
      </w:r>
      <w:r>
        <w:instrText xml:space="preserve"> HYPERLINK "http://www.21cnjy.com/" </w:instrText>
      </w:r>
      <w:r>
        <w:fldChar w:fldCharType="separate"/>
      </w:r>
      <w:r>
        <w:t xml:space="preserve"> fine. </w:t>
      </w:r>
      <w:r>
        <w:fldChar w:fldCharType="end"/>
      </w:r>
      <w:r>
        <w:t>She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to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paper cuttings at home. But now she is</w:t>
      </w:r>
      <w:r>
        <w:rPr>
          <w:spacing w:val="4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to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4"/>
        </w:rPr>
        <w:t xml:space="preserve">out </w:t>
      </w:r>
      <w:r>
        <w:t>for a</w:t>
      </w:r>
      <w:r>
        <w:rPr>
          <w:spacing w:val="-3"/>
        </w:rPr>
        <w:t xml:space="preserve"> </w:t>
      </w:r>
      <w:r>
        <w:t>walk.</w:t>
      </w:r>
    </w:p>
    <w:p>
      <w:pPr>
        <w:pStyle w:val="4"/>
        <w:tabs>
          <w:tab w:val="left" w:pos="2644"/>
          <w:tab w:val="left" w:pos="4369"/>
          <w:tab w:val="left" w:pos="6642"/>
        </w:tabs>
        <w:spacing w:before="1" w:line="240" w:lineRule="auto"/>
        <w:ind w:left="680"/>
      </w:pPr>
      <w:r>
        <w:t>A.</w:t>
      </w:r>
      <w:r>
        <w:rPr>
          <w:spacing w:val="-2"/>
        </w:rPr>
        <w:t xml:space="preserve"> </w:t>
      </w:r>
      <w:r>
        <w:t>make;</w:t>
      </w:r>
      <w:r>
        <w:rPr>
          <w:spacing w:val="1"/>
        </w:rPr>
        <w:t xml:space="preserve"> </w:t>
      </w:r>
      <w:r>
        <w:t>going</w:t>
      </w:r>
      <w:r>
        <w:tab/>
      </w:r>
      <w:r>
        <w:t>B.</w:t>
      </w:r>
      <w:r>
        <w:rPr>
          <w:spacing w:val="-1"/>
        </w:rPr>
        <w:t xml:space="preserve"> </w:t>
      </w:r>
      <w:r>
        <w:t>making;</w:t>
      </w:r>
      <w:r>
        <w:rPr>
          <w:spacing w:val="-1"/>
        </w:rPr>
        <w:t xml:space="preserve"> </w:t>
      </w:r>
      <w:r>
        <w:t>go</w:t>
      </w:r>
      <w:r>
        <w:tab/>
      </w:r>
      <w:r>
        <w:t>C.</w:t>
      </w:r>
      <w:r>
        <w:rPr>
          <w:spacing w:val="-1"/>
        </w:rPr>
        <w:t xml:space="preserve"> </w:t>
      </w:r>
      <w:r>
        <w:t>making;</w:t>
      </w:r>
      <w:r>
        <w:rPr>
          <w:spacing w:val="1"/>
        </w:rPr>
        <w:t xml:space="preserve"> </w:t>
      </w:r>
      <w:r>
        <w:t>going</w:t>
      </w:r>
      <w:r>
        <w:tab/>
      </w:r>
      <w:r>
        <w:t>D. make; go</w:t>
      </w:r>
    </w:p>
    <w:p>
      <w:pPr>
        <w:pStyle w:val="9"/>
        <w:numPr>
          <w:ilvl w:val="0"/>
          <w:numId w:val="2"/>
        </w:numPr>
        <w:tabs>
          <w:tab w:val="left" w:pos="441"/>
          <w:tab w:val="left" w:pos="3036"/>
        </w:tabs>
        <w:spacing w:before="84" w:after="0" w:line="240" w:lineRule="auto"/>
        <w:ind w:left="440" w:right="0" w:hanging="241"/>
        <w:jc w:val="left"/>
        <w:rPr>
          <w:sz w:val="24"/>
        </w:rPr>
      </w:pPr>
      <w:r>
        <w:rPr>
          <w:sz w:val="24"/>
        </w:rPr>
        <w:t>-- Excuse</w:t>
      </w:r>
      <w:r>
        <w:rPr>
          <w:spacing w:val="-4"/>
          <w:sz w:val="24"/>
        </w:rPr>
        <w:t xml:space="preserve"> </w:t>
      </w:r>
      <w:r>
        <w:rPr>
          <w:sz w:val="24"/>
        </w:rPr>
        <w:t>me. I'm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some toys for </w:t>
      </w:r>
      <w:r>
        <w:rPr>
          <w:spacing w:val="2"/>
          <w:sz w:val="24"/>
        </w:rPr>
        <w:t>my</w:t>
      </w:r>
      <w:r>
        <w:rPr>
          <w:spacing w:val="-8"/>
          <w:sz w:val="24"/>
        </w:rPr>
        <w:t xml:space="preserve"> </w:t>
      </w:r>
      <w:r>
        <w:rPr>
          <w:sz w:val="24"/>
        </w:rPr>
        <w:t>son.</w:t>
      </w:r>
    </w:p>
    <w:p>
      <w:pPr>
        <w:pStyle w:val="4"/>
        <w:tabs>
          <w:tab w:val="left" w:pos="3561"/>
        </w:tabs>
        <w:spacing w:before="81" w:line="240" w:lineRule="auto"/>
        <w:ind w:left="440"/>
      </w:pPr>
      <w:r>
        <w:t>-- Sorry. The</w:t>
      </w:r>
      <w:r>
        <w:rPr>
          <w:spacing w:val="-4"/>
        </w:rPr>
        <w:t xml:space="preserve"> </w:t>
      </w:r>
      <w:r>
        <w:t>last</w:t>
      </w:r>
      <w:r>
        <w:rPr>
          <w:spacing w:val="-1"/>
        </w:rPr>
        <w:t xml:space="preserve"> </w:t>
      </w:r>
      <w:r>
        <w:t>one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yesterday.</w:t>
      </w:r>
    </w:p>
    <w:p>
      <w:pPr>
        <w:pStyle w:val="9"/>
        <w:numPr>
          <w:ilvl w:val="1"/>
          <w:numId w:val="2"/>
        </w:numPr>
        <w:tabs>
          <w:tab w:val="left" w:pos="974"/>
        </w:tabs>
        <w:spacing w:before="84" w:after="0" w:line="240" w:lineRule="auto"/>
        <w:ind w:left="973" w:right="0" w:hanging="294"/>
        <w:jc w:val="left"/>
        <w:rPr>
          <w:sz w:val="24"/>
        </w:rPr>
      </w:pPr>
      <w:r>
        <w:rPr>
          <w:sz w:val="24"/>
        </w:rPr>
        <w:t>looking after; was</w:t>
      </w:r>
      <w:r>
        <w:rPr>
          <w:spacing w:val="-3"/>
          <w:sz w:val="24"/>
        </w:rPr>
        <w:t xml:space="preserve"> </w:t>
      </w:r>
      <w:r>
        <w:rPr>
          <w:sz w:val="24"/>
        </w:rPr>
        <w:t>selling</w:t>
      </w:r>
    </w:p>
    <w:p>
      <w:pPr>
        <w:pStyle w:val="9"/>
        <w:numPr>
          <w:ilvl w:val="1"/>
          <w:numId w:val="2"/>
        </w:numPr>
        <w:tabs>
          <w:tab w:val="left" w:pos="959"/>
        </w:tabs>
        <w:spacing w:before="82" w:after="0" w:line="240" w:lineRule="auto"/>
        <w:ind w:left="958" w:right="0" w:hanging="279"/>
        <w:jc w:val="left"/>
        <w:rPr>
          <w:sz w:val="24"/>
        </w:rPr>
      </w:pPr>
      <w:r>
        <w:rPr>
          <w:sz w:val="24"/>
        </w:rPr>
        <w:t>looking for; was sold</w:t>
      </w:r>
    </w:p>
    <w:p>
      <w:pPr>
        <w:pStyle w:val="9"/>
        <w:numPr>
          <w:ilvl w:val="1"/>
          <w:numId w:val="2"/>
        </w:numPr>
        <w:tabs>
          <w:tab w:val="left" w:pos="961"/>
        </w:tabs>
        <w:spacing w:before="84" w:after="0" w:line="240" w:lineRule="auto"/>
        <w:ind w:left="960" w:right="0" w:hanging="281"/>
        <w:jc w:val="left"/>
        <w:rPr>
          <w:sz w:val="24"/>
        </w:rPr>
      </w:pPr>
      <w:r>
        <w:rPr>
          <w:sz w:val="24"/>
        </w:rPr>
        <w:t>looking after; was</w:t>
      </w:r>
      <w:r>
        <w:rPr>
          <w:spacing w:val="-4"/>
          <w:sz w:val="24"/>
        </w:rPr>
        <w:t xml:space="preserve"> </w:t>
      </w:r>
      <w:r>
        <w:rPr>
          <w:sz w:val="24"/>
        </w:rPr>
        <w:t>sold</w:t>
      </w:r>
    </w:p>
    <w:p>
      <w:pPr>
        <w:pStyle w:val="9"/>
        <w:numPr>
          <w:ilvl w:val="1"/>
          <w:numId w:val="2"/>
        </w:numPr>
        <w:tabs>
          <w:tab w:val="left" w:pos="974"/>
        </w:tabs>
        <w:spacing w:before="82" w:after="0" w:line="240" w:lineRule="auto"/>
        <w:ind w:left="973" w:right="0" w:hanging="294"/>
        <w:jc w:val="left"/>
        <w:rPr>
          <w:sz w:val="24"/>
        </w:rPr>
      </w:pPr>
      <w:r>
        <w:rPr>
          <w:sz w:val="24"/>
        </w:rPr>
        <w:t>looking for; was</w:t>
      </w:r>
      <w:r>
        <w:rPr>
          <w:spacing w:val="-1"/>
          <w:sz w:val="24"/>
        </w:rPr>
        <w:t xml:space="preserve"> </w:t>
      </w:r>
      <w:r>
        <w:rPr>
          <w:sz w:val="24"/>
        </w:rPr>
        <w:t>selling</w:t>
      </w:r>
    </w:p>
    <w:p>
      <w:pPr>
        <w:pStyle w:val="4"/>
        <w:tabs>
          <w:tab w:val="left" w:pos="2847"/>
        </w:tabs>
        <w:spacing w:before="84" w:line="240" w:lineRule="auto"/>
        <w:ind w:left="200"/>
      </w:pPr>
      <w:r>
        <w:t>6.-- Does</w:t>
      </w:r>
      <w:r>
        <w:rPr>
          <w:spacing w:val="-3"/>
        </w:rPr>
        <w:t xml:space="preserve"> </w:t>
      </w:r>
      <w:r>
        <w:t>she like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English songs?</w:t>
      </w:r>
    </w:p>
    <w:p>
      <w:pPr>
        <w:pStyle w:val="4"/>
        <w:tabs>
          <w:tab w:val="left" w:pos="2645"/>
        </w:tabs>
        <w:spacing w:before="81" w:line="240" w:lineRule="auto"/>
        <w:ind w:left="440"/>
      </w:pPr>
      <w:r>
        <w:t>--Yes.</w:t>
      </w:r>
      <w:r>
        <w:rPr>
          <w:spacing w:val="-2"/>
        </w:rPr>
        <w:t xml:space="preserve"> </w:t>
      </w:r>
      <w:r>
        <w:t>She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to sing English songs in her</w:t>
      </w:r>
      <w:r>
        <w:rPr>
          <w:spacing w:val="-1"/>
        </w:rPr>
        <w:t xml:space="preserve"> </w:t>
      </w:r>
      <w:r>
        <w:t>room.</w:t>
      </w:r>
    </w:p>
    <w:p>
      <w:pPr>
        <w:pStyle w:val="9"/>
        <w:numPr>
          <w:ilvl w:val="0"/>
          <w:numId w:val="3"/>
        </w:numPr>
        <w:tabs>
          <w:tab w:val="left" w:pos="974"/>
        </w:tabs>
        <w:spacing w:before="85" w:after="0" w:line="240" w:lineRule="auto"/>
        <w:ind w:left="973" w:right="0" w:hanging="294"/>
        <w:jc w:val="left"/>
        <w:rPr>
          <w:sz w:val="24"/>
        </w:rPr>
      </w:pPr>
      <w:r>
        <w:rPr>
          <w:sz w:val="24"/>
        </w:rPr>
        <w:t>singing; often</w:t>
      </w:r>
      <w:r>
        <w:rPr>
          <w:spacing w:val="-1"/>
          <w:sz w:val="24"/>
        </w:rPr>
        <w:t xml:space="preserve"> </w:t>
      </w:r>
      <w:r>
        <w:rPr>
          <w:sz w:val="24"/>
        </w:rPr>
        <w:t>heard</w:t>
      </w:r>
    </w:p>
    <w:p>
      <w:pPr>
        <w:pStyle w:val="9"/>
        <w:numPr>
          <w:ilvl w:val="0"/>
          <w:numId w:val="3"/>
        </w:numPr>
        <w:tabs>
          <w:tab w:val="left" w:pos="959"/>
        </w:tabs>
        <w:spacing w:before="82" w:after="0" w:line="240" w:lineRule="auto"/>
        <w:ind w:left="958" w:right="0" w:hanging="279"/>
        <w:jc w:val="left"/>
        <w:rPr>
          <w:sz w:val="24"/>
        </w:rPr>
      </w:pPr>
      <w:r>
        <w:rPr>
          <w:sz w:val="24"/>
        </w:rPr>
        <w:t>singing; is often</w:t>
      </w:r>
      <w:r>
        <w:rPr>
          <w:spacing w:val="1"/>
          <w:sz w:val="24"/>
        </w:rPr>
        <w:t xml:space="preserve"> </w:t>
      </w:r>
      <w:r>
        <w:rPr>
          <w:sz w:val="24"/>
        </w:rPr>
        <w:t>heard</w:t>
      </w:r>
    </w:p>
    <w:p>
      <w:pPr>
        <w:pStyle w:val="9"/>
        <w:numPr>
          <w:ilvl w:val="0"/>
          <w:numId w:val="3"/>
        </w:numPr>
        <w:tabs>
          <w:tab w:val="left" w:pos="961"/>
        </w:tabs>
        <w:spacing w:before="84" w:after="0" w:line="240" w:lineRule="auto"/>
        <w:ind w:left="960" w:right="0" w:hanging="281"/>
        <w:jc w:val="left"/>
        <w:rPr>
          <w:sz w:val="24"/>
        </w:rPr>
      </w:pPr>
      <w:r>
        <w:rPr>
          <w:sz w:val="24"/>
        </w:rPr>
        <w:t>sing; is often</w:t>
      </w:r>
      <w:r>
        <w:rPr>
          <w:spacing w:val="-1"/>
          <w:sz w:val="24"/>
        </w:rPr>
        <w:t xml:space="preserve"> </w:t>
      </w:r>
      <w:r>
        <w:rPr>
          <w:sz w:val="24"/>
        </w:rPr>
        <w:t>heard</w:t>
      </w:r>
    </w:p>
    <w:p>
      <w:pPr>
        <w:pStyle w:val="9"/>
        <w:numPr>
          <w:ilvl w:val="0"/>
          <w:numId w:val="3"/>
        </w:numPr>
        <w:tabs>
          <w:tab w:val="left" w:pos="974"/>
        </w:tabs>
        <w:spacing w:before="81" w:after="0" w:line="240" w:lineRule="auto"/>
        <w:ind w:left="973" w:right="0" w:hanging="294"/>
        <w:jc w:val="left"/>
        <w:rPr>
          <w:sz w:val="24"/>
        </w:rPr>
      </w:pPr>
      <w:r>
        <w:rPr>
          <w:sz w:val="24"/>
        </w:rPr>
        <w:t>sing; often</w:t>
      </w:r>
      <w:r>
        <w:rPr>
          <w:spacing w:val="-1"/>
          <w:sz w:val="24"/>
        </w:rPr>
        <w:t xml:space="preserve"> </w:t>
      </w:r>
      <w:r>
        <w:rPr>
          <w:sz w:val="24"/>
        </w:rPr>
        <w:t>heard</w:t>
      </w:r>
    </w:p>
    <w:p>
      <w:pPr>
        <w:pStyle w:val="9"/>
        <w:numPr>
          <w:ilvl w:val="0"/>
          <w:numId w:val="4"/>
        </w:numPr>
        <w:tabs>
          <w:tab w:val="left" w:pos="441"/>
          <w:tab w:val="left" w:pos="5946"/>
        </w:tabs>
        <w:spacing w:before="84" w:after="0" w:line="240" w:lineRule="auto"/>
        <w:ind w:left="440" w:right="0" w:hanging="241"/>
        <w:jc w:val="left"/>
        <w:rPr>
          <w:sz w:val="24"/>
        </w:rPr>
      </w:pPr>
      <w:r>
        <w:rPr>
          <w:sz w:val="24"/>
        </w:rPr>
        <w:t xml:space="preserve">--The </w:t>
      </w:r>
      <w:r>
        <w:fldChar w:fldCharType="begin"/>
      </w:r>
      <w:r>
        <w:instrText xml:space="preserve"> HYPERLINK "http://www.21cnjy.com/" </w:instrText>
      </w:r>
      <w:r>
        <w:fldChar w:fldCharType="separate"/>
      </w:r>
      <w:r>
        <w:rPr>
          <w:sz w:val="24"/>
        </w:rPr>
        <w:t>boy c</w:t>
      </w:r>
      <w:r>
        <w:rPr>
          <w:sz w:val="24"/>
        </w:rPr>
        <w:fldChar w:fldCharType="end"/>
      </w:r>
      <w:r>
        <w:rPr>
          <w:sz w:val="24"/>
        </w:rPr>
        <w:t>an speak both English</w:t>
      </w:r>
      <w:r>
        <w:rPr>
          <w:spacing w:val="-8"/>
          <w:sz w:val="24"/>
        </w:rPr>
        <w:t xml:space="preserve"> </w:t>
      </w:r>
      <w:r>
        <w:rPr>
          <w:sz w:val="24"/>
        </w:rPr>
        <w:t>and Japanese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he is only</w:t>
      </w:r>
      <w:r>
        <w:rPr>
          <w:spacing w:val="-6"/>
          <w:sz w:val="24"/>
        </w:rPr>
        <w:t xml:space="preserve"> </w:t>
      </w:r>
      <w:r>
        <w:rPr>
          <w:sz w:val="24"/>
        </w:rPr>
        <w:t>ten.</w:t>
      </w:r>
    </w:p>
    <w:p>
      <w:pPr>
        <w:pStyle w:val="4"/>
        <w:tabs>
          <w:tab w:val="left" w:pos="2338"/>
        </w:tabs>
        <w:spacing w:before="82" w:line="240" w:lineRule="auto"/>
        <w:ind w:left="440"/>
      </w:pPr>
      <w:r>
        <w:t>--Wow!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clever</w:t>
      </w:r>
      <w:r>
        <w:rPr>
          <w:spacing w:val="-1"/>
        </w:rPr>
        <w:t xml:space="preserve"> </w:t>
      </w:r>
      <w:r>
        <w:t>boy!</w:t>
      </w:r>
    </w:p>
    <w:p>
      <w:pPr>
        <w:pStyle w:val="4"/>
        <w:tabs>
          <w:tab w:val="left" w:pos="3980"/>
        </w:tabs>
        <w:spacing w:before="84" w:line="240" w:lineRule="auto"/>
        <w:ind w:left="680"/>
      </w:pPr>
      <w:r>
        <w:t>A. if;</w:t>
      </w:r>
      <w:r>
        <w:rPr>
          <w:spacing w:val="-2"/>
        </w:rPr>
        <w:t xml:space="preserve"> </w:t>
      </w:r>
      <w:r>
        <w:t>What a</w:t>
      </w:r>
      <w:r>
        <w:tab/>
      </w:r>
      <w:r>
        <w:t>B. although;</w:t>
      </w:r>
      <w:r>
        <w:rPr>
          <w:spacing w:val="1"/>
        </w:rPr>
        <w:t xml:space="preserve"> </w:t>
      </w:r>
      <w:r>
        <w:t>How</w:t>
      </w:r>
    </w:p>
    <w:p>
      <w:pPr>
        <w:pStyle w:val="4"/>
        <w:tabs>
          <w:tab w:val="left" w:pos="3980"/>
        </w:tabs>
        <w:spacing w:before="82" w:line="240" w:lineRule="auto"/>
        <w:ind w:left="680"/>
      </w:pPr>
      <w:r>
        <w:t>C. although;</w:t>
      </w:r>
      <w:r>
        <w:rPr>
          <w:spacing w:val="-1"/>
        </w:rPr>
        <w:t xml:space="preserve"> </w:t>
      </w:r>
      <w:r>
        <w:t>What</w:t>
      </w:r>
      <w:r>
        <w:rPr>
          <w:spacing w:val="-1"/>
        </w:rPr>
        <w:t xml:space="preserve"> </w:t>
      </w:r>
      <w:r>
        <w:t>a</w:t>
      </w:r>
      <w:r>
        <w:tab/>
      </w:r>
      <w:r>
        <w:t>D. if;</w:t>
      </w:r>
      <w:r>
        <w:rPr>
          <w:spacing w:val="-1"/>
        </w:rPr>
        <w:t xml:space="preserve"> </w:t>
      </w:r>
      <w:r>
        <w:t>How</w:t>
      </w:r>
    </w:p>
    <w:p>
      <w:pPr>
        <w:pStyle w:val="9"/>
        <w:numPr>
          <w:ilvl w:val="0"/>
          <w:numId w:val="4"/>
        </w:numPr>
        <w:tabs>
          <w:tab w:val="left" w:pos="441"/>
          <w:tab w:val="left" w:pos="5591"/>
        </w:tabs>
        <w:spacing w:before="84" w:after="0" w:line="240" w:lineRule="auto"/>
        <w:ind w:left="440" w:right="0" w:hanging="241"/>
        <w:jc w:val="left"/>
        <w:rPr>
          <w:sz w:val="24"/>
        </w:rPr>
      </w:pPr>
      <w:r>
        <w:rPr>
          <w:sz w:val="24"/>
        </w:rPr>
        <w:t>-- The table looks very nice. What's</w:t>
      </w:r>
      <w:r>
        <w:rPr>
          <w:spacing w:val="-10"/>
          <w:sz w:val="24"/>
        </w:rPr>
        <w:t xml:space="preserve"> </w:t>
      </w:r>
      <w:r>
        <w:rPr>
          <w:sz w:val="24"/>
        </w:rPr>
        <w:t>it made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?</w:t>
      </w:r>
    </w:p>
    <w:p>
      <w:pPr>
        <w:pStyle w:val="4"/>
        <w:tabs>
          <w:tab w:val="left" w:pos="3847"/>
        </w:tabs>
        <w:spacing w:before="82" w:line="240" w:lineRule="auto"/>
        <w:ind w:left="440"/>
      </w:pPr>
      <w:r>
        <w:t>-- Wood. And it</w:t>
      </w:r>
      <w:r>
        <w:rPr>
          <w:spacing w:val="-2"/>
        </w:rPr>
        <w:t xml:space="preserve"> </w:t>
      </w:r>
      <w:r>
        <w:t>is made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Shanghai.</w:t>
      </w:r>
    </w:p>
    <w:p>
      <w:pPr>
        <w:pStyle w:val="4"/>
        <w:tabs>
          <w:tab w:val="left" w:pos="3560"/>
        </w:tabs>
        <w:spacing w:before="84" w:line="240" w:lineRule="auto"/>
        <w:ind w:left="634"/>
      </w:pPr>
      <w:r>
        <w:t>A.</w:t>
      </w:r>
      <w:r>
        <w:rPr>
          <w:spacing w:val="-1"/>
        </w:rPr>
        <w:t xml:space="preserve"> </w:t>
      </w:r>
      <w:r>
        <w:t>from; in</w:t>
      </w:r>
      <w:r>
        <w:tab/>
      </w:r>
      <w:r>
        <w:t>B. of; in</w:t>
      </w:r>
    </w:p>
    <w:p>
      <w:pPr>
        <w:pStyle w:val="4"/>
        <w:tabs>
          <w:tab w:val="left" w:pos="3560"/>
        </w:tabs>
        <w:spacing w:before="81" w:line="240" w:lineRule="auto"/>
        <w:ind w:left="634"/>
      </w:pPr>
      <w:r>
        <w:t>C. from; by</w:t>
      </w:r>
      <w:r>
        <w:tab/>
      </w:r>
      <w:r>
        <w:t>D. of; by</w:t>
      </w:r>
    </w:p>
    <w:p>
      <w:pPr>
        <w:spacing w:after="0" w:line="240" w:lineRule="auto"/>
        <w:sectPr>
          <w:footerReference r:id="rId3" w:type="default"/>
          <w:type w:val="continuous"/>
          <w:pgSz w:w="11910" w:h="16840"/>
          <w:pgMar w:top="1520" w:right="160" w:bottom="1180" w:left="1600" w:header="720" w:footer="999" w:gutter="0"/>
          <w:pgNumType w:start="1"/>
          <w:cols w:space="708" w:num="1"/>
        </w:sectPr>
      </w:pPr>
    </w:p>
    <w:p>
      <w:pPr>
        <w:pStyle w:val="9"/>
        <w:numPr>
          <w:ilvl w:val="0"/>
          <w:numId w:val="4"/>
        </w:numPr>
        <w:tabs>
          <w:tab w:val="left" w:pos="441"/>
        </w:tabs>
        <w:spacing w:before="62" w:after="0" w:line="240" w:lineRule="auto"/>
        <w:ind w:left="440" w:right="0" w:hanging="241"/>
        <w:jc w:val="left"/>
        <w:rPr>
          <w:sz w:val="24"/>
        </w:rPr>
      </w:pPr>
      <w:r>
        <w:rPr>
          <w:sz w:val="24"/>
        </w:rPr>
        <w:t>--Was the cup broken by him just</w:t>
      </w:r>
      <w:r>
        <w:rPr>
          <w:spacing w:val="-4"/>
          <w:sz w:val="24"/>
        </w:rPr>
        <w:t xml:space="preserve"> </w:t>
      </w:r>
      <w:r>
        <w:rPr>
          <w:sz w:val="24"/>
        </w:rPr>
        <w:t>now?</w:t>
      </w:r>
    </w:p>
    <w:p>
      <w:pPr>
        <w:pStyle w:val="4"/>
        <w:tabs>
          <w:tab w:val="left" w:pos="1985"/>
        </w:tabs>
        <w:spacing w:before="81" w:line="240" w:lineRule="auto"/>
        <w:ind w:left="440"/>
      </w:pPr>
      <w:r>
        <w:t xml:space="preserve">--Yes,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4"/>
        <w:tabs>
          <w:tab w:val="left" w:pos="2694"/>
          <w:tab w:val="left" w:pos="4556"/>
          <w:tab w:val="left" w:pos="6575"/>
        </w:tabs>
        <w:spacing w:before="84" w:line="240" w:lineRule="auto"/>
        <w:ind w:left="634"/>
      </w:pPr>
      <w:r>
        <w:t>A.</w:t>
      </w:r>
      <w:r>
        <w:rPr>
          <w:spacing w:val="-2"/>
        </w:rPr>
        <w:t xml:space="preserve"> </w:t>
      </w:r>
      <w:r>
        <w:t>it was</w:t>
      </w:r>
      <w:r>
        <w:tab/>
      </w:r>
      <w:r>
        <w:t>B. it did</w:t>
      </w:r>
      <w:r>
        <w:tab/>
      </w:r>
      <w:r>
        <w:t>C.</w:t>
      </w:r>
      <w:r>
        <w:rPr>
          <w:spacing w:val="-1"/>
        </w:rPr>
        <w:t xml:space="preserve"> </w:t>
      </w:r>
      <w:r>
        <w:t>he</w:t>
      </w:r>
      <w:r>
        <w:rPr>
          <w:spacing w:val="-1"/>
        </w:rPr>
        <w:t xml:space="preserve"> </w:t>
      </w:r>
      <w:r>
        <w:t>was</w:t>
      </w:r>
      <w:r>
        <w:tab/>
      </w:r>
      <w:r>
        <w:t>D. he</w:t>
      </w:r>
      <w:r>
        <w:rPr>
          <w:spacing w:val="-2"/>
        </w:rPr>
        <w:t xml:space="preserve"> </w:t>
      </w:r>
      <w:r>
        <w:t>did</w:t>
      </w:r>
    </w:p>
    <w:p>
      <w:pPr>
        <w:pStyle w:val="9"/>
        <w:numPr>
          <w:ilvl w:val="0"/>
          <w:numId w:val="4"/>
        </w:numPr>
        <w:tabs>
          <w:tab w:val="left" w:pos="561"/>
        </w:tabs>
        <w:spacing w:before="82" w:after="0" w:line="240" w:lineRule="auto"/>
        <w:ind w:left="560" w:right="0" w:hanging="361"/>
        <w:jc w:val="left"/>
        <w:rPr>
          <w:sz w:val="24"/>
        </w:rPr>
      </w:pPr>
      <w:r>
        <w:rPr>
          <w:sz w:val="24"/>
        </w:rPr>
        <w:t>--My classmate hurt his leg while he was</w:t>
      </w:r>
      <w:r>
        <w:rPr>
          <w:spacing w:val="-12"/>
          <w:sz w:val="24"/>
        </w:rPr>
        <w:t xml:space="preserve"> </w:t>
      </w:r>
      <w:r>
        <w:rPr>
          <w:sz w:val="24"/>
        </w:rPr>
        <w:t>skating.</w:t>
      </w:r>
    </w:p>
    <w:p>
      <w:pPr>
        <w:pStyle w:val="4"/>
        <w:tabs>
          <w:tab w:val="left" w:pos="2093"/>
        </w:tabs>
        <w:spacing w:before="84" w:line="240" w:lineRule="auto"/>
        <w:ind w:left="560"/>
      </w:pPr>
      <w:r>
        <w:t>--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4"/>
        <w:tabs>
          <w:tab w:val="left" w:pos="4352"/>
        </w:tabs>
        <w:spacing w:before="68" w:line="240" w:lineRule="auto"/>
        <w:ind w:left="680"/>
      </w:pPr>
      <w:r>
        <w:rPr>
          <w:position w:val="1"/>
        </w:rPr>
        <w:t>A</w:t>
      </w:r>
      <w:r>
        <w:rPr>
          <w:rFonts w:hint="eastAsia" w:ascii="宋体" w:eastAsia="宋体"/>
        </w:rPr>
        <w:t>．</w:t>
      </w:r>
      <w:r>
        <w:rPr>
          <w:position w:val="1"/>
        </w:rPr>
        <w:t>That's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all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right.</w:t>
      </w:r>
      <w:r>
        <w:rPr>
          <w:position w:val="1"/>
        </w:rPr>
        <w:tab/>
      </w:r>
      <w:r>
        <w:rPr>
          <w:position w:val="1"/>
        </w:rPr>
        <w:t>B</w:t>
      </w:r>
      <w:r>
        <w:rPr>
          <w:rFonts w:hint="eastAsia" w:ascii="宋体" w:eastAsia="宋体"/>
        </w:rPr>
        <w:t>．</w:t>
      </w:r>
      <w:r>
        <w:rPr>
          <w:position w:val="1"/>
        </w:rPr>
        <w:t>Sorry to hear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that.</w:t>
      </w:r>
    </w:p>
    <w:p>
      <w:pPr>
        <w:pStyle w:val="4"/>
        <w:tabs>
          <w:tab w:val="left" w:pos="4352"/>
        </w:tabs>
        <w:spacing w:before="53" w:line="240" w:lineRule="auto"/>
        <w:ind w:left="680"/>
      </w:pPr>
      <w:r>
        <w:rPr>
          <w:position w:val="1"/>
        </w:rPr>
        <w:t>C</w:t>
      </w:r>
      <w:r>
        <w:rPr>
          <w:rFonts w:hint="eastAsia" w:ascii="宋体" w:eastAsia="宋体"/>
        </w:rPr>
        <w:t>．</w:t>
      </w:r>
      <w:r>
        <w:rPr>
          <w:position w:val="1"/>
        </w:rPr>
        <w:t>How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wonderful!</w:t>
      </w:r>
      <w:r>
        <w:rPr>
          <w:position w:val="1"/>
        </w:rPr>
        <w:tab/>
      </w:r>
      <w:r>
        <w:rPr>
          <w:position w:val="1"/>
        </w:rPr>
        <w:t>D</w:t>
      </w:r>
      <w:r>
        <w:rPr>
          <w:rFonts w:hint="eastAsia" w:ascii="宋体" w:eastAsia="宋体"/>
        </w:rPr>
        <w:t>．</w:t>
      </w:r>
      <w:r>
        <w:rPr>
          <w:position w:val="1"/>
        </w:rPr>
        <w:t>Any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problem?</w:t>
      </w:r>
    </w:p>
    <w:p>
      <w:pPr>
        <w:pStyle w:val="4"/>
        <w:spacing w:before="4" w:line="240" w:lineRule="auto"/>
        <w:rPr>
          <w:sz w:val="33"/>
        </w:rPr>
      </w:pPr>
    </w:p>
    <w:p>
      <w:pPr>
        <w:pStyle w:val="3"/>
        <w:spacing w:line="240" w:lineRule="auto"/>
        <w:jc w:val="both"/>
      </w:pPr>
      <w:r>
        <w:t xml:space="preserve">二、完形填空（共 </w:t>
      </w:r>
      <w:r>
        <w:rPr>
          <w:rFonts w:ascii="Times New Roman" w:eastAsia="Times New Roman"/>
        </w:rPr>
        <w:t xml:space="preserve">10 </w:t>
      </w:r>
      <w:r>
        <w:t xml:space="preserve">小题，每小题 </w:t>
      </w:r>
      <w:r>
        <w:rPr>
          <w:rFonts w:ascii="Times New Roman" w:eastAsia="Times New Roman"/>
        </w:rPr>
        <w:t xml:space="preserve">1.5 </w:t>
      </w:r>
      <w:r>
        <w:t xml:space="preserve">分，共 </w:t>
      </w:r>
      <w:r>
        <w:rPr>
          <w:rFonts w:ascii="Times New Roman" w:eastAsia="Times New Roman"/>
        </w:rPr>
        <w:t xml:space="preserve">15 </w:t>
      </w:r>
      <w:r>
        <w:t>分）</w:t>
      </w:r>
    </w:p>
    <w:p>
      <w:pPr>
        <w:pStyle w:val="4"/>
        <w:spacing w:before="53" w:line="240" w:lineRule="auto"/>
        <w:ind w:left="200" w:right="3033" w:firstLine="479"/>
        <w:jc w:val="both"/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5611495</wp:posOffset>
            </wp:positionH>
            <wp:positionV relativeFrom="paragraph">
              <wp:posOffset>119380</wp:posOffset>
            </wp:positionV>
            <wp:extent cx="1410970" cy="1129030"/>
            <wp:effectExtent l="0" t="0" r="17780" b="1397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0970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1"/>
        </w:rPr>
        <w:t>As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the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saying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goes</w:t>
      </w:r>
      <w:r>
        <w:rPr>
          <w:spacing w:val="-4"/>
          <w:position w:val="1"/>
        </w:rPr>
        <w:t>, “</w:t>
      </w:r>
      <w:r>
        <w:rPr>
          <w:position w:val="1"/>
        </w:rPr>
        <w:t>A</w:t>
      </w:r>
      <w:r>
        <w:rPr>
          <w:spacing w:val="-26"/>
          <w:position w:val="1"/>
        </w:rPr>
        <w:t xml:space="preserve"> </w:t>
      </w:r>
      <w:r>
        <w:rPr>
          <w:position w:val="1"/>
        </w:rPr>
        <w:t>hero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is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known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in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the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time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of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misfortune</w:t>
      </w:r>
      <w:r>
        <w:rPr>
          <w:rFonts w:hint="eastAsia" w:ascii="宋体" w:hAnsi="宋体" w:eastAsia="宋体"/>
        </w:rPr>
        <w:t>（不幸）</w:t>
      </w:r>
      <w:r>
        <w:rPr>
          <w:position w:val="1"/>
        </w:rPr>
        <w:t>”. Zhong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Nanshan</w:t>
      </w:r>
      <w:r>
        <w:rPr>
          <w:spacing w:val="1"/>
          <w:position w:val="1"/>
        </w:rPr>
        <w:t xml:space="preserve"> </w:t>
      </w:r>
      <w:r>
        <w:rPr>
          <w:position w:val="1"/>
        </w:rPr>
        <w:t>is</w:t>
      </w:r>
      <w:r>
        <w:rPr>
          <w:spacing w:val="1"/>
          <w:position w:val="1"/>
        </w:rPr>
        <w:t xml:space="preserve"> </w:t>
      </w:r>
      <w:r>
        <w:rPr>
          <w:position w:val="1"/>
        </w:rPr>
        <w:t>a hero like this. He is</w:t>
      </w:r>
      <w:r>
        <w:rPr>
          <w:spacing w:val="1"/>
          <w:position w:val="1"/>
        </w:rPr>
        <w:t xml:space="preserve"> </w:t>
      </w:r>
      <w:r>
        <w:rPr>
          <w:position w:val="1"/>
        </w:rPr>
        <w:t>a</w:t>
      </w:r>
      <w:r>
        <w:rPr>
          <w:spacing w:val="2"/>
          <w:position w:val="1"/>
        </w:rPr>
        <w:t xml:space="preserve"> </w:t>
      </w:r>
      <w:r>
        <w:rPr>
          <w:position w:val="1"/>
        </w:rPr>
        <w:t>doctor</w:t>
      </w:r>
      <w:r>
        <w:rPr>
          <w:spacing w:val="1"/>
          <w:position w:val="1"/>
        </w:rPr>
        <w:t xml:space="preserve"> </w:t>
      </w:r>
      <w:r>
        <w:rPr>
          <w:position w:val="1"/>
        </w:rPr>
        <w:t>in</w:t>
      </w:r>
      <w:r>
        <w:rPr>
          <w:spacing w:val="1"/>
          <w:position w:val="1"/>
        </w:rPr>
        <w:t xml:space="preserve"> </w:t>
      </w:r>
      <w:r>
        <w:rPr>
          <w:position w:val="1"/>
        </w:rPr>
        <w:t xml:space="preserve">Guangdong, </w:t>
      </w:r>
      <w:r>
        <w:t>who</w:t>
      </w:r>
      <w:r>
        <w:rPr>
          <w:u w:val="single"/>
        </w:rPr>
        <w:t xml:space="preserve"> </w:t>
      </w:r>
      <w:r>
        <w:rPr>
          <w:spacing w:val="-5"/>
          <w:u w:val="single"/>
        </w:rPr>
        <w:t>11</w:t>
      </w:r>
      <w:r>
        <w:rPr>
          <w:spacing w:val="-5"/>
        </w:rPr>
        <w:t xml:space="preserve"> </w:t>
      </w:r>
      <w:r>
        <w:t>many people’s lives in</w:t>
      </w:r>
      <w:r>
        <w:rPr>
          <w:spacing w:val="8"/>
        </w:rPr>
        <w:t xml:space="preserve"> </w:t>
      </w:r>
      <w:r>
        <w:t>2003.</w:t>
      </w:r>
      <w:bookmarkStart w:id="0" w:name="_GoBack"/>
      <w:bookmarkEnd w:id="0"/>
    </w:p>
    <w:p>
      <w:pPr>
        <w:pStyle w:val="4"/>
        <w:spacing w:before="29" w:line="240" w:lineRule="auto"/>
        <w:ind w:left="200" w:right="3033" w:firstLine="479"/>
        <w:jc w:val="both"/>
      </w:pPr>
      <w:r>
        <w:t>In 2003, SARS</w:t>
      </w:r>
      <w:r>
        <w:rPr>
          <w:u w:val="single"/>
        </w:rPr>
        <w:t xml:space="preserve"> 12  </w:t>
      </w:r>
      <w:r>
        <w:t xml:space="preserve">in Guangdong. </w:t>
      </w:r>
      <w:r>
        <w:rPr>
          <w:spacing w:val="-3"/>
        </w:rPr>
        <w:t xml:space="preserve">Later, </w:t>
      </w:r>
      <w:r>
        <w:t>it spread across China and other parts of the world. Patients coughed a lot and got fevers. Hundreds of</w:t>
      </w:r>
      <w:r>
        <w:rPr>
          <w:u w:val="single"/>
        </w:rPr>
        <w:t xml:space="preserve"> 13</w:t>
      </w:r>
      <w:r>
        <w:t xml:space="preserve"> even died from the</w:t>
      </w:r>
      <w:r>
        <w:rPr>
          <w:spacing w:val="-3"/>
        </w:rPr>
        <w:t xml:space="preserve"> </w:t>
      </w:r>
      <w:r>
        <w:t>disease.</w:t>
      </w:r>
    </w:p>
    <w:p>
      <w:pPr>
        <w:pStyle w:val="4"/>
        <w:spacing w:before="1" w:line="240" w:lineRule="auto"/>
        <w:ind w:left="680"/>
        <w:jc w:val="both"/>
      </w:pPr>
      <w:r>
        <w:t>Even many doctors and nurses got SARS when they treated</w:t>
      </w:r>
    </w:p>
    <w:p>
      <w:pPr>
        <w:pStyle w:val="4"/>
        <w:spacing w:before="82" w:line="240" w:lineRule="auto"/>
        <w:ind w:left="200" w:right="1635"/>
        <w:jc w:val="both"/>
      </w:pPr>
      <w:r>
        <w:t>patients. So everyone was afraid of it. But  Zhong was</w:t>
      </w:r>
      <w:r>
        <w:rPr>
          <w:u w:val="single"/>
        </w:rPr>
        <w:t xml:space="preserve">  14 </w:t>
      </w:r>
      <w:r>
        <w:t xml:space="preserve"> enough to fight  against  the disease. Zhong spent days and nights to find the cause of the</w:t>
      </w:r>
      <w:r>
        <w:rPr>
          <w:u w:val="single"/>
        </w:rPr>
        <w:t xml:space="preserve"> 15 </w:t>
      </w:r>
      <w:r>
        <w:t xml:space="preserve">. And with his way of treating, many patients began to get </w:t>
      </w:r>
      <w:r>
        <w:rPr>
          <w:spacing w:val="-3"/>
        </w:rPr>
        <w:t xml:space="preserve">better. </w:t>
      </w:r>
      <w:r>
        <w:t>Zhong finally won people’s</w:t>
      </w:r>
      <w:r>
        <w:rPr>
          <w:spacing w:val="-22"/>
        </w:rPr>
        <w:t xml:space="preserve"> </w:t>
      </w:r>
      <w:r>
        <w:t>trust.</w:t>
      </w:r>
    </w:p>
    <w:p>
      <w:pPr>
        <w:pStyle w:val="4"/>
        <w:spacing w:line="240" w:lineRule="auto"/>
        <w:ind w:left="200" w:right="1636" w:firstLine="479"/>
        <w:jc w:val="both"/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1261745</wp:posOffset>
                </wp:positionH>
                <wp:positionV relativeFrom="paragraph">
                  <wp:posOffset>854075</wp:posOffset>
                </wp:positionV>
                <wp:extent cx="457200" cy="0"/>
                <wp:effectExtent l="0" t="0" r="0" b="0"/>
                <wp:wrapNone/>
                <wp:docPr id="2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7620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99.35pt;margin-top:67.25pt;height:0pt;width:36pt;mso-position-horizontal-relative:page;z-index:-251657216;mso-width-relative:page;mso-height-relative:page;" filled="f" stroked="t" coordsize="21600,21600" o:gfxdata="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E+0ou7WAAAACwEAAA8AAAAAAAAAAQAgAAAAIgAAAGRycy9k&#10;b3ducmV2LnhtbFBLAQIUABQAAAAIAIdO4kCIQiLQkgEAAAkDAAAOAAAAAAAAAAEAIAAAACUBAABk&#10;cnMvZTJvRG9jLnhtbFBLBQYAAAAABgAGAFkBAAApBQAAAAA=&#10;">
                <v:fill on="f" focussize="0,0"/>
                <v:stroke weight="0.6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position w:val="1"/>
        </w:rPr>
        <w:t>In</w:t>
      </w:r>
      <w:r>
        <w:rPr>
          <w:spacing w:val="9"/>
          <w:position w:val="1"/>
        </w:rPr>
        <w:t xml:space="preserve"> </w:t>
      </w:r>
      <w:r>
        <w:rPr>
          <w:position w:val="1"/>
        </w:rPr>
        <w:t>early</w:t>
      </w:r>
      <w:r>
        <w:rPr>
          <w:spacing w:val="3"/>
          <w:position w:val="1"/>
        </w:rPr>
        <w:t xml:space="preserve"> </w:t>
      </w:r>
      <w:r>
        <w:rPr>
          <w:position w:val="1"/>
        </w:rPr>
        <w:t>2020,</w:t>
      </w:r>
      <w:r>
        <w:rPr>
          <w:spacing w:val="8"/>
          <w:position w:val="1"/>
        </w:rPr>
        <w:t xml:space="preserve"> </w:t>
      </w:r>
      <w:r>
        <w:rPr>
          <w:position w:val="1"/>
        </w:rPr>
        <w:t>the</w:t>
      </w:r>
      <w:r>
        <w:rPr>
          <w:spacing w:val="11"/>
          <w:position w:val="1"/>
        </w:rPr>
        <w:t xml:space="preserve"> </w:t>
      </w:r>
      <w:r>
        <w:rPr>
          <w:position w:val="1"/>
        </w:rPr>
        <w:t>Novel</w:t>
      </w:r>
      <w:r>
        <w:rPr>
          <w:spacing w:val="10"/>
          <w:position w:val="1"/>
        </w:rPr>
        <w:t xml:space="preserve"> </w:t>
      </w:r>
      <w:r>
        <w:rPr>
          <w:position w:val="1"/>
        </w:rPr>
        <w:t>Coronavirus</w:t>
      </w:r>
      <w:r>
        <w:rPr>
          <w:spacing w:val="4"/>
          <w:position w:val="1"/>
        </w:rPr>
        <w:t xml:space="preserve"> (</w:t>
      </w:r>
      <w:r>
        <w:rPr>
          <w:rFonts w:hint="eastAsia" w:ascii="宋体" w:hAnsi="宋体" w:eastAsia="宋体"/>
        </w:rPr>
        <w:t>新型冠状病毒</w:t>
      </w:r>
      <w:r>
        <w:rPr>
          <w:spacing w:val="3"/>
          <w:position w:val="1"/>
        </w:rPr>
        <w:t xml:space="preserve">) </w:t>
      </w:r>
      <w:r>
        <w:rPr>
          <w:position w:val="1"/>
        </w:rPr>
        <w:t>hit</w:t>
      </w:r>
      <w:r>
        <w:rPr>
          <w:spacing w:val="4"/>
          <w:position w:val="1"/>
        </w:rPr>
        <w:t xml:space="preserve"> </w:t>
      </w:r>
      <w:r>
        <w:rPr>
          <w:position w:val="1"/>
        </w:rPr>
        <w:t>Wuhan.</w:t>
      </w:r>
      <w:r>
        <w:rPr>
          <w:spacing w:val="9"/>
          <w:position w:val="1"/>
        </w:rPr>
        <w:t xml:space="preserve"> </w:t>
      </w:r>
      <w:r>
        <w:rPr>
          <w:spacing w:val="-3"/>
          <w:position w:val="1"/>
        </w:rPr>
        <w:t>It</w:t>
      </w:r>
      <w:r>
        <w:rPr>
          <w:spacing w:val="8"/>
          <w:position w:val="1"/>
        </w:rPr>
        <w:t xml:space="preserve"> </w:t>
      </w:r>
      <w:r>
        <w:rPr>
          <w:position w:val="1"/>
        </w:rPr>
        <w:t>spread</w:t>
      </w:r>
      <w:r>
        <w:rPr>
          <w:spacing w:val="55"/>
          <w:position w:val="1"/>
          <w:u w:val="single"/>
        </w:rPr>
        <w:t xml:space="preserve"> </w:t>
      </w:r>
      <w:r>
        <w:rPr>
          <w:position w:val="1"/>
          <w:u w:val="single"/>
        </w:rPr>
        <w:t>16</w:t>
      </w:r>
      <w:r>
        <w:rPr>
          <w:position w:val="1"/>
        </w:rPr>
        <w:t xml:space="preserve"> around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the</w:t>
      </w:r>
      <w:r>
        <w:rPr>
          <w:spacing w:val="1"/>
          <w:position w:val="1"/>
        </w:rPr>
        <w:t xml:space="preserve"> </w:t>
      </w:r>
      <w:r>
        <w:rPr>
          <w:spacing w:val="-3"/>
          <w:position w:val="1"/>
        </w:rPr>
        <w:t xml:space="preserve">country. </w:t>
      </w:r>
      <w:r>
        <w:rPr>
          <w:spacing w:val="-5"/>
          <w:position w:val="1"/>
        </w:rPr>
        <w:t>Tens</w:t>
      </w:r>
      <w:r>
        <w:rPr>
          <w:spacing w:val="2"/>
          <w:position w:val="1"/>
        </w:rPr>
        <w:t xml:space="preserve"> </w:t>
      </w:r>
      <w:r>
        <w:rPr>
          <w:position w:val="1"/>
        </w:rPr>
        <w:t>of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thousands of Chinese</w:t>
      </w:r>
      <w:r>
        <w:rPr>
          <w:spacing w:val="3"/>
          <w:position w:val="1"/>
        </w:rPr>
        <w:t xml:space="preserve"> </w:t>
      </w:r>
      <w:r>
        <w:rPr>
          <w:position w:val="1"/>
        </w:rPr>
        <w:t>people were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infected (</w:t>
      </w:r>
      <w:r>
        <w:rPr>
          <w:rFonts w:hint="eastAsia" w:ascii="宋体" w:hAnsi="宋体" w:eastAsia="宋体"/>
        </w:rPr>
        <w:t>感染</w:t>
      </w:r>
      <w:r>
        <w:rPr>
          <w:position w:val="1"/>
        </w:rPr>
        <w:t xml:space="preserve">). Zhong, </w:t>
      </w:r>
      <w:r>
        <w:t>84,</w:t>
      </w:r>
      <w:r>
        <w:rPr>
          <w:spacing w:val="-14"/>
        </w:rPr>
        <w:t xml:space="preserve"> </w:t>
      </w:r>
      <w:r>
        <w:t>led</w:t>
      </w:r>
      <w:r>
        <w:rPr>
          <w:spacing w:val="-14"/>
        </w:rPr>
        <w:t xml:space="preserve"> </w:t>
      </w:r>
      <w:r>
        <w:t>his</w:t>
      </w:r>
      <w:r>
        <w:rPr>
          <w:spacing w:val="-14"/>
        </w:rPr>
        <w:t xml:space="preserve"> </w:t>
      </w:r>
      <w:r>
        <w:t>team</w:t>
      </w:r>
      <w:r>
        <w:rPr>
          <w:spacing w:val="-13"/>
        </w:rPr>
        <w:t xml:space="preserve"> </w:t>
      </w:r>
      <w:r>
        <w:t>to</w:t>
      </w:r>
      <w:r>
        <w:rPr>
          <w:spacing w:val="-20"/>
        </w:rPr>
        <w:t xml:space="preserve"> </w:t>
      </w:r>
      <w:r>
        <w:t>Wuhan</w:t>
      </w:r>
      <w:r>
        <w:rPr>
          <w:spacing w:val="-14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fight</w:t>
      </w:r>
      <w:r>
        <w:rPr>
          <w:spacing w:val="-13"/>
        </w:rPr>
        <w:t xml:space="preserve"> </w:t>
      </w:r>
      <w:r>
        <w:t>against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illness.</w:t>
      </w:r>
      <w:r>
        <w:rPr>
          <w:spacing w:val="-13"/>
        </w:rPr>
        <w:t xml:space="preserve"> </w:t>
      </w:r>
      <w:r>
        <w:rPr>
          <w:spacing w:val="-3"/>
        </w:rPr>
        <w:t>Zhong’s</w:t>
      </w:r>
      <w:r>
        <w:rPr>
          <w:spacing w:val="-14"/>
        </w:rPr>
        <w:t xml:space="preserve"> </w:t>
      </w:r>
      <w:r>
        <w:t>team</w:t>
      </w:r>
      <w:r>
        <w:rPr>
          <w:spacing w:val="-13"/>
        </w:rPr>
        <w:t xml:space="preserve"> </w:t>
      </w:r>
      <w:r>
        <w:t>took</w:t>
      </w:r>
      <w:r>
        <w:rPr>
          <w:spacing w:val="-14"/>
        </w:rPr>
        <w:t xml:space="preserve"> </w:t>
      </w:r>
      <w:r>
        <w:t>many</w:t>
      </w:r>
      <w:r>
        <w:rPr>
          <w:spacing w:val="-19"/>
        </w:rPr>
        <w:t xml:space="preserve"> </w:t>
      </w:r>
      <w:r>
        <w:t xml:space="preserve">measures to 17 the patients infected by the Novel Coronavirus. He advised people to wear </w:t>
      </w:r>
      <w:r>
        <w:rPr>
          <w:position w:val="1"/>
        </w:rPr>
        <w:t>masks,</w:t>
      </w:r>
      <w:r>
        <w:rPr>
          <w:position w:val="1"/>
          <w:u w:val="single"/>
        </w:rPr>
        <w:t xml:space="preserve"> 18</w:t>
      </w:r>
      <w:r>
        <w:rPr>
          <w:spacing w:val="20"/>
          <w:position w:val="1"/>
        </w:rPr>
        <w:t xml:space="preserve"> </w:t>
      </w:r>
      <w:r>
        <w:rPr>
          <w:position w:val="1"/>
        </w:rPr>
        <w:t>hands frequently</w:t>
      </w:r>
      <w:r>
        <w:rPr>
          <w:spacing w:val="6"/>
          <w:position w:val="1"/>
        </w:rPr>
        <w:t xml:space="preserve"> ( </w:t>
      </w:r>
      <w:r>
        <w:rPr>
          <w:rFonts w:hint="eastAsia" w:ascii="宋体" w:hAnsi="宋体" w:eastAsia="宋体"/>
          <w:spacing w:val="9"/>
        </w:rPr>
        <w:t xml:space="preserve">频 繁 地 </w:t>
      </w:r>
      <w:r>
        <w:rPr>
          <w:position w:val="1"/>
        </w:rPr>
        <w:t xml:space="preserve">), stay at home and not to go to crowed </w:t>
      </w:r>
      <w:r>
        <w:t>places.</w:t>
      </w:r>
    </w:p>
    <w:p>
      <w:pPr>
        <w:pStyle w:val="4"/>
        <w:spacing w:before="1" w:after="10" w:line="240" w:lineRule="auto"/>
        <w:ind w:left="200" w:right="1636" w:firstLine="479"/>
        <w:jc w:val="both"/>
      </w:pPr>
      <w:r>
        <w:t>Zhong likes sports very much.</w:t>
      </w:r>
      <w:r>
        <w:rPr>
          <w:u w:val="single"/>
        </w:rPr>
        <w:t xml:space="preserve">  19  </w:t>
      </w:r>
      <w:r>
        <w:t>he was 67, he could still play basketball.  Now at the age of 84, Zhong still treats patients in the hospital and</w:t>
      </w:r>
      <w:r>
        <w:rPr>
          <w:u w:val="single"/>
        </w:rPr>
        <w:t xml:space="preserve">  20 </w:t>
      </w:r>
      <w:r>
        <w:t xml:space="preserve"> young  doctors. “I am just a doctor.” Zhong says. But we think he is a hero and a</w:t>
      </w:r>
      <w:r>
        <w:rPr>
          <w:spacing w:val="-32"/>
        </w:rPr>
        <w:t xml:space="preserve"> </w:t>
      </w:r>
      <w:r>
        <w:t>fighter.</w:t>
      </w:r>
    </w:p>
    <w:tbl>
      <w:tblPr>
        <w:tblStyle w:val="7"/>
        <w:tblW w:w="8106" w:type="dxa"/>
        <w:tblInd w:w="1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538"/>
        <w:gridCol w:w="1143"/>
        <w:gridCol w:w="579"/>
        <w:gridCol w:w="1302"/>
        <w:gridCol w:w="574"/>
        <w:gridCol w:w="1295"/>
        <w:gridCol w:w="720"/>
        <w:gridCol w:w="13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92" w:type="dxa"/>
          </w:tcPr>
          <w:p>
            <w:pPr>
              <w:pStyle w:val="10"/>
              <w:spacing w:before="0" w:line="240" w:lineRule="auto"/>
              <w:ind w:right="1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38" w:type="dxa"/>
          </w:tcPr>
          <w:p>
            <w:pPr>
              <w:pStyle w:val="10"/>
              <w:spacing w:before="0" w:line="240" w:lineRule="auto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1143" w:type="dxa"/>
          </w:tcPr>
          <w:p>
            <w:pPr>
              <w:pStyle w:val="10"/>
              <w:spacing w:before="0" w:line="240" w:lineRule="auto"/>
              <w:ind w:left="154"/>
              <w:rPr>
                <w:sz w:val="24"/>
              </w:rPr>
            </w:pPr>
            <w:r>
              <w:rPr>
                <w:sz w:val="24"/>
              </w:rPr>
              <w:t>helped</w:t>
            </w:r>
          </w:p>
        </w:tc>
        <w:tc>
          <w:tcPr>
            <w:tcW w:w="579" w:type="dxa"/>
          </w:tcPr>
          <w:p>
            <w:pPr>
              <w:pStyle w:val="10"/>
              <w:spacing w:before="0" w:line="240" w:lineRule="auto"/>
              <w:ind w:left="175" w:right="142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1302" w:type="dxa"/>
          </w:tcPr>
          <w:p>
            <w:pPr>
              <w:pStyle w:val="10"/>
              <w:spacing w:before="0" w:line="240" w:lineRule="auto"/>
              <w:ind w:left="168"/>
              <w:rPr>
                <w:sz w:val="24"/>
              </w:rPr>
            </w:pPr>
            <w:r>
              <w:rPr>
                <w:sz w:val="24"/>
              </w:rPr>
              <w:t>saved</w:t>
            </w:r>
          </w:p>
        </w:tc>
        <w:tc>
          <w:tcPr>
            <w:tcW w:w="574" w:type="dxa"/>
          </w:tcPr>
          <w:p>
            <w:pPr>
              <w:pStyle w:val="10"/>
              <w:spacing w:before="0" w:line="240" w:lineRule="auto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1295" w:type="dxa"/>
          </w:tcPr>
          <w:p>
            <w:pPr>
              <w:pStyle w:val="10"/>
              <w:spacing w:before="0" w:line="240" w:lineRule="auto"/>
              <w:ind w:left="145"/>
              <w:rPr>
                <w:sz w:val="24"/>
              </w:rPr>
            </w:pPr>
            <w:r>
              <w:rPr>
                <w:sz w:val="24"/>
              </w:rPr>
              <w:t>liked</w:t>
            </w:r>
          </w:p>
        </w:tc>
        <w:tc>
          <w:tcPr>
            <w:tcW w:w="720" w:type="dxa"/>
          </w:tcPr>
          <w:p>
            <w:pPr>
              <w:pStyle w:val="10"/>
              <w:spacing w:before="0" w:line="240" w:lineRule="auto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D.</w:t>
            </w:r>
          </w:p>
        </w:tc>
        <w:tc>
          <w:tcPr>
            <w:tcW w:w="1363" w:type="dxa"/>
          </w:tcPr>
          <w:p>
            <w:pPr>
              <w:pStyle w:val="10"/>
              <w:spacing w:before="0" w:line="240" w:lineRule="auto"/>
              <w:ind w:left="156"/>
              <w:rPr>
                <w:sz w:val="24"/>
              </w:rPr>
            </w:pPr>
            <w:r>
              <w:rPr>
                <w:sz w:val="24"/>
              </w:rPr>
              <w:t>influenced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592" w:type="dxa"/>
          </w:tcPr>
          <w:p>
            <w:pPr>
              <w:pStyle w:val="10"/>
              <w:spacing w:line="240" w:lineRule="auto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38" w:type="dxa"/>
          </w:tcPr>
          <w:p>
            <w:pPr>
              <w:pStyle w:val="10"/>
              <w:spacing w:line="240" w:lineRule="auto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1143" w:type="dxa"/>
          </w:tcPr>
          <w:p>
            <w:pPr>
              <w:pStyle w:val="10"/>
              <w:spacing w:line="240" w:lineRule="auto"/>
              <w:ind w:left="154"/>
              <w:rPr>
                <w:sz w:val="24"/>
              </w:rPr>
            </w:pPr>
            <w:r>
              <w:rPr>
                <w:sz w:val="24"/>
              </w:rPr>
              <w:t>took out</w:t>
            </w:r>
          </w:p>
        </w:tc>
        <w:tc>
          <w:tcPr>
            <w:tcW w:w="579" w:type="dxa"/>
          </w:tcPr>
          <w:p>
            <w:pPr>
              <w:pStyle w:val="10"/>
              <w:spacing w:line="240" w:lineRule="auto"/>
              <w:ind w:left="175" w:right="142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1302" w:type="dxa"/>
          </w:tcPr>
          <w:p>
            <w:pPr>
              <w:pStyle w:val="10"/>
              <w:spacing w:line="240" w:lineRule="auto"/>
              <w:ind w:left="168"/>
              <w:rPr>
                <w:sz w:val="24"/>
              </w:rPr>
            </w:pPr>
            <w:r>
              <w:rPr>
                <w:sz w:val="24"/>
              </w:rPr>
              <w:t>found out</w:t>
            </w:r>
          </w:p>
        </w:tc>
        <w:tc>
          <w:tcPr>
            <w:tcW w:w="574" w:type="dxa"/>
          </w:tcPr>
          <w:p>
            <w:pPr>
              <w:pStyle w:val="10"/>
              <w:spacing w:line="240" w:lineRule="auto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1295" w:type="dxa"/>
          </w:tcPr>
          <w:p>
            <w:pPr>
              <w:pStyle w:val="10"/>
              <w:spacing w:line="240" w:lineRule="auto"/>
              <w:ind w:left="145"/>
              <w:rPr>
                <w:sz w:val="24"/>
              </w:rPr>
            </w:pPr>
            <w:r>
              <w:rPr>
                <w:sz w:val="24"/>
              </w:rPr>
              <w:t>gave out</w:t>
            </w:r>
          </w:p>
        </w:tc>
        <w:tc>
          <w:tcPr>
            <w:tcW w:w="720" w:type="dxa"/>
          </w:tcPr>
          <w:p>
            <w:pPr>
              <w:pStyle w:val="10"/>
              <w:spacing w:line="240" w:lineRule="auto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D.</w:t>
            </w:r>
          </w:p>
        </w:tc>
        <w:tc>
          <w:tcPr>
            <w:tcW w:w="1363" w:type="dxa"/>
          </w:tcPr>
          <w:p>
            <w:pPr>
              <w:pStyle w:val="10"/>
              <w:spacing w:line="240" w:lineRule="auto"/>
              <w:ind w:left="156"/>
              <w:rPr>
                <w:sz w:val="24"/>
              </w:rPr>
            </w:pPr>
            <w:r>
              <w:rPr>
                <w:sz w:val="24"/>
              </w:rPr>
              <w:t>broke out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592" w:type="dxa"/>
          </w:tcPr>
          <w:p>
            <w:pPr>
              <w:pStyle w:val="10"/>
              <w:spacing w:before="35" w:line="240" w:lineRule="auto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38" w:type="dxa"/>
          </w:tcPr>
          <w:p>
            <w:pPr>
              <w:pStyle w:val="10"/>
              <w:spacing w:before="35" w:line="240" w:lineRule="auto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1143" w:type="dxa"/>
          </w:tcPr>
          <w:p>
            <w:pPr>
              <w:pStyle w:val="10"/>
              <w:spacing w:before="35" w:line="240" w:lineRule="auto"/>
              <w:ind w:left="154"/>
              <w:rPr>
                <w:sz w:val="24"/>
              </w:rPr>
            </w:pPr>
            <w:r>
              <w:rPr>
                <w:sz w:val="24"/>
              </w:rPr>
              <w:t>patients</w:t>
            </w:r>
          </w:p>
        </w:tc>
        <w:tc>
          <w:tcPr>
            <w:tcW w:w="579" w:type="dxa"/>
          </w:tcPr>
          <w:p>
            <w:pPr>
              <w:pStyle w:val="10"/>
              <w:spacing w:before="35" w:line="240" w:lineRule="auto"/>
              <w:ind w:left="175" w:right="142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1302" w:type="dxa"/>
          </w:tcPr>
          <w:p>
            <w:pPr>
              <w:pStyle w:val="10"/>
              <w:spacing w:before="35" w:line="240" w:lineRule="auto"/>
              <w:ind w:left="168"/>
              <w:rPr>
                <w:sz w:val="24"/>
              </w:rPr>
            </w:pPr>
            <w:r>
              <w:rPr>
                <w:sz w:val="24"/>
              </w:rPr>
              <w:t>doctors</w:t>
            </w:r>
          </w:p>
        </w:tc>
        <w:tc>
          <w:tcPr>
            <w:tcW w:w="574" w:type="dxa"/>
          </w:tcPr>
          <w:p>
            <w:pPr>
              <w:pStyle w:val="10"/>
              <w:spacing w:before="35" w:line="240" w:lineRule="auto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1295" w:type="dxa"/>
          </w:tcPr>
          <w:p>
            <w:pPr>
              <w:pStyle w:val="10"/>
              <w:spacing w:before="35" w:line="240" w:lineRule="auto"/>
              <w:ind w:left="145"/>
              <w:rPr>
                <w:sz w:val="24"/>
              </w:rPr>
            </w:pPr>
            <w:r>
              <w:rPr>
                <w:sz w:val="24"/>
              </w:rPr>
              <w:t>animals</w:t>
            </w:r>
          </w:p>
        </w:tc>
        <w:tc>
          <w:tcPr>
            <w:tcW w:w="720" w:type="dxa"/>
          </w:tcPr>
          <w:p>
            <w:pPr>
              <w:pStyle w:val="10"/>
              <w:spacing w:before="35" w:line="240" w:lineRule="auto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D.</w:t>
            </w:r>
          </w:p>
        </w:tc>
        <w:tc>
          <w:tcPr>
            <w:tcW w:w="1363" w:type="dxa"/>
          </w:tcPr>
          <w:p>
            <w:pPr>
              <w:pStyle w:val="10"/>
              <w:spacing w:before="35" w:line="240" w:lineRule="auto"/>
              <w:ind w:left="156"/>
              <w:rPr>
                <w:sz w:val="24"/>
              </w:rPr>
            </w:pPr>
            <w:r>
              <w:rPr>
                <w:sz w:val="24"/>
              </w:rPr>
              <w:t>plants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592" w:type="dxa"/>
          </w:tcPr>
          <w:p>
            <w:pPr>
              <w:pStyle w:val="10"/>
              <w:spacing w:line="240" w:lineRule="auto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38" w:type="dxa"/>
          </w:tcPr>
          <w:p>
            <w:pPr>
              <w:pStyle w:val="10"/>
              <w:spacing w:line="240" w:lineRule="auto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1143" w:type="dxa"/>
          </w:tcPr>
          <w:p>
            <w:pPr>
              <w:pStyle w:val="10"/>
              <w:spacing w:line="240" w:lineRule="auto"/>
              <w:ind w:left="154"/>
              <w:rPr>
                <w:sz w:val="24"/>
              </w:rPr>
            </w:pPr>
            <w:r>
              <w:rPr>
                <w:sz w:val="24"/>
              </w:rPr>
              <w:t>kind</w:t>
            </w:r>
          </w:p>
        </w:tc>
        <w:tc>
          <w:tcPr>
            <w:tcW w:w="579" w:type="dxa"/>
          </w:tcPr>
          <w:p>
            <w:pPr>
              <w:pStyle w:val="10"/>
              <w:spacing w:line="240" w:lineRule="auto"/>
              <w:ind w:left="175" w:right="142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1302" w:type="dxa"/>
          </w:tcPr>
          <w:p>
            <w:pPr>
              <w:pStyle w:val="10"/>
              <w:spacing w:line="240" w:lineRule="auto"/>
              <w:ind w:left="168"/>
              <w:rPr>
                <w:sz w:val="24"/>
              </w:rPr>
            </w:pPr>
            <w:r>
              <w:rPr>
                <w:sz w:val="24"/>
              </w:rPr>
              <w:t>poor</w:t>
            </w:r>
          </w:p>
        </w:tc>
        <w:tc>
          <w:tcPr>
            <w:tcW w:w="574" w:type="dxa"/>
          </w:tcPr>
          <w:p>
            <w:pPr>
              <w:pStyle w:val="10"/>
              <w:spacing w:line="240" w:lineRule="auto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1295" w:type="dxa"/>
          </w:tcPr>
          <w:p>
            <w:pPr>
              <w:pStyle w:val="10"/>
              <w:spacing w:line="240" w:lineRule="auto"/>
              <w:ind w:left="145"/>
              <w:rPr>
                <w:sz w:val="24"/>
              </w:rPr>
            </w:pPr>
            <w:r>
              <w:rPr>
                <w:sz w:val="24"/>
              </w:rPr>
              <w:t>brave</w:t>
            </w:r>
          </w:p>
        </w:tc>
        <w:tc>
          <w:tcPr>
            <w:tcW w:w="720" w:type="dxa"/>
          </w:tcPr>
          <w:p>
            <w:pPr>
              <w:pStyle w:val="10"/>
              <w:spacing w:line="240" w:lineRule="auto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D.</w:t>
            </w:r>
          </w:p>
        </w:tc>
        <w:tc>
          <w:tcPr>
            <w:tcW w:w="1363" w:type="dxa"/>
          </w:tcPr>
          <w:p>
            <w:pPr>
              <w:pStyle w:val="10"/>
              <w:spacing w:line="240" w:lineRule="auto"/>
              <w:ind w:left="156"/>
              <w:rPr>
                <w:sz w:val="24"/>
              </w:rPr>
            </w:pPr>
            <w:r>
              <w:rPr>
                <w:sz w:val="24"/>
              </w:rPr>
              <w:t>silent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592" w:type="dxa"/>
          </w:tcPr>
          <w:p>
            <w:pPr>
              <w:pStyle w:val="10"/>
              <w:spacing w:before="35" w:line="240" w:lineRule="auto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38" w:type="dxa"/>
          </w:tcPr>
          <w:p>
            <w:pPr>
              <w:pStyle w:val="10"/>
              <w:spacing w:before="35" w:line="240" w:lineRule="auto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1143" w:type="dxa"/>
          </w:tcPr>
          <w:p>
            <w:pPr>
              <w:pStyle w:val="10"/>
              <w:spacing w:before="35" w:line="240" w:lineRule="auto"/>
              <w:ind w:left="154"/>
              <w:rPr>
                <w:sz w:val="24"/>
              </w:rPr>
            </w:pPr>
            <w:r>
              <w:rPr>
                <w:sz w:val="24"/>
              </w:rPr>
              <w:t>patient</w:t>
            </w:r>
          </w:p>
        </w:tc>
        <w:tc>
          <w:tcPr>
            <w:tcW w:w="579" w:type="dxa"/>
          </w:tcPr>
          <w:p>
            <w:pPr>
              <w:pStyle w:val="10"/>
              <w:spacing w:before="35" w:line="240" w:lineRule="auto"/>
              <w:ind w:left="175" w:right="142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1302" w:type="dxa"/>
          </w:tcPr>
          <w:p>
            <w:pPr>
              <w:pStyle w:val="10"/>
              <w:spacing w:before="35" w:line="240" w:lineRule="auto"/>
              <w:ind w:left="168"/>
              <w:rPr>
                <w:sz w:val="24"/>
              </w:rPr>
            </w:pPr>
            <w:r>
              <w:rPr>
                <w:sz w:val="24"/>
              </w:rPr>
              <w:t>flood</w:t>
            </w:r>
          </w:p>
        </w:tc>
        <w:tc>
          <w:tcPr>
            <w:tcW w:w="574" w:type="dxa"/>
          </w:tcPr>
          <w:p>
            <w:pPr>
              <w:pStyle w:val="10"/>
              <w:spacing w:before="35" w:line="240" w:lineRule="auto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1295" w:type="dxa"/>
          </w:tcPr>
          <w:p>
            <w:pPr>
              <w:pStyle w:val="10"/>
              <w:spacing w:before="35" w:line="240" w:lineRule="auto"/>
              <w:ind w:left="145"/>
              <w:rPr>
                <w:sz w:val="24"/>
              </w:rPr>
            </w:pPr>
            <w:r>
              <w:rPr>
                <w:sz w:val="24"/>
              </w:rPr>
              <w:t>disease</w:t>
            </w:r>
          </w:p>
        </w:tc>
        <w:tc>
          <w:tcPr>
            <w:tcW w:w="720" w:type="dxa"/>
          </w:tcPr>
          <w:p>
            <w:pPr>
              <w:pStyle w:val="10"/>
              <w:spacing w:before="35" w:line="240" w:lineRule="auto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D.</w:t>
            </w:r>
          </w:p>
        </w:tc>
        <w:tc>
          <w:tcPr>
            <w:tcW w:w="1363" w:type="dxa"/>
          </w:tcPr>
          <w:p>
            <w:pPr>
              <w:pStyle w:val="10"/>
              <w:spacing w:before="35" w:line="240" w:lineRule="auto"/>
              <w:ind w:left="156"/>
              <w:rPr>
                <w:sz w:val="24"/>
              </w:rPr>
            </w:pPr>
            <w:r>
              <w:rPr>
                <w:sz w:val="24"/>
              </w:rPr>
              <w:t>pollution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592" w:type="dxa"/>
          </w:tcPr>
          <w:p>
            <w:pPr>
              <w:pStyle w:val="10"/>
              <w:spacing w:line="240" w:lineRule="auto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38" w:type="dxa"/>
          </w:tcPr>
          <w:p>
            <w:pPr>
              <w:pStyle w:val="10"/>
              <w:spacing w:line="240" w:lineRule="auto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1143" w:type="dxa"/>
          </w:tcPr>
          <w:p>
            <w:pPr>
              <w:pStyle w:val="10"/>
              <w:spacing w:line="240" w:lineRule="auto"/>
              <w:ind w:left="154"/>
              <w:rPr>
                <w:sz w:val="24"/>
              </w:rPr>
            </w:pPr>
            <w:r>
              <w:rPr>
                <w:sz w:val="24"/>
              </w:rPr>
              <w:t>quickly</w:t>
            </w:r>
          </w:p>
        </w:tc>
        <w:tc>
          <w:tcPr>
            <w:tcW w:w="579" w:type="dxa"/>
          </w:tcPr>
          <w:p>
            <w:pPr>
              <w:pStyle w:val="10"/>
              <w:spacing w:line="240" w:lineRule="auto"/>
              <w:ind w:left="175" w:right="142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1302" w:type="dxa"/>
          </w:tcPr>
          <w:p>
            <w:pPr>
              <w:pStyle w:val="10"/>
              <w:spacing w:line="240" w:lineRule="auto"/>
              <w:ind w:left="168"/>
              <w:rPr>
                <w:sz w:val="24"/>
              </w:rPr>
            </w:pPr>
            <w:r>
              <w:rPr>
                <w:sz w:val="24"/>
              </w:rPr>
              <w:t>slowly</w:t>
            </w:r>
          </w:p>
        </w:tc>
        <w:tc>
          <w:tcPr>
            <w:tcW w:w="574" w:type="dxa"/>
          </w:tcPr>
          <w:p>
            <w:pPr>
              <w:pStyle w:val="10"/>
              <w:spacing w:line="240" w:lineRule="auto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1295" w:type="dxa"/>
          </w:tcPr>
          <w:p>
            <w:pPr>
              <w:pStyle w:val="10"/>
              <w:spacing w:line="240" w:lineRule="auto"/>
              <w:ind w:left="145"/>
              <w:rPr>
                <w:sz w:val="24"/>
              </w:rPr>
            </w:pPr>
            <w:r>
              <w:rPr>
                <w:sz w:val="24"/>
              </w:rPr>
              <w:t>safely</w:t>
            </w:r>
          </w:p>
        </w:tc>
        <w:tc>
          <w:tcPr>
            <w:tcW w:w="720" w:type="dxa"/>
          </w:tcPr>
          <w:p>
            <w:pPr>
              <w:pStyle w:val="10"/>
              <w:spacing w:line="240" w:lineRule="auto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D.</w:t>
            </w:r>
          </w:p>
        </w:tc>
        <w:tc>
          <w:tcPr>
            <w:tcW w:w="1363" w:type="dxa"/>
          </w:tcPr>
          <w:p>
            <w:pPr>
              <w:pStyle w:val="10"/>
              <w:spacing w:line="240" w:lineRule="auto"/>
              <w:ind w:left="156"/>
              <w:rPr>
                <w:sz w:val="24"/>
              </w:rPr>
            </w:pPr>
            <w:r>
              <w:rPr>
                <w:sz w:val="24"/>
              </w:rPr>
              <w:t>luckily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592" w:type="dxa"/>
          </w:tcPr>
          <w:p>
            <w:pPr>
              <w:pStyle w:val="10"/>
              <w:spacing w:before="35" w:line="240" w:lineRule="auto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38" w:type="dxa"/>
          </w:tcPr>
          <w:p>
            <w:pPr>
              <w:pStyle w:val="10"/>
              <w:spacing w:before="35" w:line="240" w:lineRule="auto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1143" w:type="dxa"/>
          </w:tcPr>
          <w:p>
            <w:pPr>
              <w:pStyle w:val="10"/>
              <w:spacing w:before="35" w:line="240" w:lineRule="auto"/>
              <w:ind w:left="154"/>
              <w:rPr>
                <w:sz w:val="24"/>
              </w:rPr>
            </w:pPr>
            <w:r>
              <w:rPr>
                <w:sz w:val="24"/>
              </w:rPr>
              <w:t>protect</w:t>
            </w:r>
          </w:p>
        </w:tc>
        <w:tc>
          <w:tcPr>
            <w:tcW w:w="579" w:type="dxa"/>
          </w:tcPr>
          <w:p>
            <w:pPr>
              <w:pStyle w:val="10"/>
              <w:spacing w:before="35" w:line="240" w:lineRule="auto"/>
              <w:ind w:left="175" w:right="142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1302" w:type="dxa"/>
          </w:tcPr>
          <w:p>
            <w:pPr>
              <w:pStyle w:val="10"/>
              <w:spacing w:before="35" w:line="240" w:lineRule="auto"/>
              <w:ind w:left="168"/>
              <w:rPr>
                <w:sz w:val="24"/>
              </w:rPr>
            </w:pPr>
            <w:r>
              <w:rPr>
                <w:sz w:val="24"/>
              </w:rPr>
              <w:t>cure</w:t>
            </w:r>
          </w:p>
        </w:tc>
        <w:tc>
          <w:tcPr>
            <w:tcW w:w="574" w:type="dxa"/>
          </w:tcPr>
          <w:p>
            <w:pPr>
              <w:pStyle w:val="10"/>
              <w:spacing w:before="35" w:line="240" w:lineRule="auto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1295" w:type="dxa"/>
          </w:tcPr>
          <w:p>
            <w:pPr>
              <w:pStyle w:val="10"/>
              <w:spacing w:before="35" w:line="240" w:lineRule="auto"/>
              <w:ind w:left="145"/>
              <w:rPr>
                <w:sz w:val="24"/>
              </w:rPr>
            </w:pPr>
            <w:r>
              <w:rPr>
                <w:sz w:val="24"/>
              </w:rPr>
              <w:t>warn</w:t>
            </w:r>
          </w:p>
        </w:tc>
        <w:tc>
          <w:tcPr>
            <w:tcW w:w="720" w:type="dxa"/>
          </w:tcPr>
          <w:p>
            <w:pPr>
              <w:pStyle w:val="10"/>
              <w:spacing w:before="35" w:line="240" w:lineRule="auto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D.</w:t>
            </w:r>
          </w:p>
        </w:tc>
        <w:tc>
          <w:tcPr>
            <w:tcW w:w="1363" w:type="dxa"/>
          </w:tcPr>
          <w:p>
            <w:pPr>
              <w:pStyle w:val="10"/>
              <w:spacing w:before="35" w:line="240" w:lineRule="auto"/>
              <w:ind w:left="156"/>
              <w:rPr>
                <w:sz w:val="24"/>
              </w:rPr>
            </w:pPr>
            <w:r>
              <w:rPr>
                <w:sz w:val="24"/>
              </w:rPr>
              <w:t>harm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592" w:type="dxa"/>
          </w:tcPr>
          <w:p>
            <w:pPr>
              <w:pStyle w:val="10"/>
              <w:spacing w:line="240" w:lineRule="auto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38" w:type="dxa"/>
          </w:tcPr>
          <w:p>
            <w:pPr>
              <w:pStyle w:val="10"/>
              <w:spacing w:line="240" w:lineRule="auto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1143" w:type="dxa"/>
          </w:tcPr>
          <w:p>
            <w:pPr>
              <w:pStyle w:val="10"/>
              <w:spacing w:line="240" w:lineRule="auto"/>
              <w:ind w:left="154"/>
              <w:rPr>
                <w:sz w:val="24"/>
              </w:rPr>
            </w:pPr>
            <w:r>
              <w:rPr>
                <w:sz w:val="24"/>
              </w:rPr>
              <w:t>wave</w:t>
            </w:r>
          </w:p>
        </w:tc>
        <w:tc>
          <w:tcPr>
            <w:tcW w:w="579" w:type="dxa"/>
          </w:tcPr>
          <w:p>
            <w:pPr>
              <w:pStyle w:val="10"/>
              <w:spacing w:line="240" w:lineRule="auto"/>
              <w:ind w:left="175" w:right="142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1302" w:type="dxa"/>
          </w:tcPr>
          <w:p>
            <w:pPr>
              <w:pStyle w:val="10"/>
              <w:spacing w:line="240" w:lineRule="auto"/>
              <w:ind w:left="168"/>
              <w:rPr>
                <w:sz w:val="24"/>
              </w:rPr>
            </w:pPr>
            <w:r>
              <w:rPr>
                <w:sz w:val="24"/>
              </w:rPr>
              <w:t>pollute</w:t>
            </w:r>
          </w:p>
        </w:tc>
        <w:tc>
          <w:tcPr>
            <w:tcW w:w="574" w:type="dxa"/>
          </w:tcPr>
          <w:p>
            <w:pPr>
              <w:pStyle w:val="10"/>
              <w:spacing w:line="240" w:lineRule="auto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1295" w:type="dxa"/>
          </w:tcPr>
          <w:p>
            <w:pPr>
              <w:pStyle w:val="10"/>
              <w:spacing w:line="240" w:lineRule="auto"/>
              <w:ind w:left="145"/>
              <w:rPr>
                <w:sz w:val="24"/>
              </w:rPr>
            </w:pPr>
            <w:r>
              <w:rPr>
                <w:sz w:val="24"/>
              </w:rPr>
              <w:t>shake</w:t>
            </w:r>
          </w:p>
        </w:tc>
        <w:tc>
          <w:tcPr>
            <w:tcW w:w="720" w:type="dxa"/>
          </w:tcPr>
          <w:p>
            <w:pPr>
              <w:pStyle w:val="10"/>
              <w:spacing w:line="240" w:lineRule="auto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D.</w:t>
            </w:r>
          </w:p>
        </w:tc>
        <w:tc>
          <w:tcPr>
            <w:tcW w:w="1363" w:type="dxa"/>
          </w:tcPr>
          <w:p>
            <w:pPr>
              <w:pStyle w:val="10"/>
              <w:spacing w:line="240" w:lineRule="auto"/>
              <w:ind w:left="156"/>
              <w:rPr>
                <w:sz w:val="24"/>
              </w:rPr>
            </w:pPr>
            <w:r>
              <w:rPr>
                <w:sz w:val="24"/>
              </w:rPr>
              <w:t>wash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92" w:type="dxa"/>
          </w:tcPr>
          <w:p>
            <w:pPr>
              <w:pStyle w:val="10"/>
              <w:spacing w:before="36" w:line="240" w:lineRule="auto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38" w:type="dxa"/>
          </w:tcPr>
          <w:p>
            <w:pPr>
              <w:pStyle w:val="10"/>
              <w:spacing w:before="36" w:line="240" w:lineRule="auto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1143" w:type="dxa"/>
          </w:tcPr>
          <w:p>
            <w:pPr>
              <w:pStyle w:val="10"/>
              <w:spacing w:before="36" w:line="240" w:lineRule="auto"/>
              <w:ind w:left="154"/>
              <w:rPr>
                <w:sz w:val="24"/>
              </w:rPr>
            </w:pPr>
            <w:r>
              <w:rPr>
                <w:sz w:val="24"/>
              </w:rPr>
              <w:t>When</w:t>
            </w:r>
          </w:p>
        </w:tc>
        <w:tc>
          <w:tcPr>
            <w:tcW w:w="579" w:type="dxa"/>
          </w:tcPr>
          <w:p>
            <w:pPr>
              <w:pStyle w:val="10"/>
              <w:spacing w:before="36" w:line="240" w:lineRule="auto"/>
              <w:ind w:left="175" w:right="142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1302" w:type="dxa"/>
          </w:tcPr>
          <w:p>
            <w:pPr>
              <w:pStyle w:val="10"/>
              <w:spacing w:before="36" w:line="240" w:lineRule="auto"/>
              <w:ind w:left="168"/>
              <w:rPr>
                <w:sz w:val="24"/>
              </w:rPr>
            </w:pPr>
            <w:r>
              <w:rPr>
                <w:sz w:val="24"/>
              </w:rPr>
              <w:t>Although</w:t>
            </w:r>
          </w:p>
        </w:tc>
        <w:tc>
          <w:tcPr>
            <w:tcW w:w="574" w:type="dxa"/>
          </w:tcPr>
          <w:p>
            <w:pPr>
              <w:pStyle w:val="10"/>
              <w:spacing w:before="36" w:line="240" w:lineRule="auto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1295" w:type="dxa"/>
          </w:tcPr>
          <w:p>
            <w:pPr>
              <w:pStyle w:val="10"/>
              <w:spacing w:before="36" w:line="240" w:lineRule="auto"/>
              <w:ind w:left="145"/>
              <w:rPr>
                <w:sz w:val="24"/>
              </w:rPr>
            </w:pPr>
            <w:r>
              <w:rPr>
                <w:sz w:val="24"/>
              </w:rPr>
              <w:t>Unless</w:t>
            </w:r>
          </w:p>
        </w:tc>
        <w:tc>
          <w:tcPr>
            <w:tcW w:w="720" w:type="dxa"/>
          </w:tcPr>
          <w:p>
            <w:pPr>
              <w:pStyle w:val="10"/>
              <w:spacing w:before="36" w:line="240" w:lineRule="auto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D.</w:t>
            </w:r>
          </w:p>
        </w:tc>
        <w:tc>
          <w:tcPr>
            <w:tcW w:w="1363" w:type="dxa"/>
          </w:tcPr>
          <w:p>
            <w:pPr>
              <w:pStyle w:val="10"/>
              <w:spacing w:before="36" w:line="240" w:lineRule="auto"/>
              <w:ind w:left="156"/>
              <w:rPr>
                <w:sz w:val="24"/>
              </w:rPr>
            </w:pPr>
            <w:r>
              <w:rPr>
                <w:sz w:val="24"/>
              </w:rPr>
              <w:t>Because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92" w:type="dxa"/>
          </w:tcPr>
          <w:p>
            <w:pPr>
              <w:pStyle w:val="10"/>
              <w:spacing w:line="240" w:lineRule="auto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38" w:type="dxa"/>
          </w:tcPr>
          <w:p>
            <w:pPr>
              <w:pStyle w:val="10"/>
              <w:spacing w:line="240" w:lineRule="auto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1143" w:type="dxa"/>
          </w:tcPr>
          <w:p>
            <w:pPr>
              <w:pStyle w:val="10"/>
              <w:spacing w:line="240" w:lineRule="auto"/>
              <w:ind w:left="154"/>
              <w:rPr>
                <w:sz w:val="24"/>
              </w:rPr>
            </w:pPr>
            <w:r>
              <w:rPr>
                <w:sz w:val="24"/>
              </w:rPr>
              <w:t>criticize</w:t>
            </w:r>
          </w:p>
        </w:tc>
        <w:tc>
          <w:tcPr>
            <w:tcW w:w="579" w:type="dxa"/>
          </w:tcPr>
          <w:p>
            <w:pPr>
              <w:pStyle w:val="10"/>
              <w:spacing w:line="240" w:lineRule="auto"/>
              <w:ind w:left="175" w:right="142"/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1302" w:type="dxa"/>
          </w:tcPr>
          <w:p>
            <w:pPr>
              <w:pStyle w:val="10"/>
              <w:spacing w:line="240" w:lineRule="auto"/>
              <w:ind w:left="168"/>
              <w:rPr>
                <w:sz w:val="24"/>
              </w:rPr>
            </w:pPr>
            <w:r>
              <w:rPr>
                <w:sz w:val="24"/>
              </w:rPr>
              <w:t>trusts</w:t>
            </w:r>
          </w:p>
        </w:tc>
        <w:tc>
          <w:tcPr>
            <w:tcW w:w="574" w:type="dxa"/>
          </w:tcPr>
          <w:p>
            <w:pPr>
              <w:pStyle w:val="10"/>
              <w:spacing w:line="240" w:lineRule="auto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1295" w:type="dxa"/>
          </w:tcPr>
          <w:p>
            <w:pPr>
              <w:pStyle w:val="10"/>
              <w:spacing w:line="240" w:lineRule="auto"/>
              <w:ind w:left="145"/>
              <w:rPr>
                <w:sz w:val="24"/>
              </w:rPr>
            </w:pPr>
            <w:r>
              <w:rPr>
                <w:sz w:val="24"/>
              </w:rPr>
              <w:t>teaches</w:t>
            </w:r>
          </w:p>
        </w:tc>
        <w:tc>
          <w:tcPr>
            <w:tcW w:w="720" w:type="dxa"/>
          </w:tcPr>
          <w:p>
            <w:pPr>
              <w:pStyle w:val="10"/>
              <w:spacing w:line="240" w:lineRule="auto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D.</w:t>
            </w:r>
          </w:p>
        </w:tc>
        <w:tc>
          <w:tcPr>
            <w:tcW w:w="1363" w:type="dxa"/>
          </w:tcPr>
          <w:p>
            <w:pPr>
              <w:pStyle w:val="10"/>
              <w:spacing w:line="240" w:lineRule="auto"/>
              <w:ind w:left="156"/>
              <w:rPr>
                <w:sz w:val="24"/>
              </w:rPr>
            </w:pPr>
            <w:r>
              <w:rPr>
                <w:sz w:val="24"/>
              </w:rPr>
              <w:t>asks</w:t>
            </w:r>
          </w:p>
        </w:tc>
      </w:tr>
    </w:tbl>
    <w:p>
      <w:pPr>
        <w:spacing w:after="0" w:line="240" w:lineRule="auto"/>
        <w:rPr>
          <w:sz w:val="24"/>
        </w:rPr>
        <w:sectPr>
          <w:pgSz w:w="11910" w:h="16840"/>
          <w:pgMar w:top="1400" w:right="160" w:bottom="1180" w:left="1600" w:header="0" w:footer="999" w:gutter="0"/>
          <w:cols w:space="708" w:num="1"/>
        </w:sectPr>
      </w:pPr>
    </w:p>
    <w:p>
      <w:pPr>
        <w:pStyle w:val="3"/>
        <w:spacing w:line="240" w:lineRule="auto"/>
      </w:pPr>
      <w:r>
        <w:t xml:space="preserve">三、阅读理解（共 </w:t>
      </w:r>
      <w:r>
        <w:rPr>
          <w:rFonts w:ascii="Times New Roman" w:eastAsia="Times New Roman"/>
        </w:rPr>
        <w:t xml:space="preserve">10 </w:t>
      </w:r>
      <w:r>
        <w:t xml:space="preserve">小题，每小题 </w:t>
      </w:r>
      <w:r>
        <w:rPr>
          <w:rFonts w:ascii="Times New Roman" w:eastAsia="Times New Roman"/>
        </w:rPr>
        <w:t xml:space="preserve">2 </w:t>
      </w:r>
      <w:r>
        <w:t xml:space="preserve">分，共 </w:t>
      </w:r>
      <w:r>
        <w:rPr>
          <w:rFonts w:ascii="Times New Roman" w:eastAsia="Times New Roman"/>
        </w:rPr>
        <w:t xml:space="preserve">20 </w:t>
      </w:r>
      <w:r>
        <w:t>分）</w:t>
      </w:r>
    </w:p>
    <w:p>
      <w:pPr>
        <w:pStyle w:val="4"/>
        <w:spacing w:before="66" w:line="240" w:lineRule="auto"/>
        <w:ind w:right="1437"/>
        <w:jc w:val="center"/>
      </w:pPr>
      <w:r>
        <w:t>(A)</w:t>
      </w:r>
    </w:p>
    <w:p>
      <w:pPr>
        <w:pStyle w:val="4"/>
        <w:spacing w:before="68" w:line="240" w:lineRule="auto"/>
        <w:ind w:left="200" w:right="1639" w:firstLine="479"/>
        <w:jc w:val="both"/>
      </w:pPr>
      <w:r>
        <w:t xml:space="preserve">More than 2,000 years ago, Emperor ( </w:t>
      </w:r>
      <w:r>
        <w:rPr>
          <w:rFonts w:hint="eastAsia" w:ascii="宋体" w:eastAsia="宋体"/>
        </w:rPr>
        <w:t xml:space="preserve">皇 帝 </w:t>
      </w:r>
      <w:r>
        <w:t>) Wu's favourite wife of the Han Dynasty died of illness. The emperor missed her so much that he didn't want to do anything. One day, a minister (</w:t>
      </w:r>
      <w:r>
        <w:rPr>
          <w:rFonts w:hint="eastAsia" w:ascii="宋体" w:eastAsia="宋体"/>
        </w:rPr>
        <w:t>大臣</w:t>
      </w:r>
      <w:r>
        <w:t>) saw children playing with dolls. The shadows on the floor were interesting. The smart minister had an idea. He made a puppet of the emperor's favourite wife and painted it. As night fell, he asked the emperor to watch a puppet show behind a curtain. The emperor was very happy and became interested in it. In this way, puppet shows began.</w:t>
      </w:r>
    </w:p>
    <w:p>
      <w:pPr>
        <w:pStyle w:val="4"/>
        <w:spacing w:line="240" w:lineRule="auto"/>
        <w:ind w:left="200" w:right="1637" w:firstLine="479"/>
        <w:jc w:val="both"/>
      </w:pPr>
      <w:r>
        <w:t>Shadow</w:t>
      </w:r>
      <w:r>
        <w:rPr>
          <w:spacing w:val="-5"/>
        </w:rPr>
        <w:t xml:space="preserve"> </w:t>
      </w:r>
      <w:r>
        <w:t>puppets</w:t>
      </w:r>
      <w:r>
        <w:rPr>
          <w:spacing w:val="-3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first</w:t>
      </w:r>
      <w:r>
        <w:rPr>
          <w:spacing w:val="-3"/>
        </w:rPr>
        <w:t xml:space="preserve"> </w:t>
      </w:r>
      <w:r>
        <w:t>made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paper</w:t>
      </w:r>
      <w:r>
        <w:rPr>
          <w:spacing w:val="-2"/>
        </w:rPr>
        <w:t xml:space="preserve">, </w:t>
      </w:r>
      <w:r>
        <w:t>later</w:t>
      </w:r>
      <w:r>
        <w:rPr>
          <w:spacing w:val="-2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hides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donkeys (</w:t>
      </w:r>
      <w:r>
        <w:rPr>
          <w:rFonts w:hint="eastAsia" w:ascii="宋体" w:eastAsia="宋体"/>
        </w:rPr>
        <w:t>驴皮</w:t>
      </w:r>
      <w:r>
        <w:t xml:space="preserve">). That's why their Chinese name is pi ying. Shadow puppet plays were very popular during the </w:t>
      </w:r>
      <w:r>
        <w:rPr>
          <w:spacing w:val="-4"/>
        </w:rPr>
        <w:t xml:space="preserve">Tang </w:t>
      </w:r>
      <w:r>
        <w:t>and Song dynasties in many parts of</w:t>
      </w:r>
      <w:r>
        <w:rPr>
          <w:spacing w:val="-12"/>
        </w:rPr>
        <w:t xml:space="preserve"> </w:t>
      </w:r>
      <w:r>
        <w:t>China.</w:t>
      </w:r>
    </w:p>
    <w:p>
      <w:pPr>
        <w:pStyle w:val="4"/>
        <w:spacing w:before="6" w:line="240" w:lineRule="auto"/>
        <w:ind w:left="200" w:right="1637" w:firstLine="479"/>
        <w:jc w:val="both"/>
      </w:pPr>
      <w:r>
        <w:rPr>
          <w:spacing w:val="-6"/>
        </w:rPr>
        <w:t>Today</w:t>
      </w:r>
      <w:r>
        <w:rPr>
          <w:spacing w:val="-8"/>
        </w:rPr>
        <w:t xml:space="preserve">, </w:t>
      </w:r>
      <w:r>
        <w:t>shadow</w:t>
      </w:r>
      <w:r>
        <w:rPr>
          <w:spacing w:val="-9"/>
        </w:rPr>
        <w:t xml:space="preserve"> </w:t>
      </w:r>
      <w:r>
        <w:t>puppet</w:t>
      </w:r>
      <w:r>
        <w:rPr>
          <w:spacing w:val="-1"/>
        </w:rPr>
        <w:t xml:space="preserve"> </w:t>
      </w:r>
      <w:r>
        <w:t>plays</w:t>
      </w:r>
      <w:r>
        <w:rPr>
          <w:spacing w:val="-9"/>
          <w:u w:val="single"/>
        </w:rPr>
        <w:t xml:space="preserve"> </w:t>
      </w:r>
      <w:r>
        <w:rPr>
          <w:u w:val="single"/>
        </w:rPr>
        <w:t>face</w:t>
      </w:r>
      <w:r>
        <w:rPr>
          <w:spacing w:val="-7"/>
          <w:u w:val="single"/>
        </w:rPr>
        <w:t xml:space="preserve"> </w:t>
      </w:r>
      <w:r>
        <w:rPr>
          <w:u w:val="single"/>
        </w:rPr>
        <w:t>extinction</w:t>
      </w:r>
      <w:r>
        <w:rPr>
          <w:spacing w:val="-1"/>
          <w:u w:val="single"/>
        </w:rPr>
        <w:t xml:space="preserve"> </w:t>
      </w:r>
      <w:r>
        <w:t>like</w:t>
      </w:r>
      <w:r>
        <w:rPr>
          <w:spacing w:val="-10"/>
        </w:rPr>
        <w:t xml:space="preserve"> </w:t>
      </w:r>
      <w:r>
        <w:t>other</w:t>
      </w:r>
      <w:r>
        <w:rPr>
          <w:spacing w:val="-10"/>
        </w:rPr>
        <w:t xml:space="preserve"> </w:t>
      </w:r>
      <w:r>
        <w:t>traditional</w:t>
      </w:r>
      <w:r>
        <w:rPr>
          <w:spacing w:val="-9"/>
        </w:rPr>
        <w:t xml:space="preserve"> </w:t>
      </w:r>
      <w:r>
        <w:t>art</w:t>
      </w:r>
      <w:r>
        <w:rPr>
          <w:spacing w:val="-10"/>
        </w:rPr>
        <w:t xml:space="preserve"> </w:t>
      </w:r>
      <w:r>
        <w:t>forms</w:t>
      </w:r>
      <w:r>
        <w:rPr>
          <w:spacing w:val="-8"/>
        </w:rPr>
        <w:t xml:space="preserve"> </w:t>
      </w:r>
      <w:r>
        <w:t>such</w:t>
      </w:r>
      <w:r>
        <w:rPr>
          <w:spacing w:val="-10"/>
        </w:rPr>
        <w:t xml:space="preserve"> </w:t>
      </w:r>
      <w:r>
        <w:t>as Nuo</w:t>
      </w:r>
      <w:r>
        <w:rPr>
          <w:spacing w:val="-9"/>
        </w:rPr>
        <w:t xml:space="preserve"> </w:t>
      </w:r>
      <w:r>
        <w:t>Drama.</w:t>
      </w:r>
      <w:r>
        <w:rPr>
          <w:spacing w:val="-13"/>
        </w:rPr>
        <w:t xml:space="preserve"> </w:t>
      </w:r>
      <w:r>
        <w:rPr>
          <w:spacing w:val="-9"/>
        </w:rPr>
        <w:t>We</w:t>
      </w:r>
      <w:r>
        <w:rPr>
          <w:spacing w:val="-8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something</w:t>
      </w:r>
      <w:r>
        <w:rPr>
          <w:spacing w:val="-10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protect</w:t>
      </w:r>
      <w:r>
        <w:rPr>
          <w:spacing w:val="-8"/>
        </w:rPr>
        <w:t xml:space="preserve"> </w:t>
      </w:r>
      <w:r>
        <w:t>them.</w:t>
      </w:r>
      <w:r>
        <w:rPr>
          <w:spacing w:val="-8"/>
        </w:rPr>
        <w:t xml:space="preserve"> </w:t>
      </w:r>
      <w:r>
        <w:t>Shadow</w:t>
      </w:r>
      <w:r>
        <w:rPr>
          <w:spacing w:val="-8"/>
        </w:rPr>
        <w:t xml:space="preserve"> </w:t>
      </w:r>
      <w:r>
        <w:t>puppet</w:t>
      </w:r>
      <w:r>
        <w:rPr>
          <w:spacing w:val="-8"/>
        </w:rPr>
        <w:t xml:space="preserve"> </w:t>
      </w:r>
      <w:r>
        <w:t>plays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Shaanxi are the most famous. The Academy Gate Cultural Street in Xi'an is a wonderful place for</w:t>
      </w:r>
      <w:r>
        <w:rPr>
          <w:spacing w:val="-1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buy</w:t>
      </w:r>
      <w:r>
        <w:rPr>
          <w:spacing w:val="-9"/>
        </w:rPr>
        <w:t xml:space="preserve"> </w:t>
      </w:r>
      <w:r>
        <w:t>shadow</w:t>
      </w:r>
      <w:r>
        <w:rPr>
          <w:spacing w:val="-4"/>
        </w:rPr>
        <w:t xml:space="preserve"> </w:t>
      </w:r>
      <w:r>
        <w:t>puppets.</w:t>
      </w:r>
      <w:r>
        <w:rPr>
          <w:spacing w:val="-7"/>
        </w:rPr>
        <w:t xml:space="preserve"> </w:t>
      </w:r>
      <w:r>
        <w:t>There you</w:t>
      </w:r>
      <w:r>
        <w:rPr>
          <w:spacing w:val="-3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choose</w:t>
      </w:r>
      <w:r>
        <w:rPr>
          <w:spacing w:val="-5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hundreds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figures</w:t>
      </w:r>
      <w:r>
        <w:rPr>
          <w:spacing w:val="-2"/>
        </w:rPr>
        <w:t xml:space="preserve"> (</w:t>
      </w:r>
      <w:r>
        <w:rPr>
          <w:rFonts w:hint="eastAsia" w:ascii="宋体" w:eastAsia="宋体"/>
        </w:rPr>
        <w:t>人物</w:t>
      </w:r>
      <w:r>
        <w:t>) in</w:t>
      </w:r>
      <w:r>
        <w:rPr>
          <w:spacing w:val="-1"/>
        </w:rPr>
        <w:t xml:space="preserve"> </w:t>
      </w:r>
      <w:r>
        <w:t>different sizes</w:t>
      </w:r>
      <w:r>
        <w:rPr>
          <w:spacing w:val="-1"/>
        </w:rPr>
        <w:t xml:space="preserve"> </w:t>
      </w:r>
      <w:r>
        <w:t>and poses</w:t>
      </w:r>
      <w:r>
        <w:rPr>
          <w:spacing w:val="-1"/>
        </w:rPr>
        <w:t xml:space="preserve"> (</w:t>
      </w:r>
      <w:r>
        <w:rPr>
          <w:rFonts w:hint="eastAsia" w:ascii="宋体" w:eastAsia="宋体"/>
        </w:rPr>
        <w:t>姿势</w:t>
      </w:r>
      <w:r>
        <w:t>).</w:t>
      </w:r>
    </w:p>
    <w:p>
      <w:pPr>
        <w:pStyle w:val="9"/>
        <w:numPr>
          <w:ilvl w:val="0"/>
          <w:numId w:val="5"/>
        </w:numPr>
        <w:tabs>
          <w:tab w:val="left" w:pos="556"/>
        </w:tabs>
        <w:spacing w:before="0" w:after="0" w:line="240" w:lineRule="auto"/>
        <w:ind w:left="555" w:right="0" w:hanging="356"/>
        <w:jc w:val="both"/>
        <w:rPr>
          <w:sz w:val="24"/>
        </w:rPr>
      </w:pPr>
      <w:r>
        <w:rPr>
          <w:sz w:val="24"/>
        </w:rPr>
        <w:t>What or who helped the minister have the idea of shadow</w:t>
      </w:r>
      <w:r>
        <w:rPr>
          <w:spacing w:val="-3"/>
          <w:sz w:val="24"/>
        </w:rPr>
        <w:t xml:space="preserve"> </w:t>
      </w:r>
      <w:r>
        <w:rPr>
          <w:sz w:val="24"/>
        </w:rPr>
        <w:t>puppets?</w:t>
      </w:r>
    </w:p>
    <w:p>
      <w:pPr>
        <w:pStyle w:val="4"/>
        <w:tabs>
          <w:tab w:val="left" w:pos="5478"/>
        </w:tabs>
        <w:spacing w:before="82" w:line="240" w:lineRule="auto"/>
        <w:ind w:left="440"/>
        <w:jc w:val="both"/>
      </w:pPr>
      <w:r>
        <w:t>A. His</w:t>
      </w:r>
      <w:r>
        <w:rPr>
          <w:spacing w:val="-6"/>
        </w:rPr>
        <w:t xml:space="preserve"> </w:t>
      </w:r>
      <w:r>
        <w:t>wife's</w:t>
      </w:r>
      <w:r>
        <w:rPr>
          <w:spacing w:val="-3"/>
        </w:rPr>
        <w:t xml:space="preserve"> </w:t>
      </w:r>
      <w:r>
        <w:t>painting.</w:t>
      </w:r>
      <w:r>
        <w:tab/>
      </w:r>
      <w:r>
        <w:t>B. A movie behind a</w:t>
      </w:r>
      <w:r>
        <w:rPr>
          <w:spacing w:val="-16"/>
        </w:rPr>
        <w:t xml:space="preserve"> </w:t>
      </w:r>
      <w:r>
        <w:t>curtain.</w:t>
      </w:r>
    </w:p>
    <w:p>
      <w:pPr>
        <w:pStyle w:val="4"/>
        <w:tabs>
          <w:tab w:val="left" w:pos="5421"/>
        </w:tabs>
        <w:spacing w:before="84" w:line="240" w:lineRule="auto"/>
        <w:ind w:left="440"/>
        <w:jc w:val="both"/>
      </w:pPr>
      <w:r>
        <w:t>C. The shadows of</w:t>
      </w:r>
      <w:r>
        <w:rPr>
          <w:spacing w:val="-8"/>
        </w:rPr>
        <w:t xml:space="preserve"> </w:t>
      </w:r>
      <w:r>
        <w:t>some</w:t>
      </w:r>
      <w:r>
        <w:rPr>
          <w:spacing w:val="-1"/>
        </w:rPr>
        <w:t xml:space="preserve"> </w:t>
      </w:r>
      <w:r>
        <w:t>trees.</w:t>
      </w:r>
      <w:r>
        <w:tab/>
      </w:r>
      <w:r>
        <w:t>D. Children playing with</w:t>
      </w:r>
      <w:r>
        <w:rPr>
          <w:spacing w:val="-3"/>
        </w:rPr>
        <w:t xml:space="preserve"> </w:t>
      </w:r>
      <w:r>
        <w:t>dolls.</w:t>
      </w:r>
    </w:p>
    <w:p>
      <w:pPr>
        <w:pStyle w:val="9"/>
        <w:numPr>
          <w:ilvl w:val="0"/>
          <w:numId w:val="5"/>
        </w:numPr>
        <w:tabs>
          <w:tab w:val="left" w:pos="556"/>
        </w:tabs>
        <w:spacing w:before="82" w:after="0" w:line="240" w:lineRule="auto"/>
        <w:ind w:left="555" w:right="0" w:hanging="356"/>
        <w:jc w:val="both"/>
        <w:rPr>
          <w:sz w:val="24"/>
        </w:rPr>
      </w:pPr>
      <w:r>
        <w:rPr>
          <w:sz w:val="24"/>
        </w:rPr>
        <w:t>Why did the minister make a puppet</w:t>
      </w:r>
      <w:r>
        <w:rPr>
          <w:spacing w:val="-9"/>
          <w:sz w:val="24"/>
        </w:rPr>
        <w:t xml:space="preserve"> </w:t>
      </w:r>
      <w:r>
        <w:rPr>
          <w:sz w:val="24"/>
        </w:rPr>
        <w:t>show?</w:t>
      </w:r>
    </w:p>
    <w:p>
      <w:pPr>
        <w:pStyle w:val="4"/>
        <w:tabs>
          <w:tab w:val="left" w:pos="5142"/>
        </w:tabs>
        <w:spacing w:before="84" w:line="240" w:lineRule="auto"/>
        <w:ind w:left="440"/>
        <w:jc w:val="both"/>
      </w:pPr>
      <w:r>
        <w:t xml:space="preserve">A. </w:t>
      </w:r>
      <w:r>
        <w:rPr>
          <w:spacing w:val="-9"/>
        </w:rPr>
        <w:t xml:space="preserve">To </w:t>
      </w:r>
      <w:r>
        <w:t>make the</w:t>
      </w:r>
      <w:r>
        <w:rPr>
          <w:spacing w:val="9"/>
        </w:rPr>
        <w:t xml:space="preserve"> </w:t>
      </w:r>
      <w:r>
        <w:t xml:space="preserve">emperor </w:t>
      </w:r>
      <w:r>
        <w:rPr>
          <w:spacing w:val="-4"/>
        </w:rPr>
        <w:t>happy.</w:t>
      </w:r>
      <w:r>
        <w:rPr>
          <w:spacing w:val="-4"/>
        </w:rPr>
        <w:tab/>
      </w:r>
      <w:r>
        <w:t xml:space="preserve">B. </w:t>
      </w:r>
      <w:r>
        <w:rPr>
          <w:spacing w:val="-9"/>
        </w:rPr>
        <w:t xml:space="preserve">To </w:t>
      </w:r>
      <w:r>
        <w:t>remember Emperor</w:t>
      </w:r>
      <w:r>
        <w:rPr>
          <w:spacing w:val="6"/>
        </w:rPr>
        <w:t xml:space="preserve"> </w:t>
      </w:r>
      <w:r>
        <w:rPr>
          <w:spacing w:val="-3"/>
        </w:rPr>
        <w:t>Wu.</w:t>
      </w:r>
    </w:p>
    <w:p>
      <w:pPr>
        <w:pStyle w:val="4"/>
        <w:tabs>
          <w:tab w:val="left" w:pos="5105"/>
        </w:tabs>
        <w:spacing w:before="81" w:line="240" w:lineRule="auto"/>
        <w:ind w:left="440"/>
        <w:jc w:val="both"/>
      </w:pPr>
      <w:r>
        <w:t xml:space="preserve">C. </w:t>
      </w:r>
      <w:r>
        <w:rPr>
          <w:spacing w:val="-9"/>
        </w:rPr>
        <w:t xml:space="preserve">To </w:t>
      </w:r>
      <w:r>
        <w:t>celebrate</w:t>
      </w:r>
      <w:r>
        <w:rPr>
          <w:spacing w:val="7"/>
        </w:rPr>
        <w:t xml:space="preserve"> </w:t>
      </w:r>
      <w:r>
        <w:t>New</w:t>
      </w:r>
      <w:r>
        <w:rPr>
          <w:spacing w:val="-8"/>
        </w:rPr>
        <w:t xml:space="preserve"> Year.</w:t>
      </w:r>
      <w:r>
        <w:rPr>
          <w:spacing w:val="-8"/>
        </w:rPr>
        <w:tab/>
      </w:r>
      <w:r>
        <w:t xml:space="preserve">D. </w:t>
      </w:r>
      <w:r>
        <w:rPr>
          <w:spacing w:val="-9"/>
        </w:rPr>
        <w:t xml:space="preserve">To </w:t>
      </w:r>
      <w:r>
        <w:t>make his life</w:t>
      </w:r>
      <w:r>
        <w:rPr>
          <w:spacing w:val="6"/>
        </w:rPr>
        <w:t xml:space="preserve"> </w:t>
      </w:r>
      <w:r>
        <w:t>interesting.</w:t>
      </w:r>
    </w:p>
    <w:p>
      <w:pPr>
        <w:pStyle w:val="9"/>
        <w:numPr>
          <w:ilvl w:val="0"/>
          <w:numId w:val="5"/>
        </w:numPr>
        <w:tabs>
          <w:tab w:val="left" w:pos="556"/>
          <w:tab w:val="left" w:pos="6336"/>
        </w:tabs>
        <w:spacing w:before="84" w:after="0" w:line="240" w:lineRule="auto"/>
        <w:ind w:left="555" w:right="0" w:hanging="356"/>
        <w:jc w:val="both"/>
        <w:rPr>
          <w:sz w:val="24"/>
        </w:rPr>
      </w:pPr>
      <w:r>
        <w:rPr>
          <w:sz w:val="24"/>
        </w:rPr>
        <w:t>The underlined words " face extinction"</w:t>
      </w:r>
      <w:r>
        <w:rPr>
          <w:spacing w:val="-9"/>
          <w:sz w:val="24"/>
        </w:rPr>
        <w:t xml:space="preserve"> </w:t>
      </w:r>
      <w:r>
        <w:rPr>
          <w:sz w:val="24"/>
        </w:rPr>
        <w:t>mean</w:t>
      </w:r>
      <w:r>
        <w:rPr>
          <w:spacing w:val="1"/>
          <w:sz w:val="24"/>
        </w:rPr>
        <w:t xml:space="preserve"> </w:t>
      </w:r>
      <w:r>
        <w:rPr>
          <w:sz w:val="24"/>
        </w:rPr>
        <w:t>"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".</w:t>
      </w:r>
    </w:p>
    <w:p>
      <w:pPr>
        <w:pStyle w:val="4"/>
        <w:tabs>
          <w:tab w:val="left" w:pos="6510"/>
        </w:tabs>
        <w:spacing w:before="82" w:line="240" w:lineRule="auto"/>
        <w:ind w:left="440"/>
        <w:jc w:val="both"/>
      </w:pPr>
      <w:r>
        <w:t>A. will save          B. will disappear        C.</w:t>
      </w:r>
      <w:r>
        <w:rPr>
          <w:spacing w:val="-16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begin</w:t>
      </w:r>
      <w:r>
        <w:tab/>
      </w:r>
      <w:r>
        <w:t>D. will be</w:t>
      </w:r>
      <w:r>
        <w:rPr>
          <w:spacing w:val="1"/>
        </w:rPr>
        <w:t xml:space="preserve"> </w:t>
      </w:r>
      <w:r>
        <w:t>popular</w:t>
      </w:r>
    </w:p>
    <w:p>
      <w:pPr>
        <w:pStyle w:val="9"/>
        <w:numPr>
          <w:ilvl w:val="0"/>
          <w:numId w:val="5"/>
        </w:numPr>
        <w:tabs>
          <w:tab w:val="left" w:pos="556"/>
        </w:tabs>
        <w:spacing w:before="84" w:after="0" w:line="240" w:lineRule="auto"/>
        <w:ind w:left="555" w:right="0" w:hanging="356"/>
        <w:jc w:val="both"/>
        <w:rPr>
          <w:sz w:val="24"/>
        </w:rPr>
      </w:pPr>
      <w:r>
        <w:rPr>
          <w:sz w:val="24"/>
        </w:rPr>
        <w:t>What can visitors do in the Academy Gate Cultural Street in</w:t>
      </w:r>
      <w:r>
        <w:rPr>
          <w:spacing w:val="-23"/>
          <w:sz w:val="24"/>
        </w:rPr>
        <w:t xml:space="preserve"> </w:t>
      </w:r>
      <w:r>
        <w:rPr>
          <w:sz w:val="24"/>
        </w:rPr>
        <w:t>Xi'an?</w:t>
      </w:r>
    </w:p>
    <w:p>
      <w:pPr>
        <w:pStyle w:val="4"/>
        <w:tabs>
          <w:tab w:val="left" w:pos="4817"/>
        </w:tabs>
        <w:spacing w:before="82" w:line="240" w:lineRule="auto"/>
        <w:ind w:left="440"/>
        <w:jc w:val="both"/>
      </w:pPr>
      <w:r>
        <w:t>A. Make their</w:t>
      </w:r>
      <w:r>
        <w:rPr>
          <w:spacing w:val="-47"/>
        </w:rPr>
        <w:t xml:space="preserve"> </w:t>
      </w:r>
      <w:r>
        <w:t>own shadow</w:t>
      </w:r>
      <w:r>
        <w:rPr>
          <w:spacing w:val="-15"/>
        </w:rPr>
        <w:t xml:space="preserve"> </w:t>
      </w:r>
      <w:r>
        <w:t>puppets.</w:t>
      </w:r>
      <w:r>
        <w:tab/>
      </w:r>
      <w:r>
        <w:t>B.</w:t>
      </w:r>
      <w:r>
        <w:rPr>
          <w:spacing w:val="3"/>
        </w:rPr>
        <w:t xml:space="preserve"> </w:t>
      </w:r>
      <w:r>
        <w:t>Enjoy</w:t>
      </w:r>
      <w:r>
        <w:rPr>
          <w:spacing w:val="-20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delicious</w:t>
      </w:r>
      <w:r>
        <w:rPr>
          <w:spacing w:val="-14"/>
        </w:rPr>
        <w:t xml:space="preserve"> </w:t>
      </w:r>
      <w:r>
        <w:t>traditional</w:t>
      </w:r>
      <w:r>
        <w:rPr>
          <w:spacing w:val="-14"/>
        </w:rPr>
        <w:t xml:space="preserve"> </w:t>
      </w:r>
      <w:r>
        <w:t>food.</w:t>
      </w:r>
    </w:p>
    <w:p>
      <w:pPr>
        <w:pStyle w:val="4"/>
        <w:tabs>
          <w:tab w:val="left" w:pos="4815"/>
        </w:tabs>
        <w:spacing w:before="84" w:line="240" w:lineRule="auto"/>
        <w:ind w:left="440"/>
        <w:jc w:val="both"/>
      </w:pPr>
      <w:r>
        <w:t>C. Buy</w:t>
      </w:r>
      <w:r>
        <w:rPr>
          <w:spacing w:val="-6"/>
        </w:rPr>
        <w:t xml:space="preserve"> </w:t>
      </w:r>
      <w:r>
        <w:t>shadow</w:t>
      </w:r>
      <w:r>
        <w:rPr>
          <w:spacing w:val="-1"/>
        </w:rPr>
        <w:t xml:space="preserve"> </w:t>
      </w:r>
      <w:r>
        <w:t>puppets.</w:t>
      </w:r>
      <w:r>
        <w:tab/>
      </w:r>
      <w:r>
        <w:t>D. Know more traditional art</w:t>
      </w:r>
      <w:r>
        <w:rPr>
          <w:spacing w:val="2"/>
        </w:rPr>
        <w:t xml:space="preserve"> </w:t>
      </w:r>
      <w:r>
        <w:t>forms.</w:t>
      </w:r>
    </w:p>
    <w:p>
      <w:pPr>
        <w:pStyle w:val="9"/>
        <w:numPr>
          <w:ilvl w:val="0"/>
          <w:numId w:val="5"/>
        </w:numPr>
        <w:tabs>
          <w:tab w:val="left" w:pos="556"/>
        </w:tabs>
        <w:spacing w:before="82" w:after="0" w:line="240" w:lineRule="auto"/>
        <w:ind w:left="555" w:right="5953" w:hanging="556"/>
        <w:jc w:val="right"/>
        <w:rPr>
          <w:sz w:val="24"/>
        </w:rPr>
      </w:pPr>
      <w:r>
        <w:rPr>
          <w:sz w:val="24"/>
        </w:rPr>
        <w:t>Why did the writer write the</w:t>
      </w:r>
      <w:r>
        <w:rPr>
          <w:spacing w:val="-13"/>
          <w:sz w:val="24"/>
        </w:rPr>
        <w:t xml:space="preserve"> </w:t>
      </w:r>
      <w:r>
        <w:rPr>
          <w:sz w:val="24"/>
        </w:rPr>
        <w:t>passage?</w:t>
      </w:r>
    </w:p>
    <w:p>
      <w:pPr>
        <w:pStyle w:val="9"/>
        <w:numPr>
          <w:ilvl w:val="1"/>
          <w:numId w:val="5"/>
        </w:numPr>
        <w:tabs>
          <w:tab w:val="left" w:pos="293"/>
        </w:tabs>
        <w:spacing w:before="84" w:after="0" w:line="240" w:lineRule="auto"/>
        <w:ind w:left="733" w:right="5863" w:hanging="734"/>
        <w:jc w:val="right"/>
        <w:rPr>
          <w:sz w:val="24"/>
        </w:rPr>
      </w:pPr>
      <w:r>
        <w:rPr>
          <w:spacing w:val="-9"/>
          <w:sz w:val="24"/>
        </w:rPr>
        <w:t xml:space="preserve">To </w:t>
      </w:r>
      <w:r>
        <w:rPr>
          <w:sz w:val="24"/>
        </w:rPr>
        <w:t>let us enjoy shadow puppet</w:t>
      </w:r>
      <w:r>
        <w:rPr>
          <w:spacing w:val="1"/>
          <w:sz w:val="24"/>
        </w:rPr>
        <w:t xml:space="preserve"> </w:t>
      </w:r>
      <w:r>
        <w:rPr>
          <w:sz w:val="24"/>
        </w:rPr>
        <w:t>plays.</w:t>
      </w:r>
    </w:p>
    <w:p>
      <w:pPr>
        <w:pStyle w:val="9"/>
        <w:numPr>
          <w:ilvl w:val="1"/>
          <w:numId w:val="5"/>
        </w:numPr>
        <w:tabs>
          <w:tab w:val="left" w:pos="719"/>
        </w:tabs>
        <w:spacing w:before="82" w:after="0" w:line="240" w:lineRule="auto"/>
        <w:ind w:left="718" w:right="0" w:hanging="279"/>
        <w:jc w:val="left"/>
        <w:rPr>
          <w:sz w:val="24"/>
        </w:rPr>
      </w:pPr>
      <w:r>
        <w:rPr>
          <w:spacing w:val="-9"/>
          <w:sz w:val="24"/>
        </w:rPr>
        <w:t xml:space="preserve">To </w:t>
      </w:r>
      <w:r>
        <w:rPr>
          <w:sz w:val="24"/>
        </w:rPr>
        <w:t>show what shadow puppets were made</w:t>
      </w:r>
      <w:r>
        <w:rPr>
          <w:spacing w:val="5"/>
          <w:sz w:val="24"/>
        </w:rPr>
        <w:t xml:space="preserve"> </w:t>
      </w:r>
      <w:r>
        <w:rPr>
          <w:sz w:val="24"/>
        </w:rPr>
        <w:t>of.</w:t>
      </w:r>
    </w:p>
    <w:p>
      <w:pPr>
        <w:pStyle w:val="9"/>
        <w:numPr>
          <w:ilvl w:val="1"/>
          <w:numId w:val="5"/>
        </w:numPr>
        <w:tabs>
          <w:tab w:val="left" w:pos="722"/>
        </w:tabs>
        <w:spacing w:before="84" w:after="0" w:line="240" w:lineRule="auto"/>
        <w:ind w:left="721" w:right="0" w:hanging="282"/>
        <w:jc w:val="left"/>
        <w:rPr>
          <w:sz w:val="24"/>
        </w:rPr>
      </w:pPr>
      <w:r>
        <w:rPr>
          <w:spacing w:val="-9"/>
          <w:sz w:val="24"/>
        </w:rPr>
        <w:t xml:space="preserve">To </w:t>
      </w:r>
      <w:r>
        <w:rPr>
          <w:sz w:val="24"/>
        </w:rPr>
        <w:t>show how shadow puppets were</w:t>
      </w:r>
      <w:r>
        <w:rPr>
          <w:spacing w:val="-2"/>
          <w:sz w:val="24"/>
        </w:rPr>
        <w:t xml:space="preserve"> </w:t>
      </w:r>
      <w:r>
        <w:rPr>
          <w:sz w:val="24"/>
        </w:rPr>
        <w:t>made.</w:t>
      </w:r>
    </w:p>
    <w:p>
      <w:pPr>
        <w:pStyle w:val="9"/>
        <w:numPr>
          <w:ilvl w:val="1"/>
          <w:numId w:val="5"/>
        </w:numPr>
        <w:tabs>
          <w:tab w:val="left" w:pos="734"/>
        </w:tabs>
        <w:spacing w:before="81" w:after="0" w:line="240" w:lineRule="auto"/>
        <w:ind w:left="733" w:right="0" w:hanging="294"/>
        <w:jc w:val="left"/>
        <w:rPr>
          <w:sz w:val="24"/>
        </w:rPr>
      </w:pPr>
      <w:r>
        <w:rPr>
          <w:spacing w:val="-9"/>
          <w:sz w:val="24"/>
        </w:rPr>
        <w:t xml:space="preserve">To </w:t>
      </w:r>
      <w:r>
        <w:rPr>
          <w:sz w:val="24"/>
        </w:rPr>
        <w:t>introduce an ancient Chinese art</w:t>
      </w:r>
      <w:r>
        <w:rPr>
          <w:spacing w:val="3"/>
          <w:sz w:val="24"/>
        </w:rPr>
        <w:t xml:space="preserve"> </w:t>
      </w:r>
      <w:r>
        <w:rPr>
          <w:sz w:val="24"/>
        </w:rPr>
        <w:t>form.</w:t>
      </w:r>
    </w:p>
    <w:p>
      <w:pPr>
        <w:pStyle w:val="4"/>
        <w:spacing w:before="71" w:line="240" w:lineRule="auto"/>
        <w:ind w:right="1438"/>
        <w:jc w:val="center"/>
        <w:rPr>
          <w:rFonts w:hint="eastAsia" w:ascii="宋体" w:eastAsia="宋体"/>
        </w:rPr>
      </w:pPr>
      <w:r>
        <w:rPr>
          <w:rFonts w:hint="eastAsia" w:ascii="宋体" w:eastAsia="宋体"/>
        </w:rPr>
        <w:t>（</w:t>
      </w:r>
      <w:r>
        <w:t>B</w:t>
      </w:r>
      <w:r>
        <w:rPr>
          <w:rFonts w:hint="eastAsia" w:ascii="宋体" w:eastAsia="宋体"/>
        </w:rPr>
        <w:t>）</w:t>
      </w:r>
    </w:p>
    <w:p>
      <w:pPr>
        <w:pStyle w:val="4"/>
        <w:spacing w:before="63" w:line="240" w:lineRule="auto"/>
        <w:ind w:left="200" w:right="1636" w:firstLine="599"/>
        <w:jc w:val="both"/>
      </w:pPr>
      <w:r>
        <w:t xml:space="preserve">Few words are spoken more often every day on the streets of Britain than “I'm </w:t>
      </w:r>
      <w:r>
        <w:rPr>
          <w:position w:val="1"/>
        </w:rPr>
        <w:t>sorry”. This phrase has become such a common response</w:t>
      </w:r>
      <w:r>
        <w:rPr>
          <w:rFonts w:hint="eastAsia" w:ascii="宋体" w:hAnsi="宋体" w:eastAsia="宋体"/>
        </w:rPr>
        <w:t>（反应）</w:t>
      </w:r>
      <w:r>
        <w:rPr>
          <w:position w:val="1"/>
        </w:rPr>
        <w:t>that it has</w:t>
      </w:r>
      <w:r>
        <w:rPr>
          <w:position w:val="1"/>
          <w:u w:val="single"/>
        </w:rPr>
        <w:t xml:space="preserve"> taken on</w:t>
      </w:r>
      <w:r>
        <w:rPr>
          <w:position w:val="1"/>
        </w:rPr>
        <w:t xml:space="preserve"> </w:t>
      </w:r>
      <w:r>
        <w:t>a lot of meanings.</w:t>
      </w:r>
    </w:p>
    <w:p>
      <w:pPr>
        <w:pStyle w:val="4"/>
        <w:spacing w:before="8" w:line="240" w:lineRule="auto"/>
        <w:ind w:left="680"/>
        <w:jc w:val="both"/>
      </w:pPr>
      <w:r>
        <w:rPr>
          <w:position w:val="1"/>
        </w:rPr>
        <w:t>Saying “Sorry” means to apologize</w:t>
      </w:r>
      <w:r>
        <w:rPr>
          <w:rFonts w:hint="eastAsia" w:ascii="宋体" w:hAnsi="宋体" w:eastAsia="宋体"/>
        </w:rPr>
        <w:t>（道歉）</w:t>
      </w:r>
      <w:r>
        <w:rPr>
          <w:position w:val="1"/>
        </w:rPr>
        <w:t>. This is simple and easy to understand.</w:t>
      </w:r>
    </w:p>
    <w:p>
      <w:pPr>
        <w:spacing w:after="0" w:line="240" w:lineRule="auto"/>
        <w:jc w:val="both"/>
        <w:sectPr>
          <w:pgSz w:w="11910" w:h="16840"/>
          <w:pgMar w:top="1440" w:right="160" w:bottom="1180" w:left="1600" w:header="0" w:footer="999" w:gutter="0"/>
          <w:cols w:space="708" w:num="1"/>
        </w:sectPr>
      </w:pPr>
    </w:p>
    <w:p>
      <w:pPr>
        <w:pStyle w:val="4"/>
        <w:spacing w:before="62" w:line="240" w:lineRule="auto"/>
        <w:ind w:left="200"/>
        <w:jc w:val="both"/>
      </w:pPr>
      <w:r>
        <w:t>We learn it both as a native speaker and as a student of foreign languages.</w:t>
      </w:r>
    </w:p>
    <w:p>
      <w:pPr>
        <w:pStyle w:val="4"/>
        <w:spacing w:before="81" w:line="240" w:lineRule="auto"/>
        <w:ind w:left="200" w:right="1638" w:firstLine="479"/>
        <w:jc w:val="both"/>
      </w:pPr>
      <w:r>
        <w:t>But</w:t>
      </w:r>
      <w:r>
        <w:rPr>
          <w:spacing w:val="-14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Britain,</w:t>
      </w:r>
      <w:r>
        <w:rPr>
          <w:spacing w:val="-14"/>
        </w:rPr>
        <w:t xml:space="preserve"> </w:t>
      </w:r>
      <w:r>
        <w:t>it</w:t>
      </w:r>
      <w:r>
        <w:rPr>
          <w:spacing w:val="-14"/>
        </w:rPr>
        <w:t xml:space="preserve"> </w:t>
      </w:r>
      <w:r>
        <w:t>takes</w:t>
      </w:r>
      <w:r>
        <w:rPr>
          <w:spacing w:val="-14"/>
        </w:rPr>
        <w:t xml:space="preserve"> </w:t>
      </w:r>
      <w:r>
        <w:t>on</w:t>
      </w:r>
      <w:r>
        <w:rPr>
          <w:spacing w:val="-17"/>
        </w:rPr>
        <w:t xml:space="preserve"> </w:t>
      </w:r>
      <w:r>
        <w:t>another</w:t>
      </w:r>
      <w:r>
        <w:rPr>
          <w:spacing w:val="-16"/>
        </w:rPr>
        <w:t xml:space="preserve"> </w:t>
      </w:r>
      <w:r>
        <w:t>meaning</w:t>
      </w:r>
      <w:r>
        <w:rPr>
          <w:spacing w:val="-6"/>
        </w:rPr>
        <w:t xml:space="preserve">. </w:t>
      </w:r>
      <w:r>
        <w:t>It</w:t>
      </w:r>
      <w:r>
        <w:rPr>
          <w:spacing w:val="-14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cultural</w:t>
      </w:r>
      <w:r>
        <w:rPr>
          <w:spacing w:val="-14"/>
        </w:rPr>
        <w:t xml:space="preserve"> </w:t>
      </w:r>
      <w:r>
        <w:t>expression.</w:t>
      </w:r>
      <w:r>
        <w:rPr>
          <w:spacing w:val="-14"/>
        </w:rPr>
        <w:t xml:space="preserve"> </w:t>
      </w:r>
      <w:r>
        <w:t>Imagine</w:t>
      </w:r>
      <w:r>
        <w:rPr>
          <w:spacing w:val="-15"/>
        </w:rPr>
        <w:t xml:space="preserve"> </w:t>
      </w:r>
      <w:r>
        <w:t xml:space="preserve">this: a man walks down the street, looking down at his phone. A woman is walking in the opposite direction, towards the man. She sees him, but she can't get out of the way in </w:t>
      </w:r>
      <w:r>
        <w:rPr>
          <w:position w:val="1"/>
        </w:rPr>
        <w:t>time.</w:t>
      </w:r>
      <w:r>
        <w:rPr>
          <w:spacing w:val="1"/>
          <w:position w:val="1"/>
        </w:rPr>
        <w:t xml:space="preserve"> </w:t>
      </w:r>
      <w:r>
        <w:rPr>
          <w:position w:val="1"/>
        </w:rPr>
        <w:t>The</w:t>
      </w:r>
      <w:r>
        <w:rPr>
          <w:spacing w:val="5"/>
          <w:position w:val="1"/>
        </w:rPr>
        <w:t xml:space="preserve"> </w:t>
      </w:r>
      <w:r>
        <w:rPr>
          <w:position w:val="1"/>
        </w:rPr>
        <w:t>man</w:t>
      </w:r>
      <w:r>
        <w:rPr>
          <w:spacing w:val="6"/>
          <w:position w:val="1"/>
        </w:rPr>
        <w:t xml:space="preserve"> </w:t>
      </w:r>
      <w:r>
        <w:rPr>
          <w:position w:val="1"/>
        </w:rPr>
        <w:t>bumps</w:t>
      </w:r>
      <w:r>
        <w:rPr>
          <w:rFonts w:hint="eastAsia" w:ascii="宋体" w:eastAsia="宋体"/>
        </w:rPr>
        <w:t>（碰撞）</w:t>
      </w:r>
      <w:r>
        <w:rPr>
          <w:position w:val="1"/>
        </w:rPr>
        <w:t>into</w:t>
      </w:r>
      <w:r>
        <w:rPr>
          <w:spacing w:val="6"/>
          <w:position w:val="1"/>
        </w:rPr>
        <w:t xml:space="preserve"> </w:t>
      </w:r>
      <w:r>
        <w:rPr>
          <w:position w:val="1"/>
        </w:rPr>
        <w:t>the</w:t>
      </w:r>
      <w:r>
        <w:rPr>
          <w:spacing w:val="6"/>
          <w:position w:val="1"/>
        </w:rPr>
        <w:t xml:space="preserve"> </w:t>
      </w:r>
      <w:r>
        <w:rPr>
          <w:position w:val="1"/>
        </w:rPr>
        <w:t>woman.</w:t>
      </w:r>
      <w:r>
        <w:rPr>
          <w:spacing w:val="2"/>
          <w:position w:val="1"/>
        </w:rPr>
        <w:t xml:space="preserve"> </w:t>
      </w:r>
      <w:r>
        <w:rPr>
          <w:position w:val="1"/>
        </w:rPr>
        <w:t>Who</w:t>
      </w:r>
      <w:r>
        <w:rPr>
          <w:spacing w:val="6"/>
          <w:position w:val="1"/>
        </w:rPr>
        <w:t xml:space="preserve"> </w:t>
      </w:r>
      <w:r>
        <w:rPr>
          <w:position w:val="1"/>
        </w:rPr>
        <w:t>should</w:t>
      </w:r>
      <w:r>
        <w:rPr>
          <w:spacing w:val="6"/>
          <w:position w:val="1"/>
        </w:rPr>
        <w:t xml:space="preserve"> </w:t>
      </w:r>
      <w:r>
        <w:rPr>
          <w:position w:val="1"/>
        </w:rPr>
        <w:t>say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sorry</w:t>
      </w:r>
      <w:r>
        <w:rPr>
          <w:spacing w:val="5"/>
          <w:position w:val="1"/>
        </w:rPr>
        <w:t xml:space="preserve">? </w:t>
      </w:r>
      <w:r>
        <w:rPr>
          <w:spacing w:val="-3"/>
          <w:position w:val="1"/>
        </w:rPr>
        <w:t>Naturally</w:t>
      </w:r>
      <w:r>
        <w:rPr>
          <w:spacing w:val="1"/>
          <w:position w:val="1"/>
        </w:rPr>
        <w:t xml:space="preserve">, </w:t>
      </w:r>
      <w:r>
        <w:rPr>
          <w:position w:val="1"/>
        </w:rPr>
        <w:t xml:space="preserve">the </w:t>
      </w:r>
      <w:r>
        <w:t xml:space="preserve">man should say </w:t>
      </w:r>
      <w:r>
        <w:rPr>
          <w:spacing w:val="-3"/>
        </w:rPr>
        <w:t xml:space="preserve">sorry, </w:t>
      </w:r>
      <w:r>
        <w:t xml:space="preserve">because it was he who wasn't looking where he was going. </w:t>
      </w:r>
      <w:r>
        <w:rPr>
          <w:spacing w:val="-9"/>
        </w:rPr>
        <w:t xml:space="preserve">Yet </w:t>
      </w:r>
      <w:r>
        <w:t>in Britain, it is common for both to</w:t>
      </w:r>
      <w:r>
        <w:rPr>
          <w:spacing w:val="-2"/>
        </w:rPr>
        <w:t xml:space="preserve"> </w:t>
      </w:r>
      <w:r>
        <w:t>apologize.</w:t>
      </w:r>
    </w:p>
    <w:p>
      <w:pPr>
        <w:pStyle w:val="4"/>
        <w:spacing w:line="240" w:lineRule="auto"/>
        <w:ind w:left="800"/>
        <w:jc w:val="both"/>
      </w:pPr>
      <w:r>
        <w:rPr>
          <w:position w:val="1"/>
        </w:rPr>
        <w:t>It is known that British people, like most people, do not enjoy conflict</w:t>
      </w:r>
      <w:r>
        <w:rPr>
          <w:rFonts w:hint="eastAsia" w:ascii="宋体" w:eastAsia="宋体"/>
        </w:rPr>
        <w:t>（冲突）</w:t>
      </w:r>
      <w:r>
        <w:rPr>
          <w:position w:val="1"/>
        </w:rPr>
        <w:t>.</w:t>
      </w:r>
    </w:p>
    <w:p>
      <w:pPr>
        <w:pStyle w:val="4"/>
        <w:spacing w:before="66" w:line="240" w:lineRule="auto"/>
        <w:ind w:left="200"/>
        <w:jc w:val="both"/>
      </w:pPr>
      <w:r>
        <w:t>So to quickly calm the situation, British people will apologize to each other.</w:t>
      </w:r>
    </w:p>
    <w:p>
      <w:pPr>
        <w:pStyle w:val="4"/>
        <w:spacing w:before="83" w:line="240" w:lineRule="auto"/>
        <w:ind w:left="200" w:right="1636" w:firstLine="599"/>
        <w:jc w:val="both"/>
      </w:pPr>
      <w:r>
        <w:t>Other times it may sound funny to hear “sorry”. Some of my friends say it at restaurants, as they ask the waiter: “Sorry, but can I order another drink?” It is not to apologize, but just to express that we need the waiter. In Britain, sorry doesn't always mean exactly what you think.</w:t>
      </w:r>
    </w:p>
    <w:p>
      <w:pPr>
        <w:pStyle w:val="9"/>
        <w:numPr>
          <w:ilvl w:val="0"/>
          <w:numId w:val="5"/>
        </w:numPr>
        <w:tabs>
          <w:tab w:val="left" w:pos="546"/>
          <w:tab w:val="left" w:pos="8071"/>
        </w:tabs>
        <w:spacing w:before="0" w:after="0" w:line="240" w:lineRule="auto"/>
        <w:ind w:left="546" w:right="0" w:hanging="346"/>
        <w:jc w:val="both"/>
        <w:rPr>
          <w:sz w:val="24"/>
        </w:rPr>
      </w:pPr>
      <w:r>
        <w:rPr>
          <w:sz w:val="24"/>
        </w:rPr>
        <w:t>According to the passage, “saying sorry” is a cultural</w:t>
      </w:r>
      <w:r>
        <w:rPr>
          <w:spacing w:val="-14"/>
          <w:sz w:val="24"/>
        </w:rPr>
        <w:t xml:space="preserve"> </w:t>
      </w:r>
      <w:r>
        <w:rPr>
          <w:sz w:val="24"/>
        </w:rPr>
        <w:t>expression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>
      <w:pPr>
        <w:pStyle w:val="4"/>
        <w:tabs>
          <w:tab w:val="left" w:pos="2720"/>
          <w:tab w:val="left" w:pos="4821"/>
          <w:tab w:val="left" w:pos="6921"/>
        </w:tabs>
        <w:spacing w:before="84" w:line="240" w:lineRule="auto"/>
        <w:ind w:left="560"/>
      </w:pPr>
      <w:r>
        <w:t>A.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USA</w:t>
      </w:r>
      <w:r>
        <w:tab/>
      </w:r>
      <w:r>
        <w:t>B.</w:t>
      </w:r>
      <w:r>
        <w:rPr>
          <w:spacing w:val="-1"/>
        </w:rPr>
        <w:t xml:space="preserve"> </w:t>
      </w:r>
      <w:r>
        <w:t>the UK</w:t>
      </w:r>
      <w:r>
        <w:tab/>
      </w:r>
      <w:r>
        <w:t>C. the</w:t>
      </w:r>
      <w:r>
        <w:rPr>
          <w:spacing w:val="-5"/>
        </w:rPr>
        <w:t xml:space="preserve"> </w:t>
      </w:r>
      <w:r>
        <w:t>WWF</w:t>
      </w:r>
      <w:r>
        <w:tab/>
      </w:r>
      <w:r>
        <w:t>D. the</w:t>
      </w:r>
      <w:r>
        <w:rPr>
          <w:spacing w:val="-3"/>
        </w:rPr>
        <w:t xml:space="preserve"> </w:t>
      </w:r>
      <w:r>
        <w:t>UN</w:t>
      </w:r>
    </w:p>
    <w:p>
      <w:pPr>
        <w:pStyle w:val="9"/>
        <w:numPr>
          <w:ilvl w:val="0"/>
          <w:numId w:val="5"/>
        </w:numPr>
        <w:tabs>
          <w:tab w:val="left" w:pos="556"/>
        </w:tabs>
        <w:spacing w:before="81" w:after="0" w:line="240" w:lineRule="auto"/>
        <w:ind w:left="555" w:right="0" w:hanging="356"/>
        <w:jc w:val="left"/>
        <w:rPr>
          <w:sz w:val="24"/>
        </w:rPr>
      </w:pPr>
      <w:r>
        <w:rPr>
          <w:sz w:val="24"/>
        </w:rPr>
        <w:t>What does the underlined phrase “take on” mean in Paragraph</w:t>
      </w:r>
      <w:r>
        <w:rPr>
          <w:spacing w:val="-4"/>
          <w:sz w:val="24"/>
        </w:rPr>
        <w:t xml:space="preserve"> </w:t>
      </w:r>
      <w:r>
        <w:rPr>
          <w:sz w:val="24"/>
        </w:rPr>
        <w:t>1?</w:t>
      </w:r>
    </w:p>
    <w:p>
      <w:pPr>
        <w:pStyle w:val="4"/>
        <w:tabs>
          <w:tab w:val="left" w:pos="2720"/>
          <w:tab w:val="left" w:pos="4821"/>
          <w:tab w:val="left" w:pos="6921"/>
        </w:tabs>
        <w:spacing w:before="71" w:line="240" w:lineRule="auto"/>
        <w:ind w:left="560"/>
        <w:rPr>
          <w:rFonts w:hint="eastAsia" w:ascii="宋体" w:eastAsia="宋体"/>
        </w:rPr>
      </w:pPr>
      <w:r>
        <w:rPr>
          <w:position w:val="1"/>
        </w:rPr>
        <w:t>A.</w:t>
      </w:r>
      <w:r>
        <w:rPr>
          <w:spacing w:val="58"/>
          <w:position w:val="1"/>
        </w:rPr>
        <w:t xml:space="preserve"> </w:t>
      </w:r>
      <w:r>
        <w:rPr>
          <w:rFonts w:hint="eastAsia" w:ascii="宋体" w:eastAsia="宋体"/>
        </w:rPr>
        <w:t>从事</w:t>
      </w:r>
      <w:r>
        <w:rPr>
          <w:rFonts w:hint="eastAsia" w:ascii="宋体" w:eastAsia="宋体"/>
        </w:rPr>
        <w:tab/>
      </w:r>
      <w:r>
        <w:rPr>
          <w:position w:val="1"/>
        </w:rPr>
        <w:t>B.</w:t>
      </w:r>
      <w:r>
        <w:rPr>
          <w:spacing w:val="59"/>
          <w:position w:val="1"/>
        </w:rPr>
        <w:t xml:space="preserve"> </w:t>
      </w:r>
      <w:r>
        <w:rPr>
          <w:rFonts w:hint="eastAsia" w:ascii="宋体" w:eastAsia="宋体"/>
        </w:rPr>
        <w:t>雇佣</w:t>
      </w:r>
      <w:r>
        <w:rPr>
          <w:rFonts w:hint="eastAsia" w:ascii="宋体" w:eastAsia="宋体"/>
        </w:rPr>
        <w:tab/>
      </w:r>
      <w:r>
        <w:rPr>
          <w:position w:val="1"/>
        </w:rPr>
        <w:t xml:space="preserve">C.  </w:t>
      </w:r>
      <w:r>
        <w:rPr>
          <w:rFonts w:hint="eastAsia" w:ascii="宋体" w:eastAsia="宋体"/>
        </w:rPr>
        <w:t>呈现</w:t>
      </w:r>
      <w:r>
        <w:rPr>
          <w:rFonts w:hint="eastAsia" w:ascii="宋体" w:eastAsia="宋体"/>
        </w:rPr>
        <w:tab/>
      </w:r>
      <w:r>
        <w:rPr>
          <w:position w:val="1"/>
        </w:rPr>
        <w:t>D.</w:t>
      </w:r>
      <w:r>
        <w:rPr>
          <w:spacing w:val="59"/>
          <w:position w:val="1"/>
        </w:rPr>
        <w:t xml:space="preserve"> </w:t>
      </w:r>
      <w:r>
        <w:rPr>
          <w:rFonts w:hint="eastAsia" w:ascii="宋体" w:eastAsia="宋体"/>
        </w:rPr>
        <w:t>拿起</w:t>
      </w:r>
    </w:p>
    <w:p>
      <w:pPr>
        <w:pStyle w:val="9"/>
        <w:numPr>
          <w:ilvl w:val="0"/>
          <w:numId w:val="5"/>
        </w:numPr>
        <w:tabs>
          <w:tab w:val="left" w:pos="556"/>
          <w:tab w:val="left" w:pos="6221"/>
        </w:tabs>
        <w:spacing w:before="63" w:after="0" w:line="240" w:lineRule="auto"/>
        <w:ind w:left="555" w:right="0" w:hanging="356"/>
        <w:jc w:val="left"/>
        <w:rPr>
          <w:sz w:val="24"/>
        </w:rPr>
      </w:pPr>
      <w:r>
        <w:rPr>
          <w:sz w:val="24"/>
        </w:rPr>
        <w:t>The example in the third paragraph is</w:t>
      </w:r>
      <w:r>
        <w:rPr>
          <w:spacing w:val="-6"/>
          <w:sz w:val="24"/>
        </w:rPr>
        <w:t xml:space="preserve"> </w:t>
      </w:r>
      <w:r>
        <w:rPr>
          <w:sz w:val="24"/>
        </w:rPr>
        <w:t>used</w:t>
      </w:r>
      <w:r>
        <w:rPr>
          <w:spacing w:val="-1"/>
          <w:sz w:val="24"/>
        </w:rPr>
        <w:t xml:space="preserve"> </w:t>
      </w:r>
      <w:r>
        <w:rPr>
          <w:sz w:val="24"/>
        </w:rPr>
        <w:t>to_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>
      <w:pPr>
        <w:pStyle w:val="9"/>
        <w:numPr>
          <w:ilvl w:val="1"/>
          <w:numId w:val="5"/>
        </w:numPr>
        <w:tabs>
          <w:tab w:val="left" w:pos="734"/>
        </w:tabs>
        <w:spacing w:before="85" w:after="0" w:line="240" w:lineRule="auto"/>
        <w:ind w:left="733" w:right="0" w:hanging="294"/>
        <w:jc w:val="left"/>
        <w:rPr>
          <w:sz w:val="24"/>
        </w:rPr>
      </w:pPr>
      <w:r>
        <w:rPr>
          <w:sz w:val="24"/>
        </w:rPr>
        <w:t>describe a situation that people should</w:t>
      </w:r>
      <w:r>
        <w:rPr>
          <w:spacing w:val="-3"/>
          <w:sz w:val="24"/>
        </w:rPr>
        <w:t xml:space="preserve"> </w:t>
      </w:r>
      <w:r>
        <w:rPr>
          <w:sz w:val="24"/>
        </w:rPr>
        <w:t>avoid</w:t>
      </w:r>
    </w:p>
    <w:p>
      <w:pPr>
        <w:pStyle w:val="9"/>
        <w:numPr>
          <w:ilvl w:val="1"/>
          <w:numId w:val="5"/>
        </w:numPr>
        <w:tabs>
          <w:tab w:val="left" w:pos="719"/>
        </w:tabs>
        <w:spacing w:before="81" w:after="0" w:line="240" w:lineRule="auto"/>
        <w:ind w:left="718" w:right="0" w:hanging="279"/>
        <w:jc w:val="left"/>
        <w:rPr>
          <w:sz w:val="24"/>
        </w:rPr>
      </w:pPr>
      <w:r>
        <w:rPr>
          <w:sz w:val="24"/>
        </w:rPr>
        <w:t>describe how "sorry" has another meaning in</w:t>
      </w:r>
      <w:r>
        <w:rPr>
          <w:spacing w:val="-6"/>
          <w:sz w:val="24"/>
        </w:rPr>
        <w:t xml:space="preserve"> </w:t>
      </w:r>
      <w:r>
        <w:rPr>
          <w:sz w:val="24"/>
        </w:rPr>
        <w:t>Britain</w:t>
      </w:r>
    </w:p>
    <w:p>
      <w:pPr>
        <w:pStyle w:val="9"/>
        <w:numPr>
          <w:ilvl w:val="1"/>
          <w:numId w:val="5"/>
        </w:numPr>
        <w:tabs>
          <w:tab w:val="left" w:pos="721"/>
        </w:tabs>
        <w:spacing w:before="84" w:after="0" w:line="240" w:lineRule="auto"/>
        <w:ind w:left="720" w:right="0" w:hanging="281"/>
        <w:jc w:val="left"/>
        <w:rPr>
          <w:sz w:val="24"/>
        </w:rPr>
      </w:pPr>
      <w:r>
        <w:rPr>
          <w:sz w:val="24"/>
        </w:rPr>
        <w:t>explain why people should say sorry to each</w:t>
      </w:r>
      <w:r>
        <w:rPr>
          <w:spacing w:val="-18"/>
          <w:sz w:val="24"/>
        </w:rPr>
        <w:t xml:space="preserve"> </w:t>
      </w:r>
      <w:r>
        <w:rPr>
          <w:sz w:val="24"/>
        </w:rPr>
        <w:t>other</w:t>
      </w:r>
    </w:p>
    <w:p>
      <w:pPr>
        <w:pStyle w:val="9"/>
        <w:numPr>
          <w:ilvl w:val="1"/>
          <w:numId w:val="5"/>
        </w:numPr>
        <w:tabs>
          <w:tab w:val="left" w:pos="734"/>
        </w:tabs>
        <w:spacing w:before="82" w:after="0" w:line="240" w:lineRule="auto"/>
        <w:ind w:left="733" w:right="0" w:hanging="294"/>
        <w:jc w:val="left"/>
        <w:rPr>
          <w:sz w:val="24"/>
        </w:rPr>
      </w:pPr>
      <w:r>
        <w:rPr>
          <w:sz w:val="24"/>
        </w:rPr>
        <w:t>show how polite British people</w:t>
      </w:r>
      <w:r>
        <w:rPr>
          <w:spacing w:val="-4"/>
          <w:sz w:val="24"/>
        </w:rPr>
        <w:t xml:space="preserve"> </w:t>
      </w:r>
      <w:r>
        <w:rPr>
          <w:sz w:val="24"/>
        </w:rPr>
        <w:t>are</w:t>
      </w:r>
    </w:p>
    <w:p>
      <w:pPr>
        <w:pStyle w:val="9"/>
        <w:numPr>
          <w:ilvl w:val="0"/>
          <w:numId w:val="5"/>
        </w:numPr>
        <w:tabs>
          <w:tab w:val="left" w:pos="556"/>
          <w:tab w:val="left" w:pos="7382"/>
        </w:tabs>
        <w:spacing w:before="84" w:after="0" w:line="240" w:lineRule="auto"/>
        <w:ind w:left="555" w:right="0" w:hanging="356"/>
        <w:jc w:val="left"/>
        <w:rPr>
          <w:sz w:val="24"/>
        </w:rPr>
      </w:pPr>
      <w:r>
        <w:rPr>
          <w:sz w:val="24"/>
        </w:rPr>
        <w:t>The restaurant example shows that "sorry" can be</w:t>
      </w:r>
      <w:r>
        <w:rPr>
          <w:spacing w:val="-14"/>
          <w:sz w:val="24"/>
        </w:rPr>
        <w:t xml:space="preserve"> </w:t>
      </w:r>
      <w:r>
        <w:rPr>
          <w:sz w:val="24"/>
        </w:rPr>
        <w:t>used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>
      <w:pPr>
        <w:pStyle w:val="4"/>
        <w:tabs>
          <w:tab w:val="left" w:pos="4821"/>
        </w:tabs>
        <w:spacing w:before="82" w:line="240" w:lineRule="auto"/>
        <w:ind w:left="440"/>
      </w:pPr>
      <w:r>
        <w:t>A.</w:t>
      </w:r>
      <w:r>
        <w:rPr>
          <w:spacing w:val="-17"/>
        </w:rPr>
        <w:t xml:space="preserve"> </w:t>
      </w:r>
      <w:r>
        <w:t>Apologize</w:t>
      </w:r>
      <w:r>
        <w:tab/>
      </w:r>
      <w:r>
        <w:t>B. calm a situation</w:t>
      </w:r>
      <w:r>
        <w:rPr>
          <w:spacing w:val="-1"/>
        </w:rPr>
        <w:t xml:space="preserve"> </w:t>
      </w:r>
      <w:r>
        <w:t>down</w:t>
      </w:r>
    </w:p>
    <w:p>
      <w:pPr>
        <w:pStyle w:val="4"/>
        <w:tabs>
          <w:tab w:val="left" w:pos="4821"/>
        </w:tabs>
        <w:spacing w:before="84" w:line="240" w:lineRule="auto"/>
        <w:ind w:left="440"/>
      </w:pPr>
      <w:r>
        <w:t>C. explain what you're</w:t>
      </w:r>
      <w:r>
        <w:rPr>
          <w:spacing w:val="-5"/>
        </w:rPr>
        <w:t xml:space="preserve"> </w:t>
      </w:r>
      <w:r>
        <w:t>thinking</w:t>
      </w:r>
      <w:r>
        <w:rPr>
          <w:spacing w:val="-4"/>
        </w:rPr>
        <w:t xml:space="preserve"> </w:t>
      </w:r>
      <w:r>
        <w:t>about</w:t>
      </w:r>
      <w:r>
        <w:tab/>
      </w:r>
      <w:r>
        <w:t>D. ask a waiter to bring</w:t>
      </w:r>
      <w:r>
        <w:rPr>
          <w:spacing w:val="-7"/>
        </w:rPr>
        <w:t xml:space="preserve"> </w:t>
      </w:r>
      <w:r>
        <w:t>something</w:t>
      </w:r>
    </w:p>
    <w:p>
      <w:pPr>
        <w:pStyle w:val="9"/>
        <w:numPr>
          <w:ilvl w:val="0"/>
          <w:numId w:val="5"/>
        </w:numPr>
        <w:tabs>
          <w:tab w:val="left" w:pos="356"/>
        </w:tabs>
        <w:spacing w:before="81" w:after="0" w:line="240" w:lineRule="auto"/>
        <w:ind w:left="555" w:right="5365" w:hanging="556"/>
        <w:jc w:val="right"/>
        <w:rPr>
          <w:sz w:val="24"/>
        </w:rPr>
      </w:pPr>
      <w:r>
        <w:rPr>
          <w:sz w:val="24"/>
        </w:rPr>
        <w:t>What might be a good title for this</w:t>
      </w:r>
      <w:r>
        <w:rPr>
          <w:spacing w:val="-14"/>
          <w:sz w:val="24"/>
        </w:rPr>
        <w:t xml:space="preserve"> </w:t>
      </w:r>
      <w:r>
        <w:rPr>
          <w:sz w:val="24"/>
        </w:rPr>
        <w:t>passage?</w:t>
      </w:r>
    </w:p>
    <w:p>
      <w:pPr>
        <w:pStyle w:val="9"/>
        <w:numPr>
          <w:ilvl w:val="1"/>
          <w:numId w:val="5"/>
        </w:numPr>
        <w:tabs>
          <w:tab w:val="left" w:pos="294"/>
        </w:tabs>
        <w:spacing w:before="84" w:after="0" w:line="240" w:lineRule="auto"/>
        <w:ind w:left="733" w:right="5350" w:hanging="734"/>
        <w:jc w:val="right"/>
        <w:rPr>
          <w:sz w:val="24"/>
        </w:rPr>
      </w:pPr>
      <w:r>
        <w:rPr>
          <w:sz w:val="24"/>
        </w:rPr>
        <w:t>“I'm Sorry” Is More Than just an</w:t>
      </w:r>
      <w:r>
        <w:rPr>
          <w:spacing w:val="-32"/>
          <w:sz w:val="24"/>
        </w:rPr>
        <w:t xml:space="preserve"> </w:t>
      </w:r>
      <w:r>
        <w:rPr>
          <w:sz w:val="24"/>
        </w:rPr>
        <w:t>Apology</w:t>
      </w:r>
    </w:p>
    <w:p>
      <w:pPr>
        <w:pStyle w:val="9"/>
        <w:numPr>
          <w:ilvl w:val="1"/>
          <w:numId w:val="5"/>
        </w:numPr>
        <w:tabs>
          <w:tab w:val="left" w:pos="714"/>
        </w:tabs>
        <w:spacing w:before="83" w:after="0" w:line="240" w:lineRule="auto"/>
        <w:ind w:left="714" w:right="0" w:hanging="274"/>
        <w:jc w:val="left"/>
        <w:rPr>
          <w:sz w:val="24"/>
        </w:rPr>
      </w:pPr>
      <w:r>
        <w:rPr>
          <w:sz w:val="24"/>
        </w:rPr>
        <w:t>Traditional British</w:t>
      </w:r>
      <w:r>
        <w:rPr>
          <w:spacing w:val="-1"/>
          <w:sz w:val="24"/>
        </w:rPr>
        <w:t xml:space="preserve"> </w:t>
      </w:r>
      <w:r>
        <w:rPr>
          <w:sz w:val="24"/>
        </w:rPr>
        <w:t>Manners</w:t>
      </w:r>
    </w:p>
    <w:p>
      <w:pPr>
        <w:pStyle w:val="9"/>
        <w:numPr>
          <w:ilvl w:val="1"/>
          <w:numId w:val="5"/>
        </w:numPr>
        <w:tabs>
          <w:tab w:val="left" w:pos="721"/>
        </w:tabs>
        <w:spacing w:before="84" w:after="0" w:line="240" w:lineRule="auto"/>
        <w:ind w:left="720" w:right="0" w:hanging="281"/>
        <w:jc w:val="left"/>
        <w:rPr>
          <w:sz w:val="24"/>
        </w:rPr>
      </w:pPr>
      <w:r>
        <w:rPr>
          <w:sz w:val="24"/>
        </w:rPr>
        <w:t>How to Best Catch Others'</w:t>
      </w:r>
      <w:r>
        <w:rPr>
          <w:spacing w:val="-20"/>
          <w:sz w:val="24"/>
        </w:rPr>
        <w:t xml:space="preserve"> </w:t>
      </w:r>
      <w:r>
        <w:rPr>
          <w:sz w:val="24"/>
        </w:rPr>
        <w:t>Attention</w:t>
      </w:r>
    </w:p>
    <w:p>
      <w:pPr>
        <w:pStyle w:val="9"/>
        <w:numPr>
          <w:ilvl w:val="1"/>
          <w:numId w:val="5"/>
        </w:numPr>
        <w:tabs>
          <w:tab w:val="left" w:pos="734"/>
        </w:tabs>
        <w:spacing w:before="81" w:after="0" w:line="240" w:lineRule="auto"/>
        <w:ind w:left="733" w:right="0" w:hanging="294"/>
        <w:jc w:val="left"/>
        <w:rPr>
          <w:sz w:val="24"/>
        </w:rPr>
      </w:pPr>
      <w:r>
        <w:rPr>
          <w:sz w:val="24"/>
        </w:rPr>
        <w:t xml:space="preserve">Finding a </w:t>
      </w:r>
      <w:r>
        <w:rPr>
          <w:spacing w:val="-5"/>
          <w:sz w:val="24"/>
        </w:rPr>
        <w:t xml:space="preserve">Way </w:t>
      </w:r>
      <w:r>
        <w:rPr>
          <w:sz w:val="24"/>
        </w:rPr>
        <w:t>out of a Difficult</w:t>
      </w:r>
      <w:r>
        <w:rPr>
          <w:spacing w:val="-8"/>
          <w:sz w:val="24"/>
        </w:rPr>
        <w:t xml:space="preserve"> </w:t>
      </w:r>
      <w:r>
        <w:rPr>
          <w:sz w:val="24"/>
        </w:rPr>
        <w:t>Situation</w:t>
      </w:r>
    </w:p>
    <w:p>
      <w:pPr>
        <w:pStyle w:val="4"/>
        <w:spacing w:line="240" w:lineRule="auto"/>
        <w:rPr>
          <w:sz w:val="26"/>
        </w:rPr>
      </w:pPr>
    </w:p>
    <w:p>
      <w:pPr>
        <w:pStyle w:val="3"/>
        <w:spacing w:before="213" w:line="240" w:lineRule="auto"/>
        <w:jc w:val="both"/>
      </w:pPr>
      <w:r>
        <w:t xml:space="preserve">五、写作（共五节，共 </w:t>
      </w:r>
      <w:r>
        <w:rPr>
          <w:rFonts w:ascii="Times New Roman" w:eastAsia="Times New Roman"/>
        </w:rPr>
        <w:t xml:space="preserve">50 </w:t>
      </w:r>
      <w:r>
        <w:t>分）</w:t>
      </w:r>
    </w:p>
    <w:p>
      <w:pPr>
        <w:spacing w:before="27" w:line="240" w:lineRule="auto"/>
        <w:ind w:left="200" w:right="0" w:firstLine="0"/>
        <w:jc w:val="both"/>
        <w:rPr>
          <w:rFonts w:hint="eastAsia" w:ascii="Microsoft JhengHei" w:eastAsia="Microsoft JhengHei"/>
          <w:b/>
          <w:sz w:val="24"/>
        </w:rPr>
      </w:pPr>
      <w:r>
        <w:rPr>
          <w:rFonts w:hint="eastAsia" w:ascii="Microsoft JhengHei" w:eastAsia="Microsoft JhengHei"/>
          <w:b/>
          <w:sz w:val="24"/>
        </w:rPr>
        <w:t xml:space="preserve">第一节、根据首字母填写单词（每题 </w:t>
      </w:r>
      <w:r>
        <w:rPr>
          <w:b/>
          <w:sz w:val="24"/>
        </w:rPr>
        <w:t xml:space="preserve">1 </w:t>
      </w:r>
      <w:r>
        <w:rPr>
          <w:rFonts w:hint="eastAsia" w:ascii="Microsoft JhengHei" w:eastAsia="Microsoft JhengHei"/>
          <w:b/>
          <w:sz w:val="24"/>
        </w:rPr>
        <w:t xml:space="preserve">分，共 </w:t>
      </w:r>
      <w:r>
        <w:rPr>
          <w:b/>
          <w:sz w:val="24"/>
        </w:rPr>
        <w:t xml:space="preserve">5 </w:t>
      </w:r>
      <w:r>
        <w:rPr>
          <w:rFonts w:hint="eastAsia" w:ascii="Microsoft JhengHei" w:eastAsia="Microsoft JhengHei"/>
          <w:b/>
          <w:sz w:val="24"/>
        </w:rPr>
        <w:t>分）</w:t>
      </w:r>
    </w:p>
    <w:p>
      <w:pPr>
        <w:pStyle w:val="9"/>
        <w:numPr>
          <w:ilvl w:val="0"/>
          <w:numId w:val="5"/>
        </w:numPr>
        <w:tabs>
          <w:tab w:val="left" w:pos="554"/>
          <w:tab w:val="left" w:pos="7045"/>
        </w:tabs>
        <w:spacing w:before="67" w:after="0" w:line="240" w:lineRule="auto"/>
        <w:ind w:left="553" w:right="0" w:hanging="354"/>
        <w:jc w:val="left"/>
        <w:rPr>
          <w:sz w:val="24"/>
        </w:rPr>
      </w:pPr>
      <w:r>
        <w:rPr>
          <w:sz w:val="24"/>
        </w:rPr>
        <w:t>Doctor</w:t>
      </w:r>
      <w:r>
        <w:rPr>
          <w:spacing w:val="-9"/>
          <w:sz w:val="24"/>
        </w:rPr>
        <w:t xml:space="preserve"> </w:t>
      </w:r>
      <w:r>
        <w:rPr>
          <w:sz w:val="24"/>
        </w:rPr>
        <w:t>Smith</w:t>
      </w:r>
      <w:r>
        <w:rPr>
          <w:spacing w:val="-8"/>
          <w:sz w:val="24"/>
        </w:rPr>
        <w:t xml:space="preserve"> </w:t>
      </w:r>
      <w:r>
        <w:rPr>
          <w:sz w:val="24"/>
        </w:rPr>
        <w:t>worked</w:t>
      </w:r>
      <w:r>
        <w:rPr>
          <w:spacing w:val="-7"/>
          <w:sz w:val="24"/>
        </w:rPr>
        <w:t xml:space="preserve"> </w:t>
      </w:r>
      <w:r>
        <w:rPr>
          <w:sz w:val="24"/>
        </w:rPr>
        <w:t>late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evening</w:t>
      </w:r>
      <w:r>
        <w:rPr>
          <w:spacing w:val="-9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>got</w:t>
      </w:r>
      <w:r>
        <w:rPr>
          <w:spacing w:val="-7"/>
          <w:sz w:val="24"/>
        </w:rPr>
        <w:t xml:space="preserve"> </w:t>
      </w:r>
      <w:r>
        <w:rPr>
          <w:sz w:val="24"/>
        </w:rPr>
        <w:t>everything</w:t>
      </w:r>
      <w:r>
        <w:rPr>
          <w:spacing w:val="-11"/>
          <w:sz w:val="24"/>
        </w:rPr>
        <w:t xml:space="preserve"> </w:t>
      </w:r>
      <w:r>
        <w:rPr>
          <w:sz w:val="24"/>
        </w:rPr>
        <w:t>r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for his</w:t>
      </w:r>
      <w:r>
        <w:rPr>
          <w:spacing w:val="-15"/>
          <w:sz w:val="24"/>
        </w:rPr>
        <w:t xml:space="preserve"> </w:t>
      </w:r>
      <w:r>
        <w:rPr>
          <w:sz w:val="24"/>
        </w:rPr>
        <w:t>speech.-</w:t>
      </w:r>
    </w:p>
    <w:p>
      <w:pPr>
        <w:pStyle w:val="9"/>
        <w:numPr>
          <w:ilvl w:val="0"/>
          <w:numId w:val="5"/>
        </w:numPr>
        <w:tabs>
          <w:tab w:val="left" w:pos="556"/>
          <w:tab w:val="left" w:pos="8445"/>
        </w:tabs>
        <w:spacing w:before="81" w:after="0" w:line="240" w:lineRule="auto"/>
        <w:ind w:left="555" w:right="0" w:hanging="356"/>
        <w:jc w:val="left"/>
        <w:rPr>
          <w:sz w:val="24"/>
        </w:rPr>
      </w:pPr>
      <w:r>
        <w:rPr>
          <w:sz w:val="24"/>
        </w:rPr>
        <w:t>My</w:t>
      </w:r>
      <w:r>
        <w:rPr>
          <w:spacing w:val="-9"/>
          <w:sz w:val="24"/>
        </w:rPr>
        <w:t xml:space="preserve"> </w:t>
      </w:r>
      <w:r>
        <w:rPr>
          <w:sz w:val="24"/>
        </w:rPr>
        <w:t>mother</w:t>
      </w:r>
      <w:r>
        <w:rPr>
          <w:spacing w:val="-2"/>
          <w:sz w:val="24"/>
        </w:rPr>
        <w:t xml:space="preserve"> </w:t>
      </w:r>
      <w:r>
        <w:rPr>
          <w:sz w:val="24"/>
        </w:rPr>
        <w:t>goes</w:t>
      </w:r>
      <w:r>
        <w:rPr>
          <w:spacing w:val="-6"/>
          <w:sz w:val="24"/>
        </w:rPr>
        <w:t xml:space="preserve"> </w:t>
      </w:r>
      <w:r>
        <w:rPr>
          <w:sz w:val="24"/>
        </w:rPr>
        <w:t>out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walk</w:t>
      </w:r>
      <w:r>
        <w:rPr>
          <w:spacing w:val="-4"/>
          <w:sz w:val="24"/>
        </w:rPr>
        <w:t xml:space="preserve"> </w:t>
      </w:r>
      <w:r>
        <w:rPr>
          <w:sz w:val="24"/>
        </w:rPr>
        <w:t>after</w:t>
      </w:r>
      <w:r>
        <w:rPr>
          <w:spacing w:val="-6"/>
          <w:sz w:val="24"/>
        </w:rPr>
        <w:t xml:space="preserve"> </w:t>
      </w:r>
      <w:r>
        <w:rPr>
          <w:sz w:val="24"/>
        </w:rPr>
        <w:t>supper</w:t>
      </w:r>
      <w:r>
        <w:rPr>
          <w:spacing w:val="-5"/>
          <w:sz w:val="24"/>
        </w:rPr>
        <w:t xml:space="preserve"> </w:t>
      </w:r>
      <w:r>
        <w:rPr>
          <w:sz w:val="24"/>
        </w:rPr>
        <w:t>every</w:t>
      </w:r>
      <w:r>
        <w:rPr>
          <w:spacing w:val="-9"/>
          <w:sz w:val="24"/>
        </w:rPr>
        <w:t xml:space="preserve"> </w:t>
      </w:r>
      <w:r>
        <w:rPr>
          <w:sz w:val="24"/>
        </w:rPr>
        <w:t>evening.</w:t>
      </w:r>
      <w:r>
        <w:rPr>
          <w:spacing w:val="-6"/>
          <w:sz w:val="24"/>
        </w:rPr>
        <w:t xml:space="preserve"> </w:t>
      </w:r>
      <w:r>
        <w:rPr>
          <w:sz w:val="24"/>
        </w:rPr>
        <w:t>She</w:t>
      </w:r>
      <w:r>
        <w:rPr>
          <w:spacing w:val="-4"/>
          <w:sz w:val="24"/>
        </w:rPr>
        <w:t xml:space="preserve"> </w:t>
      </w:r>
      <w:r>
        <w:rPr>
          <w:sz w:val="24"/>
        </w:rPr>
        <w:t>wants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keep</w:t>
      </w:r>
      <w:r>
        <w:rPr>
          <w:spacing w:val="-4"/>
          <w:sz w:val="24"/>
        </w:rPr>
        <w:t xml:space="preserve"> </w:t>
      </w:r>
      <w:r>
        <w:rPr>
          <w:spacing w:val="5"/>
          <w:sz w:val="24"/>
        </w:rPr>
        <w:t>f</w:t>
      </w:r>
      <w:r>
        <w:rPr>
          <w:spacing w:val="5"/>
          <w:sz w:val="24"/>
          <w:u w:val="single"/>
        </w:rPr>
        <w:t xml:space="preserve"> </w:t>
      </w:r>
      <w:r>
        <w:rPr>
          <w:spacing w:val="5"/>
          <w:sz w:val="24"/>
          <w:u w:val="single"/>
        </w:rPr>
        <w:tab/>
      </w:r>
      <w:r>
        <w:rPr>
          <w:sz w:val="24"/>
        </w:rPr>
        <w:t>.</w:t>
      </w:r>
    </w:p>
    <w:p>
      <w:pPr>
        <w:pStyle w:val="9"/>
        <w:numPr>
          <w:ilvl w:val="0"/>
          <w:numId w:val="5"/>
        </w:numPr>
        <w:tabs>
          <w:tab w:val="left" w:pos="561"/>
          <w:tab w:val="left" w:pos="3392"/>
        </w:tabs>
        <w:spacing w:before="85" w:after="0" w:line="240" w:lineRule="auto"/>
        <w:ind w:left="560" w:right="0" w:hanging="361"/>
        <w:jc w:val="left"/>
        <w:rPr>
          <w:sz w:val="24"/>
        </w:rPr>
      </w:pPr>
      <w:r>
        <w:rPr>
          <w:sz w:val="24"/>
        </w:rPr>
        <w:t>Catherine looks</w:t>
      </w:r>
      <w:r>
        <w:rPr>
          <w:spacing w:val="-2"/>
          <w:sz w:val="24"/>
        </w:rPr>
        <w:t xml:space="preserve"> </w:t>
      </w:r>
      <w:r>
        <w:rPr>
          <w:sz w:val="24"/>
        </w:rPr>
        <w:t>quite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in that pink dress.</w:t>
      </w:r>
    </w:p>
    <w:p>
      <w:pPr>
        <w:pStyle w:val="9"/>
        <w:numPr>
          <w:ilvl w:val="0"/>
          <w:numId w:val="5"/>
        </w:numPr>
        <w:tabs>
          <w:tab w:val="left" w:pos="547"/>
          <w:tab w:val="left" w:pos="6734"/>
        </w:tabs>
        <w:spacing w:before="81" w:after="0" w:line="240" w:lineRule="auto"/>
        <w:ind w:left="546" w:right="0" w:hanging="347"/>
        <w:jc w:val="left"/>
        <w:rPr>
          <w:sz w:val="24"/>
        </w:rPr>
      </w:pPr>
      <w:r>
        <w:rPr>
          <w:sz w:val="24"/>
        </w:rPr>
        <w:t>After getting into the house, my father took off his cap</w:t>
      </w:r>
      <w:r>
        <w:rPr>
          <w:spacing w:val="-13"/>
          <w:sz w:val="24"/>
        </w:rPr>
        <w:t xml:space="preserve"> </w:t>
      </w:r>
      <w:r>
        <w:rPr>
          <w:sz w:val="24"/>
        </w:rPr>
        <w:t>and h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it on the wall.</w:t>
      </w:r>
    </w:p>
    <w:p>
      <w:pPr>
        <w:pStyle w:val="9"/>
        <w:numPr>
          <w:ilvl w:val="0"/>
          <w:numId w:val="5"/>
        </w:numPr>
        <w:tabs>
          <w:tab w:val="left" w:pos="547"/>
          <w:tab w:val="left" w:pos="1438"/>
        </w:tabs>
        <w:spacing w:before="84" w:after="0" w:line="240" w:lineRule="auto"/>
        <w:ind w:left="546" w:right="0" w:hanging="347"/>
        <w:jc w:val="left"/>
        <w:rPr>
          <w:sz w:val="24"/>
        </w:rPr>
      </w:pPr>
      <w:r>
        <w:rPr>
          <w:sz w:val="24"/>
        </w:rPr>
        <w:t>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he is only eight years old, he can speak English very</w:t>
      </w:r>
      <w:r>
        <w:rPr>
          <w:spacing w:val="-10"/>
          <w:sz w:val="24"/>
        </w:rPr>
        <w:t xml:space="preserve"> </w:t>
      </w:r>
      <w:r>
        <w:rPr>
          <w:sz w:val="24"/>
        </w:rPr>
        <w:t>well.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400" w:right="160" w:bottom="1180" w:left="1600" w:header="0" w:footer="999" w:gutter="0"/>
          <w:cols w:space="708" w:num="1"/>
        </w:sectPr>
      </w:pPr>
    </w:p>
    <w:p>
      <w:pPr>
        <w:pStyle w:val="3"/>
        <w:spacing w:line="240" w:lineRule="auto"/>
      </w:pPr>
      <w:r>
        <w:t xml:space="preserve">第二节、用所给词的适当形式填空（每题 </w:t>
      </w:r>
      <w:r>
        <w:rPr>
          <w:rFonts w:ascii="Times New Roman" w:eastAsia="Times New Roman"/>
        </w:rPr>
        <w:t xml:space="preserve">1 </w:t>
      </w:r>
      <w:r>
        <w:t xml:space="preserve">分，共 </w:t>
      </w:r>
      <w:r>
        <w:rPr>
          <w:rFonts w:ascii="Times New Roman" w:eastAsia="Times New Roman"/>
        </w:rPr>
        <w:t xml:space="preserve">5 </w:t>
      </w:r>
      <w:r>
        <w:t>分）</w:t>
      </w:r>
    </w:p>
    <w:p>
      <w:pPr>
        <w:pStyle w:val="9"/>
        <w:numPr>
          <w:ilvl w:val="0"/>
          <w:numId w:val="5"/>
        </w:numPr>
        <w:tabs>
          <w:tab w:val="left" w:pos="502"/>
          <w:tab w:val="left" w:pos="3092"/>
        </w:tabs>
        <w:spacing w:before="119" w:after="0" w:line="240" w:lineRule="auto"/>
        <w:ind w:left="501" w:right="0" w:hanging="302"/>
        <w:jc w:val="left"/>
        <w:rPr>
          <w:sz w:val="24"/>
        </w:rPr>
      </w:pPr>
      <w:r>
        <w:rPr>
          <w:sz w:val="24"/>
        </w:rPr>
        <w:t>There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two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(fisherman) on the</w:t>
      </w:r>
      <w:r>
        <w:rPr>
          <w:spacing w:val="-1"/>
          <w:sz w:val="24"/>
        </w:rPr>
        <w:t xml:space="preserve"> </w:t>
      </w:r>
      <w:r>
        <w:rPr>
          <w:sz w:val="24"/>
        </w:rPr>
        <w:t>boat.</w:t>
      </w:r>
    </w:p>
    <w:p>
      <w:pPr>
        <w:pStyle w:val="9"/>
        <w:numPr>
          <w:ilvl w:val="0"/>
          <w:numId w:val="5"/>
        </w:numPr>
        <w:tabs>
          <w:tab w:val="left" w:pos="551"/>
          <w:tab w:val="left" w:pos="3511"/>
        </w:tabs>
        <w:spacing w:before="192" w:after="0" w:line="240" w:lineRule="auto"/>
        <w:ind w:left="550" w:right="0" w:hanging="351"/>
        <w:jc w:val="left"/>
        <w:rPr>
          <w:sz w:val="24"/>
        </w:rPr>
      </w:pPr>
      <w:r>
        <w:rPr>
          <w:spacing w:val="-5"/>
          <w:sz w:val="24"/>
        </w:rPr>
        <w:t>Young</w:t>
      </w:r>
      <w:r>
        <w:rPr>
          <w:spacing w:val="-4"/>
          <w:sz w:val="24"/>
        </w:rPr>
        <w:t xml:space="preserve"> </w:t>
      </w:r>
      <w:r>
        <w:rPr>
          <w:sz w:val="24"/>
        </w:rPr>
        <w:t>trees</w:t>
      </w:r>
      <w:r>
        <w:rPr>
          <w:spacing w:val="1"/>
          <w:sz w:val="24"/>
        </w:rPr>
        <w:t xml:space="preserve"> </w:t>
      </w:r>
      <w:r>
        <w:rPr>
          <w:sz w:val="24"/>
        </w:rPr>
        <w:t>require_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(plant) in</w:t>
      </w:r>
      <w:r>
        <w:rPr>
          <w:spacing w:val="-1"/>
          <w:sz w:val="24"/>
        </w:rPr>
        <w:t xml:space="preserve"> </w:t>
      </w:r>
      <w:r>
        <w:rPr>
          <w:sz w:val="24"/>
        </w:rPr>
        <w:t>Spring.</w:t>
      </w:r>
    </w:p>
    <w:p>
      <w:pPr>
        <w:pStyle w:val="9"/>
        <w:numPr>
          <w:ilvl w:val="0"/>
          <w:numId w:val="5"/>
        </w:numPr>
        <w:tabs>
          <w:tab w:val="left" w:pos="561"/>
          <w:tab w:val="left" w:pos="4837"/>
        </w:tabs>
        <w:spacing w:before="192" w:after="0" w:line="240" w:lineRule="auto"/>
        <w:ind w:left="560" w:right="0" w:hanging="361"/>
        <w:jc w:val="left"/>
        <w:rPr>
          <w:sz w:val="24"/>
        </w:rPr>
      </w:pPr>
      <w:r>
        <w:rPr>
          <w:sz w:val="24"/>
        </w:rPr>
        <w:t>Doing exercise every day</w:t>
      </w:r>
      <w:r>
        <w:rPr>
          <w:spacing w:val="-12"/>
          <w:sz w:val="24"/>
        </w:rPr>
        <w:t xml:space="preserve"> </w:t>
      </w:r>
      <w:r>
        <w:rPr>
          <w:sz w:val="24"/>
        </w:rPr>
        <w:t>keeps us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(health)</w:t>
      </w:r>
    </w:p>
    <w:p>
      <w:pPr>
        <w:pStyle w:val="9"/>
        <w:numPr>
          <w:ilvl w:val="0"/>
          <w:numId w:val="5"/>
        </w:numPr>
        <w:tabs>
          <w:tab w:val="left" w:pos="556"/>
          <w:tab w:val="left" w:pos="2542"/>
        </w:tabs>
        <w:spacing w:before="192" w:after="0" w:line="240" w:lineRule="auto"/>
        <w:ind w:left="555" w:right="0" w:hanging="356"/>
        <w:jc w:val="left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story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(write) by the writer in the</w:t>
      </w:r>
      <w:r>
        <w:rPr>
          <w:spacing w:val="-6"/>
          <w:sz w:val="24"/>
        </w:rPr>
        <w:t xml:space="preserve"> </w:t>
      </w:r>
      <w:r>
        <w:rPr>
          <w:sz w:val="24"/>
        </w:rPr>
        <w:t>1990s.</w:t>
      </w:r>
    </w:p>
    <w:p>
      <w:pPr>
        <w:pStyle w:val="9"/>
        <w:numPr>
          <w:ilvl w:val="0"/>
          <w:numId w:val="5"/>
        </w:numPr>
        <w:tabs>
          <w:tab w:val="left" w:pos="556"/>
          <w:tab w:val="left" w:pos="2276"/>
        </w:tabs>
        <w:spacing w:before="192" w:after="0" w:line="240" w:lineRule="auto"/>
        <w:ind w:left="555" w:right="0" w:hanging="356"/>
        <w:jc w:val="left"/>
        <w:rPr>
          <w:sz w:val="24"/>
        </w:rPr>
      </w:pPr>
      <w:r>
        <w:rPr>
          <w:sz w:val="24"/>
        </w:rPr>
        <w:t>The girl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(call) Little Sweet because she likes</w:t>
      </w:r>
      <w:r>
        <w:rPr>
          <w:spacing w:val="-4"/>
          <w:sz w:val="24"/>
        </w:rPr>
        <w:t xml:space="preserve"> </w:t>
      </w:r>
      <w:r>
        <w:rPr>
          <w:sz w:val="24"/>
        </w:rPr>
        <w:t>smiling.</w:t>
      </w:r>
    </w:p>
    <w:p>
      <w:pPr>
        <w:pStyle w:val="3"/>
        <w:spacing w:before="99" w:line="240" w:lineRule="auto"/>
      </w:pPr>
      <w:r>
        <w:t xml:space="preserve">第三节、完成句子（每空 </w:t>
      </w:r>
      <w:r>
        <w:rPr>
          <w:rFonts w:ascii="Times New Roman" w:eastAsia="Times New Roman"/>
        </w:rPr>
        <w:t xml:space="preserve">1 </w:t>
      </w:r>
      <w:r>
        <w:t xml:space="preserve">分，共 </w:t>
      </w:r>
      <w:r>
        <w:rPr>
          <w:rFonts w:ascii="Times New Roman" w:eastAsia="Times New Roman"/>
        </w:rPr>
        <w:t xml:space="preserve">20 </w:t>
      </w:r>
      <w:r>
        <w:t>分）</w:t>
      </w:r>
    </w:p>
    <w:p>
      <w:pPr>
        <w:pStyle w:val="9"/>
        <w:numPr>
          <w:ilvl w:val="0"/>
          <w:numId w:val="5"/>
        </w:numPr>
        <w:tabs>
          <w:tab w:val="left" w:pos="502"/>
        </w:tabs>
        <w:spacing w:before="54" w:after="0" w:line="240" w:lineRule="auto"/>
        <w:ind w:left="501" w:right="0" w:hanging="302"/>
        <w:jc w:val="left"/>
        <w:rPr>
          <w:rFonts w:hint="eastAsia" w:ascii="宋体" w:eastAsia="宋体"/>
          <w:sz w:val="24"/>
        </w:rPr>
      </w:pPr>
      <w:r>
        <w:rPr>
          <w:rFonts w:hint="eastAsia" w:ascii="宋体" w:eastAsia="宋体"/>
          <w:sz w:val="24"/>
        </w:rPr>
        <w:t>如果你不想上学迟到，你最好早点出发。</w:t>
      </w:r>
    </w:p>
    <w:p>
      <w:pPr>
        <w:pStyle w:val="4"/>
        <w:tabs>
          <w:tab w:val="left" w:pos="6081"/>
          <w:tab w:val="left" w:pos="6916"/>
        </w:tabs>
        <w:spacing w:before="50" w:line="240" w:lineRule="auto"/>
        <w:ind w:left="440"/>
      </w:pPr>
      <w:r>
        <w:t>If you don’t want to be late for</w:t>
      </w:r>
      <w:r>
        <w:rPr>
          <w:spacing w:val="-6"/>
        </w:rPr>
        <w:t xml:space="preserve"> </w:t>
      </w:r>
      <w:r>
        <w:t>school</w:t>
      </w:r>
      <w:r>
        <w:rPr>
          <w:rFonts w:hint="eastAsia" w:ascii="宋体" w:hAnsi="宋体" w:eastAsia="宋体"/>
        </w:rPr>
        <w:t>，</w:t>
      </w:r>
      <w:r>
        <w:t>you’d</w:t>
      </w:r>
      <w:r>
        <w:rPr>
          <w:spacing w:val="-2"/>
        </w:rPr>
        <w:t xml:space="preserve"> </w:t>
      </w:r>
      <w:r>
        <w:t>better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earlier.</w:t>
      </w:r>
    </w:p>
    <w:p>
      <w:pPr>
        <w:pStyle w:val="4"/>
        <w:spacing w:before="53" w:line="240" w:lineRule="auto"/>
        <w:ind w:left="200"/>
        <w:rPr>
          <w:rFonts w:hint="eastAsia" w:ascii="宋体" w:eastAsia="宋体"/>
        </w:rPr>
      </w:pPr>
      <w:r>
        <w:t>42 .</w:t>
      </w:r>
      <w:r>
        <w:rPr>
          <w:rFonts w:hint="eastAsia" w:ascii="宋体" w:eastAsia="宋体"/>
        </w:rPr>
        <w:t>你准备好聚会所需的饮料了吗？</w:t>
      </w:r>
    </w:p>
    <w:p>
      <w:pPr>
        <w:pStyle w:val="4"/>
        <w:tabs>
          <w:tab w:val="left" w:pos="2199"/>
          <w:tab w:val="left" w:pos="4115"/>
          <w:tab w:val="left" w:pos="4895"/>
        </w:tabs>
        <w:spacing w:before="63" w:line="240" w:lineRule="auto"/>
        <w:ind w:left="440"/>
      </w:pPr>
      <w:r>
        <w:t>Have you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the</w:t>
      </w:r>
      <w:r>
        <w:rPr>
          <w:spacing w:val="1"/>
        </w:rPr>
        <w:t xml:space="preserve"> </w:t>
      </w:r>
      <w:r>
        <w:t>drinks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the</w:t>
      </w:r>
      <w:r>
        <w:rPr>
          <w:spacing w:val="-1"/>
        </w:rPr>
        <w:t xml:space="preserve"> </w:t>
      </w:r>
      <w:r>
        <w:t>party?</w:t>
      </w:r>
    </w:p>
    <w:p>
      <w:pPr>
        <w:pStyle w:val="9"/>
        <w:numPr>
          <w:ilvl w:val="0"/>
          <w:numId w:val="6"/>
        </w:numPr>
        <w:tabs>
          <w:tab w:val="left" w:pos="502"/>
        </w:tabs>
        <w:spacing w:before="71" w:after="0" w:line="240" w:lineRule="auto"/>
        <w:ind w:left="501" w:right="0" w:hanging="302"/>
        <w:jc w:val="left"/>
        <w:rPr>
          <w:rFonts w:hint="eastAsia" w:ascii="宋体" w:eastAsia="宋体"/>
          <w:sz w:val="24"/>
        </w:rPr>
      </w:pPr>
      <w:r>
        <w:rPr>
          <w:rFonts w:hint="eastAsia" w:ascii="宋体" w:eastAsia="宋体"/>
          <w:sz w:val="24"/>
        </w:rPr>
        <w:t>我的车最多能坐四个人。</w:t>
      </w:r>
    </w:p>
    <w:p>
      <w:pPr>
        <w:pStyle w:val="4"/>
        <w:tabs>
          <w:tab w:val="left" w:pos="2206"/>
          <w:tab w:val="left" w:pos="2867"/>
        </w:tabs>
        <w:spacing w:before="64" w:line="240" w:lineRule="auto"/>
        <w:ind w:left="440"/>
      </w:pPr>
      <w:r>
        <w:t>I</w:t>
      </w:r>
      <w:r>
        <w:rPr>
          <w:spacing w:val="-2"/>
        </w:rPr>
        <w:t xml:space="preserve"> </w:t>
      </w:r>
      <w:r>
        <w:t>can take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four people in </w:t>
      </w:r>
      <w:r>
        <w:rPr>
          <w:spacing w:val="2"/>
        </w:rPr>
        <w:t>my</w:t>
      </w:r>
      <w:r>
        <w:rPr>
          <w:spacing w:val="-7"/>
        </w:rPr>
        <w:t xml:space="preserve"> </w:t>
      </w:r>
      <w:r>
        <w:t>car.</w:t>
      </w:r>
    </w:p>
    <w:p>
      <w:pPr>
        <w:pStyle w:val="9"/>
        <w:numPr>
          <w:ilvl w:val="0"/>
          <w:numId w:val="6"/>
        </w:numPr>
        <w:tabs>
          <w:tab w:val="left" w:pos="621"/>
        </w:tabs>
        <w:spacing w:before="70" w:after="0" w:line="240" w:lineRule="auto"/>
        <w:ind w:left="620" w:right="0" w:hanging="421"/>
        <w:jc w:val="left"/>
        <w:rPr>
          <w:rFonts w:hint="eastAsia" w:ascii="宋体" w:eastAsia="宋体"/>
          <w:sz w:val="24"/>
        </w:rPr>
      </w:pPr>
      <w:r>
        <w:rPr>
          <w:rFonts w:hint="eastAsia" w:ascii="宋体" w:eastAsia="宋体"/>
          <w:sz w:val="24"/>
        </w:rPr>
        <w:t>昨天的会上问了很多问题。</w:t>
      </w:r>
    </w:p>
    <w:p>
      <w:pPr>
        <w:pStyle w:val="4"/>
        <w:tabs>
          <w:tab w:val="left" w:pos="3040"/>
          <w:tab w:val="left" w:pos="4060"/>
        </w:tabs>
        <w:spacing w:before="64" w:line="240" w:lineRule="auto"/>
        <w:ind w:left="440"/>
      </w:pPr>
      <w:r>
        <w:t>Many</w:t>
      </w:r>
      <w:r>
        <w:rPr>
          <w:spacing w:val="-6"/>
        </w:rPr>
        <w:t xml:space="preserve"> </w:t>
      </w:r>
      <w:r>
        <w:t>questions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at yesterday’s</w:t>
      </w:r>
      <w:r>
        <w:rPr>
          <w:spacing w:val="1"/>
        </w:rPr>
        <w:t xml:space="preserve"> </w:t>
      </w:r>
      <w:r>
        <w:t>meeting.</w:t>
      </w:r>
    </w:p>
    <w:p>
      <w:pPr>
        <w:pStyle w:val="9"/>
        <w:numPr>
          <w:ilvl w:val="0"/>
          <w:numId w:val="6"/>
        </w:numPr>
        <w:tabs>
          <w:tab w:val="left" w:pos="621"/>
        </w:tabs>
        <w:spacing w:before="70" w:after="0" w:line="240" w:lineRule="auto"/>
        <w:ind w:left="620" w:right="0" w:hanging="421"/>
        <w:jc w:val="left"/>
        <w:rPr>
          <w:rFonts w:hint="eastAsia" w:ascii="宋体" w:eastAsia="宋体"/>
          <w:sz w:val="24"/>
        </w:rPr>
      </w:pPr>
      <w:r>
        <w:rPr>
          <w:rFonts w:hint="eastAsia" w:ascii="宋体" w:eastAsia="宋体"/>
          <w:sz w:val="24"/>
        </w:rPr>
        <w:t>我们会一直练习唱歌。</w:t>
      </w:r>
    </w:p>
    <w:p>
      <w:pPr>
        <w:pStyle w:val="4"/>
        <w:tabs>
          <w:tab w:val="left" w:pos="2838"/>
          <w:tab w:val="left" w:pos="3602"/>
          <w:tab w:val="left" w:pos="4462"/>
          <w:tab w:val="left" w:pos="5468"/>
        </w:tabs>
        <w:spacing w:before="156" w:line="240" w:lineRule="auto"/>
        <w:ind w:left="440"/>
        <w:rPr>
          <w:rFonts w:ascii="等线"/>
        </w:rPr>
      </w:pPr>
      <w:r>
        <w:t>We</w:t>
      </w:r>
      <w:r>
        <w:rPr>
          <w:spacing w:val="-2"/>
        </w:rPr>
        <w:t xml:space="preserve"> </w:t>
      </w:r>
      <w:r>
        <w:t>will practice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ascii="等线"/>
        </w:rPr>
        <w:t>.</w:t>
      </w:r>
    </w:p>
    <w:p>
      <w:pPr>
        <w:pStyle w:val="9"/>
        <w:numPr>
          <w:ilvl w:val="0"/>
          <w:numId w:val="6"/>
        </w:numPr>
        <w:tabs>
          <w:tab w:val="left" w:pos="502"/>
        </w:tabs>
        <w:spacing w:before="157" w:after="0" w:line="240" w:lineRule="auto"/>
        <w:ind w:left="501" w:right="0" w:hanging="302"/>
        <w:jc w:val="left"/>
        <w:rPr>
          <w:rFonts w:hint="eastAsia" w:ascii="宋体" w:eastAsia="宋体"/>
          <w:sz w:val="24"/>
        </w:rPr>
      </w:pPr>
      <w:r>
        <w:rPr>
          <w:rFonts w:hint="eastAsia" w:ascii="宋体" w:eastAsia="宋体"/>
          <w:sz w:val="24"/>
        </w:rPr>
        <w:t>昨天的坏天气阻止我们出行。</w:t>
      </w:r>
    </w:p>
    <w:p>
      <w:pPr>
        <w:pStyle w:val="4"/>
        <w:tabs>
          <w:tab w:val="left" w:pos="3195"/>
          <w:tab w:val="left" w:pos="4876"/>
          <w:tab w:val="left" w:pos="6136"/>
        </w:tabs>
        <w:spacing w:before="66" w:line="240" w:lineRule="auto"/>
        <w:ind w:left="440"/>
      </w:pPr>
      <w:r>
        <w:t>The</w:t>
      </w:r>
      <w:r>
        <w:rPr>
          <w:spacing w:val="-3"/>
        </w:rPr>
        <w:t xml:space="preserve"> </w:t>
      </w:r>
      <w:r>
        <w:t>bad weather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us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out</w:t>
      </w:r>
      <w:r>
        <w:rPr>
          <w:spacing w:val="1"/>
        </w:rPr>
        <w:t xml:space="preserve"> </w:t>
      </w:r>
      <w:r>
        <w:t>yesterday.</w:t>
      </w:r>
    </w:p>
    <w:p>
      <w:pPr>
        <w:pStyle w:val="9"/>
        <w:numPr>
          <w:ilvl w:val="0"/>
          <w:numId w:val="6"/>
        </w:numPr>
        <w:tabs>
          <w:tab w:val="left" w:pos="502"/>
        </w:tabs>
        <w:spacing w:before="68" w:after="0" w:line="240" w:lineRule="auto"/>
        <w:ind w:left="501" w:right="0" w:hanging="302"/>
        <w:jc w:val="left"/>
        <w:rPr>
          <w:rFonts w:hint="eastAsia" w:ascii="宋体" w:eastAsia="宋体"/>
          <w:sz w:val="24"/>
        </w:rPr>
      </w:pPr>
      <w:r>
        <w:rPr>
          <w:rFonts w:hint="eastAsia" w:ascii="宋体" w:eastAsia="宋体"/>
          <w:sz w:val="24"/>
        </w:rPr>
        <w:t>传统技艺不像以前那么受欢迎。</w:t>
      </w:r>
    </w:p>
    <w:p>
      <w:pPr>
        <w:pStyle w:val="4"/>
        <w:tabs>
          <w:tab w:val="left" w:pos="3262"/>
          <w:tab w:val="left" w:pos="4043"/>
          <w:tab w:val="left" w:pos="4943"/>
          <w:tab w:val="left" w:pos="5723"/>
        </w:tabs>
        <w:spacing w:before="66" w:line="240" w:lineRule="auto"/>
        <w:ind w:left="440"/>
      </w:pPr>
      <w:r>
        <w:t>Traditional</w:t>
      </w:r>
      <w:r>
        <w:rPr>
          <w:spacing w:val="-1"/>
        </w:rPr>
        <w:t xml:space="preserve"> </w:t>
      </w:r>
      <w:r>
        <w:t>skills</w:t>
      </w:r>
      <w:r>
        <w:rPr>
          <w:spacing w:val="-1"/>
        </w:rPr>
        <w:t xml:space="preserve"> </w:t>
      </w:r>
      <w:r>
        <w:t>are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before.</w:t>
      </w:r>
    </w:p>
    <w:p>
      <w:pPr>
        <w:pStyle w:val="3"/>
        <w:spacing w:before="42" w:line="240" w:lineRule="auto"/>
      </w:pPr>
      <w:r>
        <w:t xml:space="preserve">第三节、课文填空（共 </w:t>
      </w:r>
      <w:r>
        <w:rPr>
          <w:rFonts w:ascii="Times New Roman" w:eastAsia="Times New Roman"/>
        </w:rPr>
        <w:t xml:space="preserve">10 </w:t>
      </w:r>
      <w:r>
        <w:t xml:space="preserve">小题，每小题 </w:t>
      </w:r>
      <w:r>
        <w:rPr>
          <w:rFonts w:ascii="Times New Roman" w:eastAsia="Times New Roman"/>
        </w:rPr>
        <w:t xml:space="preserve">1 </w:t>
      </w:r>
      <w:r>
        <w:t xml:space="preserve">分，共 </w:t>
      </w:r>
      <w:r>
        <w:rPr>
          <w:rFonts w:ascii="Times New Roman" w:eastAsia="Times New Roman"/>
        </w:rPr>
        <w:t xml:space="preserve">10 </w:t>
      </w:r>
      <w:r>
        <w:t>分）</w:t>
      </w:r>
    </w:p>
    <w:p>
      <w:pPr>
        <w:pStyle w:val="4"/>
        <w:spacing w:before="67" w:line="240" w:lineRule="auto"/>
        <w:ind w:left="200" w:right="1636" w:firstLine="479"/>
        <w:jc w:val="both"/>
      </w:pPr>
      <w:r>
        <w:rPr>
          <w:spacing w:val="-5"/>
        </w:rPr>
        <w:t xml:space="preserve">Wang  </w:t>
      </w:r>
      <w:r>
        <w:t>Damin is a</w:t>
      </w:r>
      <w:r>
        <w:rPr>
          <w:u w:val="single"/>
        </w:rPr>
        <w:t xml:space="preserve">  48   </w:t>
      </w:r>
      <w:r>
        <w:t xml:space="preserve">. Although he is over  65, he is very </w:t>
      </w:r>
      <w:r>
        <w:rPr>
          <w:u w:val="single"/>
        </w:rPr>
        <w:t xml:space="preserve">  49 </w:t>
      </w:r>
      <w:r>
        <w:t xml:space="preserve">  and still   enjoys</w:t>
      </w:r>
      <w:r>
        <w:rPr>
          <w:spacing w:val="-2"/>
        </w:rPr>
        <w:t xml:space="preserve"> </w:t>
      </w:r>
      <w:r>
        <w:t>working.</w:t>
      </w:r>
    </w:p>
    <w:p>
      <w:pPr>
        <w:pStyle w:val="4"/>
        <w:spacing w:line="240" w:lineRule="auto"/>
        <w:ind w:left="200" w:right="1640" w:firstLine="479"/>
        <w:jc w:val="both"/>
      </w:pPr>
      <w:r>
        <w:t>Damin uses cormorants to catch fish. They can</w:t>
      </w:r>
      <w:r>
        <w:rPr>
          <w:u w:val="single"/>
        </w:rPr>
        <w:t xml:space="preserve"> 50</w:t>
      </w:r>
      <w:r>
        <w:t xml:space="preserve"> down and stay under the  water for up to two</w:t>
      </w:r>
      <w:r>
        <w:rPr>
          <w:spacing w:val="-3"/>
        </w:rPr>
        <w:t xml:space="preserve"> </w:t>
      </w:r>
      <w:r>
        <w:t>minutes.</w:t>
      </w:r>
    </w:p>
    <w:p>
      <w:pPr>
        <w:pStyle w:val="4"/>
        <w:spacing w:line="240" w:lineRule="auto"/>
        <w:ind w:left="200" w:right="1634" w:firstLine="479"/>
        <w:jc w:val="both"/>
      </w:pPr>
      <w:r>
        <w:t>Damin usually sets off in the late afternoon and gets the cormorants</w:t>
      </w:r>
      <w:r>
        <w:rPr>
          <w:u w:val="single"/>
        </w:rPr>
        <w:t xml:space="preserve"> 51 </w:t>
      </w:r>
      <w:r>
        <w:t xml:space="preserve"> for  work. First, he</w:t>
      </w:r>
      <w:r>
        <w:rPr>
          <w:u w:val="single"/>
        </w:rPr>
        <w:t xml:space="preserve"> 52 </w:t>
      </w:r>
      <w:r>
        <w:t xml:space="preserve">a piece of grass around their necks to stop them from eating big fish. Then when </w:t>
      </w:r>
      <w:r>
        <w:rPr>
          <w:spacing w:val="-3"/>
        </w:rPr>
        <w:t xml:space="preserve">Damin’s </w:t>
      </w:r>
      <w:r>
        <w:t xml:space="preserve">boat </w:t>
      </w:r>
      <w:r>
        <w:rPr>
          <w:u w:val="single"/>
        </w:rPr>
        <w:t xml:space="preserve">  53  </w:t>
      </w:r>
      <w:r>
        <w:rPr>
          <w:spacing w:val="4"/>
        </w:rPr>
        <w:t xml:space="preserve"> </w:t>
      </w:r>
      <w:r>
        <w:t xml:space="preserve">the right place in the </w:t>
      </w:r>
      <w:r>
        <w:rPr>
          <w:spacing w:val="-3"/>
        </w:rPr>
        <w:t xml:space="preserve">river, </w:t>
      </w:r>
      <w:r>
        <w:t xml:space="preserve">he pushes them into the </w:t>
      </w:r>
      <w:r>
        <w:rPr>
          <w:spacing w:val="-3"/>
        </w:rPr>
        <w:t xml:space="preserve">river. </w:t>
      </w:r>
      <w:r>
        <w:t>Damin uses several ways to</w:t>
      </w:r>
      <w:r>
        <w:rPr>
          <w:u w:val="single"/>
        </w:rPr>
        <w:t xml:space="preserve">  54  </w:t>
      </w:r>
      <w:r>
        <w:t xml:space="preserve">fish. During the </w:t>
      </w:r>
      <w:r>
        <w:rPr>
          <w:spacing w:val="-5"/>
        </w:rPr>
        <w:t xml:space="preserve">day,  </w:t>
      </w:r>
      <w:r>
        <w:t>he jumps up and  down on his boat. After dark, he</w:t>
      </w:r>
      <w:r>
        <w:rPr>
          <w:u w:val="single"/>
        </w:rPr>
        <w:t xml:space="preserve"> 55 </w:t>
      </w:r>
      <w:r>
        <w:t xml:space="preserve">a light on a post at the front of the boat. The cormorants bring the fish back to the boat. The fish are then taken and </w:t>
      </w:r>
      <w:r>
        <w:rPr>
          <w:u w:val="single"/>
        </w:rPr>
        <w:t xml:space="preserve">  56  </w:t>
      </w:r>
      <w:r>
        <w:t xml:space="preserve">  into a  big basket </w:t>
      </w:r>
      <w:r>
        <w:rPr>
          <w:spacing w:val="2"/>
        </w:rPr>
        <w:t xml:space="preserve">by </w:t>
      </w:r>
      <w:r>
        <w:t>Damin. No nets are</w:t>
      </w:r>
      <w:r>
        <w:rPr>
          <w:u w:val="single"/>
        </w:rPr>
        <w:t xml:space="preserve"> 57</w:t>
      </w:r>
      <w:r>
        <w:t xml:space="preserve"> for this type of</w:t>
      </w:r>
      <w:r>
        <w:rPr>
          <w:spacing w:val="-13"/>
        </w:rPr>
        <w:t xml:space="preserve"> </w:t>
      </w:r>
      <w:r>
        <w:t>fishing.</w:t>
      </w:r>
    </w:p>
    <w:p>
      <w:pPr>
        <w:spacing w:after="0" w:line="240" w:lineRule="auto"/>
        <w:jc w:val="both"/>
        <w:sectPr>
          <w:pgSz w:w="11910" w:h="16840"/>
          <w:pgMar w:top="1440" w:right="160" w:bottom="1180" w:left="1600" w:header="0" w:footer="999" w:gutter="0"/>
          <w:cols w:space="708" w:num="1"/>
        </w:sectPr>
      </w:pPr>
    </w:p>
    <w:p>
      <w:pPr>
        <w:pStyle w:val="3"/>
        <w:spacing w:line="240" w:lineRule="auto"/>
      </w:pPr>
      <w:r>
        <w:t>第四节、书面表达（</w:t>
      </w:r>
      <w:r>
        <w:rPr>
          <w:rFonts w:ascii="Times New Roman" w:eastAsia="Times New Roman"/>
        </w:rPr>
        <w:t xml:space="preserve">10 </w:t>
      </w:r>
      <w:r>
        <w:t>分）</w:t>
      </w:r>
    </w:p>
    <w:p>
      <w:pPr>
        <w:pStyle w:val="4"/>
        <w:spacing w:before="26" w:after="27" w:line="240" w:lineRule="auto"/>
        <w:ind w:left="200"/>
        <w:rPr>
          <w:rFonts w:hint="eastAsia" w:ascii="宋体" w:eastAsia="宋体"/>
        </w:rPr>
      </w:pPr>
      <w:r>
        <w:rPr>
          <w:rFonts w:hint="eastAsia" w:ascii="Microsoft JhengHei" w:eastAsia="Microsoft JhengHei"/>
          <w:b/>
        </w:rPr>
        <w:t>根</w:t>
      </w:r>
      <w:r>
        <w:rPr>
          <w:rFonts w:hint="eastAsia" w:ascii="宋体" w:eastAsia="宋体"/>
        </w:rPr>
        <w:t xml:space="preserve">据以下提示，写一篇 </w:t>
      </w:r>
      <w:r>
        <w:rPr>
          <w:position w:val="1"/>
        </w:rPr>
        <w:t xml:space="preserve">80 </w:t>
      </w:r>
      <w:r>
        <w:rPr>
          <w:rFonts w:hint="eastAsia" w:ascii="宋体" w:eastAsia="宋体"/>
        </w:rPr>
        <w:t>词左右的英语短文。</w:t>
      </w:r>
    </w:p>
    <w:tbl>
      <w:tblPr>
        <w:tblStyle w:val="7"/>
        <w:tblW w:w="8224" w:type="dxa"/>
        <w:tblInd w:w="2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623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</w:tblPrEx>
        <w:trPr>
          <w:trHeight w:val="4202" w:hRule="atLeast"/>
        </w:trPr>
        <w:tc>
          <w:tcPr>
            <w:tcW w:w="1985" w:type="dxa"/>
          </w:tcPr>
          <w:p>
            <w:pPr>
              <w:pStyle w:val="10"/>
              <w:spacing w:before="11" w:after="1" w:line="240" w:lineRule="auto"/>
              <w:rPr>
                <w:rFonts w:ascii="宋体"/>
                <w:sz w:val="14"/>
              </w:rPr>
            </w:pPr>
          </w:p>
          <w:p>
            <w:pPr>
              <w:pStyle w:val="10"/>
              <w:spacing w:before="0" w:line="240" w:lineRule="auto"/>
              <w:ind w:left="8"/>
              <w:rPr>
                <w:rFonts w:ascii="宋体"/>
                <w:sz w:val="20"/>
              </w:rPr>
            </w:pPr>
            <w:r>
              <w:rPr>
                <w:rFonts w:ascii="宋体"/>
                <w:sz w:val="20"/>
              </w:rPr>
              <w:drawing>
                <wp:inline distT="0" distB="0" distL="0" distR="0">
                  <wp:extent cx="761365" cy="762000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893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0"/>
              <w:spacing w:before="4" w:line="240" w:lineRule="auto"/>
              <w:rPr>
                <w:rFonts w:ascii="宋体"/>
                <w:sz w:val="21"/>
              </w:rPr>
            </w:pPr>
          </w:p>
          <w:p>
            <w:pPr>
              <w:pStyle w:val="10"/>
              <w:spacing w:before="0" w:line="240" w:lineRule="auto"/>
              <w:ind w:left="8"/>
              <w:rPr>
                <w:rFonts w:ascii="宋体"/>
                <w:sz w:val="20"/>
              </w:rPr>
            </w:pPr>
            <w:r>
              <w:rPr>
                <w:rFonts w:ascii="宋体"/>
                <w:sz w:val="20"/>
              </w:rPr>
              <w:drawing>
                <wp:inline distT="0" distB="0" distL="0" distR="0">
                  <wp:extent cx="798830" cy="552450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.jpe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997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0"/>
              <w:spacing w:before="8" w:line="240" w:lineRule="auto"/>
              <w:rPr>
                <w:rFonts w:ascii="宋体"/>
                <w:sz w:val="9"/>
              </w:rPr>
            </w:pPr>
          </w:p>
          <w:p>
            <w:pPr>
              <w:pStyle w:val="10"/>
              <w:spacing w:before="0" w:line="240" w:lineRule="auto"/>
              <w:ind w:left="8"/>
              <w:rPr>
                <w:rFonts w:ascii="宋体"/>
                <w:sz w:val="20"/>
              </w:rPr>
            </w:pPr>
            <w:r>
              <w:rPr>
                <w:rFonts w:ascii="宋体"/>
                <w:sz w:val="20"/>
              </w:rPr>
              <w:drawing>
                <wp:inline distT="0" distB="0" distL="0" distR="0">
                  <wp:extent cx="705485" cy="876300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.jpe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612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9" w:type="dxa"/>
          </w:tcPr>
          <w:p>
            <w:pPr>
              <w:pStyle w:val="10"/>
              <w:spacing w:before="150" w:line="240" w:lineRule="auto"/>
              <w:ind w:left="143" w:right="4573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人物：李阿姨年龄：</w:t>
            </w:r>
            <w:r>
              <w:rPr>
                <w:position w:val="1"/>
                <w:sz w:val="24"/>
              </w:rPr>
              <w:t xml:space="preserve">40 </w:t>
            </w:r>
            <w:r>
              <w:rPr>
                <w:rFonts w:hint="eastAsia" w:ascii="宋体" w:eastAsia="宋体"/>
                <w:sz w:val="24"/>
              </w:rPr>
              <w:t>多岁</w:t>
            </w:r>
          </w:p>
          <w:p>
            <w:pPr>
              <w:pStyle w:val="10"/>
              <w:spacing w:before="2" w:line="240" w:lineRule="auto"/>
              <w:ind w:left="143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外貌性格：中等身材，友好善良</w:t>
            </w:r>
          </w:p>
          <w:p>
            <w:pPr>
              <w:pStyle w:val="10"/>
              <w:spacing w:before="160" w:line="240" w:lineRule="auto"/>
              <w:ind w:left="143" w:right="312"/>
              <w:jc w:val="both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特长：用糖吹出不同形状的东西，比如鱼、老鼠、龙等等。它们很好吃，也很漂亮。人们对她做的东西很感兴趣。</w:t>
            </w:r>
          </w:p>
          <w:p>
            <w:pPr>
              <w:pStyle w:val="10"/>
              <w:spacing w:before="3" w:line="240" w:lineRule="auto"/>
              <w:ind w:left="143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我的观点：</w:t>
            </w:r>
            <w:r>
              <w:rPr>
                <w:position w:val="1"/>
                <w:sz w:val="24"/>
              </w:rPr>
              <w:t>1.</w:t>
            </w:r>
            <w:r>
              <w:rPr>
                <w:rFonts w:hint="eastAsia" w:ascii="宋体" w:eastAsia="宋体"/>
                <w:sz w:val="24"/>
              </w:rPr>
              <w:t>很特别，非常喜欢</w:t>
            </w:r>
          </w:p>
          <w:p>
            <w:pPr>
              <w:pStyle w:val="10"/>
              <w:spacing w:before="160" w:line="240" w:lineRule="auto"/>
              <w:ind w:left="1343"/>
              <w:rPr>
                <w:rFonts w:hint="eastAsia" w:ascii="宋体" w:hAnsi="宋体" w:eastAsia="宋体"/>
                <w:sz w:val="24"/>
              </w:rPr>
            </w:pPr>
            <w:r>
              <w:rPr>
                <w:position w:val="1"/>
                <w:sz w:val="24"/>
              </w:rPr>
              <w:t>2…..</w:t>
            </w:r>
            <w:r>
              <w:rPr>
                <w:rFonts w:hint="eastAsia" w:ascii="宋体" w:hAnsi="宋体" w:eastAsia="宋体"/>
                <w:sz w:val="24"/>
              </w:rPr>
              <w:t>（可适当发挥）</w:t>
            </w:r>
          </w:p>
        </w:tc>
      </w:tr>
    </w:tbl>
    <w:p>
      <w:pPr>
        <w:spacing w:before="99" w:line="240" w:lineRule="auto"/>
        <w:ind w:left="200" w:right="0" w:firstLine="0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sz w:val="21"/>
        </w:rPr>
        <w:t>参考词汇和句型</w:t>
      </w:r>
    </w:p>
    <w:p>
      <w:pPr>
        <w:pStyle w:val="9"/>
        <w:numPr>
          <w:ilvl w:val="0"/>
          <w:numId w:val="7"/>
        </w:numPr>
        <w:tabs>
          <w:tab w:val="left" w:pos="802"/>
        </w:tabs>
        <w:spacing w:before="179" w:after="0" w:line="240" w:lineRule="auto"/>
        <w:ind w:left="801" w:right="0" w:hanging="602"/>
        <w:jc w:val="left"/>
        <w:rPr>
          <w:sz w:val="24"/>
        </w:rPr>
      </w:pPr>
      <w:r>
        <w:rPr>
          <w:rFonts w:hint="eastAsia" w:ascii="宋体" w:eastAsia="宋体"/>
          <w:spacing w:val="-1"/>
          <w:sz w:val="24"/>
        </w:rPr>
        <w:t xml:space="preserve">词汇 </w:t>
      </w:r>
      <w:r>
        <w:rPr>
          <w:position w:val="1"/>
          <w:sz w:val="24"/>
        </w:rPr>
        <w:t>medium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 xml:space="preserve">build, </w:t>
      </w:r>
      <w:r>
        <w:rPr>
          <w:spacing w:val="-3"/>
          <w:position w:val="1"/>
          <w:sz w:val="24"/>
        </w:rPr>
        <w:t>friendly</w:t>
      </w:r>
      <w:r>
        <w:rPr>
          <w:spacing w:val="-2"/>
          <w:position w:val="1"/>
          <w:sz w:val="24"/>
        </w:rPr>
        <w:t xml:space="preserve">, </w:t>
      </w:r>
      <w:r>
        <w:rPr>
          <w:position w:val="1"/>
          <w:sz w:val="24"/>
        </w:rPr>
        <w:t xml:space="preserve">sugar, </w:t>
      </w:r>
      <w:r>
        <w:rPr>
          <w:spacing w:val="-3"/>
          <w:position w:val="1"/>
          <w:sz w:val="24"/>
        </w:rPr>
        <w:t>blow</w:t>
      </w:r>
      <w:r>
        <w:rPr>
          <w:spacing w:val="-2"/>
          <w:position w:val="1"/>
          <w:sz w:val="24"/>
        </w:rPr>
        <w:t xml:space="preserve">, </w:t>
      </w:r>
      <w:r>
        <w:rPr>
          <w:position w:val="1"/>
          <w:sz w:val="24"/>
        </w:rPr>
        <w:t>dragon</w:t>
      </w:r>
    </w:p>
    <w:p>
      <w:pPr>
        <w:pStyle w:val="9"/>
        <w:numPr>
          <w:ilvl w:val="0"/>
          <w:numId w:val="7"/>
        </w:numPr>
        <w:tabs>
          <w:tab w:val="left" w:pos="802"/>
        </w:tabs>
        <w:spacing w:before="160" w:after="0" w:line="240" w:lineRule="auto"/>
        <w:ind w:left="801" w:right="0" w:hanging="602"/>
        <w:jc w:val="left"/>
        <w:rPr>
          <w:sz w:val="24"/>
        </w:rPr>
      </w:pPr>
      <w:r>
        <w:rPr>
          <w:rFonts w:hint="eastAsia" w:ascii="宋体" w:eastAsia="宋体"/>
          <w:spacing w:val="-1"/>
          <w:sz w:val="24"/>
        </w:rPr>
        <w:t xml:space="preserve">句型 </w:t>
      </w:r>
      <w:r>
        <w:rPr>
          <w:position w:val="1"/>
          <w:sz w:val="24"/>
        </w:rPr>
        <w:t>Aunt</w:t>
      </w:r>
      <w:r>
        <w:rPr>
          <w:spacing w:val="2"/>
          <w:position w:val="1"/>
          <w:sz w:val="24"/>
        </w:rPr>
        <w:t xml:space="preserve"> </w:t>
      </w:r>
      <w:r>
        <w:rPr>
          <w:spacing w:val="-3"/>
          <w:position w:val="1"/>
          <w:sz w:val="24"/>
        </w:rPr>
        <w:t>Li</w:t>
      </w:r>
      <w:r>
        <w:rPr>
          <w:position w:val="1"/>
          <w:sz w:val="24"/>
        </w:rPr>
        <w:t xml:space="preserve"> is</w:t>
      </w:r>
      <w:r>
        <w:rPr>
          <w:spacing w:val="2"/>
          <w:position w:val="1"/>
          <w:sz w:val="24"/>
        </w:rPr>
        <w:t xml:space="preserve"> </w:t>
      </w:r>
      <w:r>
        <w:rPr>
          <w:position w:val="1"/>
          <w:sz w:val="24"/>
        </w:rPr>
        <w:t>good at ...</w:t>
      </w:r>
    </w:p>
    <w:p>
      <w:pPr>
        <w:pStyle w:val="4"/>
        <w:spacing w:before="175" w:line="240" w:lineRule="auto"/>
        <w:ind w:left="1402" w:right="6185" w:hanging="3"/>
      </w:pPr>
      <w:r>
        <w:t>People are interested in…. I like ... very much</w:t>
      </w:r>
    </w:p>
    <w:p>
      <w:pPr>
        <w:pStyle w:val="4"/>
        <w:spacing w:before="1" w:line="240" w:lineRule="auto"/>
        <w:rPr>
          <w:sz w:val="25"/>
        </w:rPr>
      </w:pPr>
      <w: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210820</wp:posOffset>
                </wp:positionV>
                <wp:extent cx="5269230" cy="0"/>
                <wp:effectExtent l="0" t="0" r="0" b="0"/>
                <wp:wrapTopAndBottom/>
                <wp:docPr id="4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9230" cy="0"/>
                        </a:xfrm>
                        <a:prstGeom prst="line">
                          <a:avLst/>
                        </a:prstGeom>
                        <a:ln w="5364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90pt;margin-top:16.6pt;height:0pt;width:414.9pt;mso-position-horizontal-relative:page;mso-wrap-distance-bottom:0pt;mso-wrap-distance-top:0pt;z-index:-251654144;mso-width-relative:page;mso-height-relative:page;" filled="f" stroked="t" coordsize="21600,21600" o:gfxdata="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">
                <v:fill on="f" focussize="0,0"/>
                <v:stroke weight="0.422362204724409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4"/>
        <w:spacing w:line="240" w:lineRule="auto"/>
        <w:rPr>
          <w:sz w:val="20"/>
        </w:rPr>
      </w:pPr>
    </w:p>
    <w:p>
      <w:pPr>
        <w:pStyle w:val="4"/>
        <w:spacing w:before="5" w:line="240" w:lineRule="auto"/>
        <w:rPr>
          <w:sz w:val="27"/>
        </w:rPr>
      </w:pPr>
      <w:r>
        <mc:AlternateContent>
          <mc:Choice Requires="wpg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225425</wp:posOffset>
                </wp:positionV>
                <wp:extent cx="5269865" cy="5715"/>
                <wp:effectExtent l="0" t="0" r="0" b="0"/>
                <wp:wrapTopAndBottom/>
                <wp:docPr id="10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9865" cy="5715"/>
                          <a:chOff x="1800" y="356"/>
                          <a:chExt cx="8299" cy="9"/>
                        </a:xfrm>
                      </wpg:grpSpPr>
                      <wps:wsp>
                        <wps:cNvPr id="6" name="直线 5"/>
                        <wps:cNvCnPr/>
                        <wps:spPr>
                          <a:xfrm>
                            <a:off x="1800" y="360"/>
                            <a:ext cx="4933" cy="0"/>
                          </a:xfrm>
                          <a:prstGeom prst="line">
                            <a:avLst/>
                          </a:prstGeom>
                          <a:ln w="5364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8" name="直线 6"/>
                        <wps:cNvCnPr/>
                        <wps:spPr>
                          <a:xfrm>
                            <a:off x="6736" y="360"/>
                            <a:ext cx="3363" cy="0"/>
                          </a:xfrm>
                          <a:prstGeom prst="line">
                            <a:avLst/>
                          </a:prstGeom>
                          <a:ln w="5364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90pt;margin-top:17.75pt;height:0.45pt;width:414.95pt;mso-position-horizontal-relative:page;mso-wrap-distance-bottom:0pt;mso-wrap-distance-top:0pt;z-index:-251652096;mso-width-relative:page;mso-height-relative:page;" coordorigin="1800,356" coordsize="8299,9" o:gfxdata="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oOJUStkAAAAKAQAADwAAAAAAAAABACAAAAAiAAAAZHJzL2Rvd25yZXYueG1sUEsBAhQA&#10;FAAAAAgAh07iQBf05f4qAgAAswUAAA4AAAAAAAAAAQAgAAAAKAEAAGRycy9lMm9Eb2MueG1sUEsF&#10;BgAAAAAGAAYAWQEAAMQFAAAAAA==&#10;">
                <o:lock v:ext="edit" aspectratio="f"/>
                <v:line id="直线 5" o:spid="_x0000_s1026" o:spt="20" style="position:absolute;left:1800;top:360;height:0;width:4933;" filled="f" stroked="t" coordsize="21600,21600" o:gfxdata="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4B0r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22362204724409pt" color="#000000" joinstyle="round"/>
                  <v:imagedata o:title=""/>
                  <o:lock v:ext="edit" aspectratio="f"/>
                </v:line>
                <v:line id="直线 6" o:spid="_x0000_s1026" o:spt="20" style="position:absolute;left:6736;top:360;height:0;width:3363;" filled="f" stroked="t" coordsize="21600,21600" o:gfxdata="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w0uNQ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422362204724409pt" color="#000000" joinstyle="round"/>
                  <v:imagedata o:title=""/>
                  <o:lock v:ext="edit" aspectratio="f"/>
                </v:line>
                <w10:wrap type="topAndBottom"/>
              </v:group>
            </w:pict>
          </mc:Fallback>
        </mc:AlternateContent>
      </w:r>
    </w:p>
    <w:p>
      <w:pPr>
        <w:pStyle w:val="4"/>
        <w:spacing w:line="240" w:lineRule="auto"/>
        <w:rPr>
          <w:sz w:val="20"/>
        </w:rPr>
      </w:pPr>
    </w:p>
    <w:p>
      <w:pPr>
        <w:pStyle w:val="4"/>
        <w:spacing w:before="5" w:line="240" w:lineRule="auto"/>
        <w:rPr>
          <w:sz w:val="27"/>
        </w:rPr>
      </w:pPr>
      <w: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228600</wp:posOffset>
                </wp:positionV>
                <wp:extent cx="5269230" cy="0"/>
                <wp:effectExtent l="0" t="0" r="0" b="0"/>
                <wp:wrapTopAndBottom/>
                <wp:docPr id="12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9230" cy="0"/>
                        </a:xfrm>
                        <a:prstGeom prst="line">
                          <a:avLst/>
                        </a:prstGeom>
                        <a:ln w="5364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90pt;margin-top:18pt;height:0pt;width:414.9pt;mso-position-horizontal-relative:page;mso-wrap-distance-bottom:0pt;mso-wrap-distance-top:0pt;z-index:-251650048;mso-width-relative:page;mso-height-relative:page;" filled="f" stroked="t" coordsize="21600,21600" o:gfxdata="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BGWCtO1wAAAAoBAAAPAAAAAAAAAAEAIAAAACIAAABk&#10;cnMvZG93bnJldi54bWxQSwECFAAUAAAACACHTuJAS9T4xZUBAAALAwAADgAAAAAAAAABACAAAAAm&#10;AQAAZHJzL2Uyb0RvYy54bWxQSwUGAAAAAAYABgBZAQAALQUAAAAA&#10;">
                <v:fill on="f" focussize="0,0"/>
                <v:stroke weight="0.422362204724409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4"/>
        <w:spacing w:line="240" w:lineRule="auto"/>
        <w:rPr>
          <w:sz w:val="20"/>
        </w:rPr>
      </w:pPr>
    </w:p>
    <w:p>
      <w:pPr>
        <w:pStyle w:val="4"/>
        <w:spacing w:before="6" w:line="240" w:lineRule="auto"/>
        <w:rPr>
          <w:sz w:val="27"/>
        </w:rPr>
      </w:pPr>
      <w: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228600</wp:posOffset>
                </wp:positionV>
                <wp:extent cx="5268595" cy="0"/>
                <wp:effectExtent l="0" t="0" r="0" b="0"/>
                <wp:wrapTopAndBottom/>
                <wp:docPr id="14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8595" cy="0"/>
                        </a:xfrm>
                        <a:prstGeom prst="line">
                          <a:avLst/>
                        </a:prstGeom>
                        <a:ln w="5364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90pt;margin-top:18pt;height:0pt;width:414.85pt;mso-position-horizontal-relative:page;mso-wrap-distance-bottom:0pt;mso-wrap-distance-top:0pt;z-index:-251648000;mso-width-relative:page;mso-height-relative:page;" filled="f" stroked="t" coordsize="21600,21600" o:gfxdata="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BKyHxe2AAAAAoBAAAPAAAAAAAAAAEAIAAAACIAAABk&#10;cnMvZG93bnJldi54bWxQSwECFAAUAAAACACHTuJAUG/pPJQBAAALAwAADgAAAAAAAAABACAAAAAn&#10;AQAAZHJzL2Uyb0RvYy54bWxQSwUGAAAAAAYABgBZAQAALQUAAAAA&#10;">
                <v:fill on="f" focussize="0,0"/>
                <v:stroke weight="0.422362204724409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4"/>
        <w:spacing w:line="240" w:lineRule="auto"/>
        <w:rPr>
          <w:sz w:val="20"/>
        </w:rPr>
      </w:pPr>
    </w:p>
    <w:p>
      <w:pPr>
        <w:pStyle w:val="4"/>
        <w:spacing w:before="5" w:line="240" w:lineRule="auto"/>
        <w:rPr>
          <w:sz w:val="27"/>
        </w:rPr>
      </w:pPr>
      <w: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228600</wp:posOffset>
                </wp:positionV>
                <wp:extent cx="5268595" cy="0"/>
                <wp:effectExtent l="0" t="0" r="0" b="0"/>
                <wp:wrapTopAndBottom/>
                <wp:docPr id="15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8595" cy="0"/>
                        </a:xfrm>
                        <a:prstGeom prst="line">
                          <a:avLst/>
                        </a:prstGeom>
                        <a:ln w="5364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90pt;margin-top:18pt;height:0pt;width:414.85pt;mso-position-horizontal-relative:page;mso-wrap-distance-bottom:0pt;mso-wrap-distance-top:0pt;z-index:-251645952;mso-width-relative:page;mso-height-relative:page;" filled="f" stroked="t" coordsize="21600,21600" o:gfxdata="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ErIfF7YAAAACgEAAA8AAAAAAAAAAQAgAAAAIgAAAGRy&#10;cy9kb3ducmV2LnhtbFBLAQIUABQAAAAIAIdO4kB0TqsUkwEAAAsDAAAOAAAAAAAAAAEAIAAAACcB&#10;AABkcnMvZTJvRG9jLnhtbFBLBQYAAAAABgAGAFkBAAAsBQAAAAA=&#10;">
                <v:fill on="f" focussize="0,0"/>
                <v:stroke weight="0.422362204724409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4"/>
        <w:spacing w:line="240" w:lineRule="auto"/>
        <w:rPr>
          <w:sz w:val="20"/>
        </w:rPr>
      </w:pPr>
    </w:p>
    <w:p>
      <w:pPr>
        <w:pStyle w:val="4"/>
        <w:spacing w:before="5" w:line="240" w:lineRule="auto"/>
        <w:rPr>
          <w:sz w:val="27"/>
        </w:rPr>
      </w:pPr>
      <w: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228600</wp:posOffset>
                </wp:positionV>
                <wp:extent cx="5269230" cy="0"/>
                <wp:effectExtent l="0" t="0" r="0" b="0"/>
                <wp:wrapTopAndBottom/>
                <wp:docPr id="16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9230" cy="0"/>
                        </a:xfrm>
                        <a:prstGeom prst="line">
                          <a:avLst/>
                        </a:prstGeom>
                        <a:ln w="5364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90pt;margin-top:18pt;height:0pt;width:414.9pt;mso-position-horizontal-relative:page;mso-wrap-distance-bottom:0pt;mso-wrap-distance-top:0pt;z-index:-251643904;mso-width-relative:page;mso-height-relative:page;" filled="f" stroked="t" coordsize="21600,21600" o:gfxdata="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">
                <v:fill on="f" focussize="0,0"/>
                <v:stroke weight="0.422362204724409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4"/>
        <w:spacing w:line="240" w:lineRule="auto"/>
        <w:rPr>
          <w:sz w:val="20"/>
        </w:rPr>
      </w:pPr>
    </w:p>
    <w:p>
      <w:pPr>
        <w:pStyle w:val="4"/>
        <w:spacing w:before="5" w:line="240" w:lineRule="auto"/>
        <w:rPr>
          <w:sz w:val="27"/>
        </w:rPr>
      </w:pPr>
      <w: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228600</wp:posOffset>
                </wp:positionV>
                <wp:extent cx="5269230" cy="0"/>
                <wp:effectExtent l="0" t="0" r="0" b="0"/>
                <wp:wrapTopAndBottom/>
                <wp:docPr id="17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9230" cy="0"/>
                        </a:xfrm>
                        <a:prstGeom prst="line">
                          <a:avLst/>
                        </a:prstGeom>
                        <a:ln w="5364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90pt;margin-top:18pt;height:0pt;width:414.9pt;mso-position-horizontal-relative:page;mso-wrap-distance-bottom:0pt;mso-wrap-distance-top:0pt;z-index:-251641856;mso-width-relative:page;mso-height-relative:page;" filled="f" stroked="t" coordsize="21600,21600" o:gfxdata="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RlgrTtcAAAAKAQAADwAAAAAAAAABACAAAAAiAAAA&#10;ZHJzL2Rvd25yZXYueG1sUEsBAhQAFAAAAAgAh07iQMGYp9KWAQAADAMAAA4AAAAAAAAAAQAgAAAA&#10;JgEAAGRycy9lMm9Eb2MueG1sUEsFBgAAAAAGAAYAWQEAAC4FAAAAAA==&#10;">
                <v:fill on="f" focussize="0,0"/>
                <v:stroke weight="0.422362204724409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4"/>
        <w:spacing w:line="240" w:lineRule="auto"/>
        <w:rPr>
          <w:sz w:val="20"/>
        </w:rPr>
      </w:pPr>
    </w:p>
    <w:p>
      <w:pPr>
        <w:pStyle w:val="4"/>
        <w:spacing w:before="5" w:line="240" w:lineRule="auto"/>
        <w:rPr>
          <w:sz w:val="27"/>
        </w:rPr>
      </w:pPr>
      <w: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228600</wp:posOffset>
                </wp:positionV>
                <wp:extent cx="5269230" cy="0"/>
                <wp:effectExtent l="0" t="0" r="0" b="0"/>
                <wp:wrapTopAndBottom/>
                <wp:docPr id="18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9230" cy="0"/>
                        </a:xfrm>
                        <a:prstGeom prst="line">
                          <a:avLst/>
                        </a:prstGeom>
                        <a:ln w="5364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90pt;margin-top:18pt;height:0pt;width:414.9pt;mso-position-horizontal-relative:page;mso-wrap-distance-bottom:0pt;mso-wrap-distance-top:0pt;z-index:-251639808;mso-width-relative:page;mso-height-relative:page;" filled="f" stroked="t" coordsize="21600,21600" o:gfxdata="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EZYK07XAAAACgEAAA8AAAAAAAAAAQAgAAAAIgAAAGRy&#10;cy9kb3ducmV2LnhtbFBLAQIUABQAAAAIAIdO4kCxfpo3lAEAAAwDAAAOAAAAAAAAAAEAIAAAACYB&#10;AABkcnMvZTJvRG9jLnhtbFBLBQYAAAAABgAGAFkBAAAsBQAAAAA=&#10;">
                <v:fill on="f" focussize="0,0"/>
                <v:stroke weight="0.422362204724409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4"/>
        <w:spacing w:line="240" w:lineRule="auto"/>
        <w:rPr>
          <w:sz w:val="20"/>
        </w:rPr>
      </w:pPr>
    </w:p>
    <w:p>
      <w:pPr>
        <w:pStyle w:val="4"/>
        <w:spacing w:before="5" w:line="240" w:lineRule="auto"/>
        <w:rPr>
          <w:sz w:val="27"/>
        </w:rPr>
      </w:pPr>
      <w: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228600</wp:posOffset>
                </wp:positionV>
                <wp:extent cx="5269230" cy="0"/>
                <wp:effectExtent l="0" t="0" r="0" b="0"/>
                <wp:wrapTopAndBottom/>
                <wp:docPr id="19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9230" cy="0"/>
                        </a:xfrm>
                        <a:prstGeom prst="line">
                          <a:avLst/>
                        </a:prstGeom>
                        <a:ln w="5364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90pt;margin-top:18pt;height:0pt;width:414.9pt;mso-position-horizontal-relative:page;mso-wrap-distance-bottom:0pt;mso-wrap-distance-top:0pt;z-index:-251637760;mso-width-relative:page;mso-height-relative:page;" filled="f" stroked="t" coordsize="21600,21600" o:gfxdata="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EZYK07XAAAACgEAAA8AAAAAAAAAAQAgAAAAIgAAAGRy&#10;cy9kb3ducmV2LnhtbFBLAQIUABQAAAAIAIdO4kBRdB5RlAEAAAwDAAAOAAAAAAAAAAEAIAAAACYB&#10;AABkcnMvZTJvRG9jLnhtbFBLBQYAAAAABgAGAFkBAAAsBQAAAAA=&#10;">
                <v:fill on="f" focussize="0,0"/>
                <v:stroke weight="0.422362204724409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4"/>
        <w:spacing w:line="240" w:lineRule="auto"/>
        <w:rPr>
          <w:sz w:val="20"/>
        </w:rPr>
      </w:pPr>
    </w:p>
    <w:p>
      <w:pPr>
        <w:pStyle w:val="4"/>
        <w:spacing w:before="5" w:line="240" w:lineRule="auto"/>
        <w:rPr>
          <w:sz w:val="27"/>
        </w:rPr>
      </w:pPr>
      <w: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228600</wp:posOffset>
                </wp:positionV>
                <wp:extent cx="5269230" cy="0"/>
                <wp:effectExtent l="0" t="0" r="0" b="0"/>
                <wp:wrapTopAndBottom/>
                <wp:docPr id="20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9230" cy="0"/>
                        </a:xfrm>
                        <a:prstGeom prst="line">
                          <a:avLst/>
                        </a:prstGeom>
                        <a:ln w="5364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90pt;margin-top:18pt;height:0pt;width:414.9pt;mso-position-horizontal-relative:page;mso-wrap-distance-bottom:0pt;mso-wrap-distance-top:0pt;z-index:-251635712;mso-width-relative:page;mso-height-relative:page;" filled="f" stroked="t" coordsize="21600,21600" o:gfxdata="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EZYK07XAAAACgEAAA8AAAAAAAAAAQAgAAAAIgAAAGRy&#10;cy9kb3ducmV2LnhtbFBLAQIUABQAAAAIAIdO4kDrLWCElAEAAAwDAAAOAAAAAAAAAAEAIAAAACYB&#10;AABkcnMvZTJvRG9jLnhtbFBLBQYAAAAABgAGAFkBAAAsBQAAAAA=&#10;">
                <v:fill on="f" focussize="0,0"/>
                <v:stroke weight="0.422362204724409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spacing w:after="0" w:line="240" w:lineRule="auto"/>
        <w:rPr>
          <w:sz w:val="27"/>
        </w:rPr>
        <w:sectPr>
          <w:pgSz w:w="11910" w:h="16840"/>
          <w:pgMar w:top="1440" w:right="160" w:bottom="1180" w:left="1600" w:header="0" w:footer="999" w:gutter="0"/>
          <w:cols w:space="708" w:num="1"/>
        </w:sectPr>
      </w:pPr>
    </w:p>
    <w:p>
      <w:pPr>
        <w:pStyle w:val="2"/>
        <w:spacing w:line="240" w:lineRule="auto"/>
        <w:ind w:left="2173"/>
      </w:pPr>
      <w:r>
        <w:rPr>
          <w:w w:val="100"/>
        </w:rPr>
        <w:t>八年级下册</w:t>
      </w:r>
      <w:r>
        <w:t xml:space="preserve">  </w:t>
      </w:r>
      <w:r>
        <w:rPr>
          <w:w w:val="66"/>
        </w:rPr>
        <w:t>U</w:t>
      </w:r>
      <w:r>
        <w:rPr>
          <w:w w:val="80"/>
        </w:rPr>
        <w:t>n</w:t>
      </w:r>
      <w:r>
        <w:rPr>
          <w:spacing w:val="-2"/>
          <w:w w:val="182"/>
        </w:rPr>
        <w:t>i</w:t>
      </w:r>
      <w:r>
        <w:rPr>
          <w:spacing w:val="1"/>
          <w:w w:val="130"/>
        </w:rPr>
        <w:t>t</w:t>
      </w:r>
      <w:r>
        <w:rPr>
          <w:w w:val="84"/>
        </w:rPr>
        <w:t>3</w:t>
      </w:r>
      <w:r>
        <w:t xml:space="preserve">  </w:t>
      </w:r>
      <w:r>
        <w:rPr>
          <w:w w:val="100"/>
        </w:rPr>
        <w:t>单元测试答题卷</w:t>
      </w:r>
    </w:p>
    <w:p>
      <w:pPr>
        <w:pStyle w:val="4"/>
        <w:spacing w:before="2" w:line="240" w:lineRule="auto"/>
        <w:rPr>
          <w:rFonts w:ascii="Microsoft JhengHei"/>
          <w:b/>
          <w:sz w:val="7"/>
        </w:rPr>
      </w:pPr>
    </w:p>
    <w:p>
      <w:pPr>
        <w:spacing w:after="0" w:line="240" w:lineRule="auto"/>
        <w:rPr>
          <w:rFonts w:ascii="Microsoft JhengHei"/>
          <w:sz w:val="7"/>
        </w:rPr>
        <w:sectPr>
          <w:footerReference r:id="rId4" w:type="default"/>
          <w:pgSz w:w="11910" w:h="16840"/>
          <w:pgMar w:top="1520" w:right="160" w:bottom="280" w:left="1600" w:header="0" w:footer="0" w:gutter="0"/>
          <w:cols w:space="708" w:num="1"/>
        </w:sectPr>
      </w:pPr>
    </w:p>
    <w:p>
      <w:pPr>
        <w:tabs>
          <w:tab w:val="left" w:pos="3149"/>
        </w:tabs>
        <w:spacing w:before="0" w:line="240" w:lineRule="auto"/>
        <w:ind w:left="1253" w:right="0" w:firstLine="0"/>
        <w:jc w:val="left"/>
        <w:rPr>
          <w:b/>
          <w:sz w:val="28"/>
        </w:rPr>
      </w:pPr>
      <w:r>
        <w:rPr>
          <w:rFonts w:hint="eastAsia" w:ascii="Microsoft JhengHei" w:eastAsia="Microsoft JhengHei"/>
          <w:b/>
          <w:sz w:val="28"/>
        </w:rPr>
        <w:t xml:space="preserve">班级 </w:t>
      </w:r>
      <w:r>
        <w:rPr>
          <w:rFonts w:hint="eastAsia" w:ascii="Microsoft JhengHei" w:eastAsia="Microsoft JhengHei"/>
          <w:b/>
          <w:spacing w:val="1"/>
          <w:sz w:val="28"/>
        </w:rPr>
        <w:t xml:space="preserve"> </w:t>
      </w:r>
      <w:r>
        <w:rPr>
          <w:b/>
          <w:w w:val="100"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</w:p>
    <w:p>
      <w:pPr>
        <w:tabs>
          <w:tab w:val="left" w:pos="2072"/>
        </w:tabs>
        <w:spacing w:before="0" w:line="240" w:lineRule="auto"/>
        <w:ind w:left="179" w:right="0" w:firstLine="0"/>
        <w:jc w:val="left"/>
        <w:rPr>
          <w:b/>
          <w:sz w:val="28"/>
        </w:rPr>
      </w:pPr>
      <w:r>
        <w:br w:type="column"/>
      </w:r>
      <w:r>
        <w:rPr>
          <w:rFonts w:hint="eastAsia" w:ascii="Microsoft JhengHei" w:eastAsia="Microsoft JhengHei"/>
          <w:b/>
          <w:spacing w:val="-3"/>
          <w:sz w:val="28"/>
        </w:rPr>
        <w:t>姓</w:t>
      </w:r>
      <w:r>
        <w:rPr>
          <w:rFonts w:hint="eastAsia" w:ascii="Microsoft JhengHei" w:eastAsia="Microsoft JhengHei"/>
          <w:b/>
          <w:sz w:val="28"/>
        </w:rPr>
        <w:t>名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</w:p>
    <w:p>
      <w:pPr>
        <w:tabs>
          <w:tab w:val="left" w:pos="2213"/>
        </w:tabs>
        <w:spacing w:before="0" w:line="240" w:lineRule="auto"/>
        <w:ind w:left="321" w:right="0" w:firstLine="0"/>
        <w:jc w:val="left"/>
        <w:rPr>
          <w:b/>
          <w:sz w:val="28"/>
        </w:rPr>
      </w:pPr>
      <w:r>
        <w:br w:type="column"/>
      </w:r>
      <w:r>
        <w:rPr>
          <w:rFonts w:hint="eastAsia" w:ascii="Microsoft JhengHei" w:eastAsia="Microsoft JhengHei"/>
          <w:b/>
          <w:spacing w:val="-3"/>
          <w:sz w:val="28"/>
        </w:rPr>
        <w:t>分</w:t>
      </w:r>
      <w:r>
        <w:rPr>
          <w:rFonts w:hint="eastAsia" w:ascii="Microsoft JhengHei" w:eastAsia="Microsoft JhengHei"/>
          <w:b/>
          <w:sz w:val="28"/>
        </w:rPr>
        <w:t>数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</w:p>
    <w:p>
      <w:pPr>
        <w:spacing w:after="0" w:line="240" w:lineRule="auto"/>
        <w:jc w:val="left"/>
        <w:rPr>
          <w:sz w:val="28"/>
        </w:rPr>
        <w:sectPr>
          <w:type w:val="continuous"/>
          <w:pgSz w:w="11910" w:h="16840"/>
          <w:pgMar w:top="1520" w:right="160" w:bottom="1180" w:left="1600" w:header="720" w:footer="720" w:gutter="0"/>
          <w:cols w:equalWidth="0" w:num="3">
            <w:col w:w="3150" w:space="40"/>
            <w:col w:w="2073" w:space="39"/>
            <w:col w:w="4848"/>
          </w:cols>
        </w:sectPr>
      </w:pPr>
    </w:p>
    <w:p>
      <w:pPr>
        <w:pStyle w:val="4"/>
        <w:spacing w:before="11" w:line="240" w:lineRule="auto"/>
        <w:rPr>
          <w:b/>
          <w:sz w:val="13"/>
        </w:rPr>
      </w:pPr>
    </w:p>
    <w:p>
      <w:pPr>
        <w:pStyle w:val="3"/>
        <w:spacing w:line="240" w:lineRule="auto"/>
      </w:pPr>
      <w:r>
        <w:t>四、写作（共五节，共 50 分）</w:t>
      </w:r>
    </w:p>
    <w:p>
      <w:pPr>
        <w:spacing w:before="182" w:line="240" w:lineRule="auto"/>
        <w:ind w:left="200" w:right="0" w:firstLine="0"/>
        <w:jc w:val="left"/>
        <w:rPr>
          <w:rFonts w:hint="eastAsia" w:ascii="Microsoft JhengHei" w:eastAsia="Microsoft JhengHei"/>
          <w:b/>
          <w:sz w:val="24"/>
        </w:rPr>
      </w:pPr>
      <w:r>
        <w:rPr>
          <w:rFonts w:hint="eastAsia" w:ascii="Microsoft JhengHei" w:eastAsia="Microsoft JhengHei"/>
          <w:b/>
          <w:sz w:val="24"/>
        </w:rPr>
        <w:t>第一节、根据句意和首字母提示完成单词（每小题 1 分，满分 5 分）</w:t>
      </w:r>
    </w:p>
    <w:p>
      <w:pPr>
        <w:pStyle w:val="4"/>
        <w:spacing w:before="2" w:line="240" w:lineRule="auto"/>
        <w:rPr>
          <w:rFonts w:ascii="Microsoft JhengHei"/>
          <w:b/>
          <w:sz w:val="10"/>
        </w:rPr>
      </w:pPr>
    </w:p>
    <w:p>
      <w:pPr>
        <w:spacing w:after="0" w:line="240" w:lineRule="auto"/>
        <w:rPr>
          <w:rFonts w:ascii="Microsoft JhengHei"/>
          <w:sz w:val="10"/>
        </w:rPr>
        <w:sectPr>
          <w:type w:val="continuous"/>
          <w:pgSz w:w="11910" w:h="16840"/>
          <w:pgMar w:top="1520" w:right="160" w:bottom="1180" w:left="1600" w:header="720" w:footer="720" w:gutter="0"/>
          <w:cols w:space="708" w:num="1"/>
        </w:sectPr>
      </w:pPr>
    </w:p>
    <w:p>
      <w:pPr>
        <w:pStyle w:val="4"/>
        <w:tabs>
          <w:tab w:val="left" w:pos="2415"/>
        </w:tabs>
        <w:spacing w:before="90" w:line="240" w:lineRule="auto"/>
        <w:ind w:left="200"/>
      </w:pPr>
      <w:r>
        <w:t xml:space="preserve">31.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4"/>
        <w:tabs>
          <w:tab w:val="left" w:pos="2359"/>
        </w:tabs>
        <w:spacing w:before="90" w:line="240" w:lineRule="auto"/>
        <w:ind w:left="144"/>
      </w:pPr>
      <w:r>
        <w:br w:type="column"/>
      </w:r>
      <w:r>
        <w:t xml:space="preserve">32.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4"/>
        <w:tabs>
          <w:tab w:val="left" w:pos="2359"/>
        </w:tabs>
        <w:spacing w:before="90" w:line="240" w:lineRule="auto"/>
        <w:ind w:left="144"/>
      </w:pPr>
      <w:r>
        <w:br w:type="column"/>
      </w:r>
      <w:r>
        <w:t xml:space="preserve">33.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spacing w:after="0" w:line="240" w:lineRule="auto"/>
        <w:sectPr>
          <w:type w:val="continuous"/>
          <w:pgSz w:w="11910" w:h="16840"/>
          <w:pgMar w:top="1520" w:right="160" w:bottom="1180" w:left="1600" w:header="720" w:footer="720" w:gutter="0"/>
          <w:cols w:equalWidth="0" w:num="3">
            <w:col w:w="2416" w:space="40"/>
            <w:col w:w="2360" w:space="39"/>
            <w:col w:w="5295"/>
          </w:cols>
        </w:sectPr>
      </w:pPr>
    </w:p>
    <w:p>
      <w:pPr>
        <w:pStyle w:val="4"/>
        <w:spacing w:before="6" w:line="240" w:lineRule="auto"/>
        <w:rPr>
          <w:sz w:val="22"/>
        </w:rPr>
      </w:pPr>
    </w:p>
    <w:p>
      <w:pPr>
        <w:pStyle w:val="4"/>
        <w:tabs>
          <w:tab w:val="left" w:pos="2415"/>
          <w:tab w:val="left" w:pos="4814"/>
        </w:tabs>
        <w:spacing w:before="90" w:line="240" w:lineRule="auto"/>
        <w:ind w:left="200"/>
      </w:pPr>
      <w:r>
        <w:t>34.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35.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4"/>
        <w:spacing w:line="240" w:lineRule="auto"/>
        <w:rPr>
          <w:sz w:val="20"/>
        </w:rPr>
      </w:pPr>
    </w:p>
    <w:p>
      <w:pPr>
        <w:pStyle w:val="4"/>
        <w:spacing w:before="9" w:line="240" w:lineRule="auto"/>
        <w:rPr>
          <w:sz w:val="29"/>
        </w:rPr>
      </w:pPr>
    </w:p>
    <w:p>
      <w:pPr>
        <w:pStyle w:val="3"/>
        <w:spacing w:line="240" w:lineRule="auto"/>
      </w:pPr>
      <w:r>
        <w:t>第二节、用所给词的适当形式填空（</w:t>
      </w:r>
      <w:r>
        <w:rPr>
          <w:spacing w:val="1"/>
        </w:rPr>
        <w:t xml:space="preserve">每小题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58"/>
        </w:rPr>
        <w:t xml:space="preserve"> </w:t>
      </w:r>
      <w:r>
        <w:t xml:space="preserve">分，满分 </w:t>
      </w:r>
      <w:r>
        <w:rPr>
          <w:rFonts w:ascii="Times New Roman" w:eastAsia="Times New Roman"/>
        </w:rPr>
        <w:t xml:space="preserve">5 </w:t>
      </w:r>
      <w:r>
        <w:t>分）</w:t>
      </w:r>
    </w:p>
    <w:p>
      <w:pPr>
        <w:pStyle w:val="4"/>
        <w:spacing w:before="1" w:line="240" w:lineRule="auto"/>
        <w:rPr>
          <w:rFonts w:ascii="Microsoft JhengHei"/>
          <w:b/>
          <w:sz w:val="10"/>
        </w:rPr>
      </w:pPr>
    </w:p>
    <w:p>
      <w:pPr>
        <w:spacing w:after="0" w:line="240" w:lineRule="auto"/>
        <w:rPr>
          <w:rFonts w:ascii="Microsoft JhengHei"/>
          <w:sz w:val="10"/>
        </w:rPr>
        <w:sectPr>
          <w:type w:val="continuous"/>
          <w:pgSz w:w="11910" w:h="16840"/>
          <w:pgMar w:top="1520" w:right="160" w:bottom="1180" w:left="1600" w:header="720" w:footer="720" w:gutter="0"/>
          <w:cols w:space="708" w:num="1"/>
        </w:sectPr>
      </w:pPr>
    </w:p>
    <w:p>
      <w:pPr>
        <w:pStyle w:val="4"/>
        <w:tabs>
          <w:tab w:val="left" w:pos="2415"/>
        </w:tabs>
        <w:spacing w:before="90" w:line="240" w:lineRule="auto"/>
        <w:ind w:left="200"/>
      </w:pPr>
      <w:r>
        <w:t xml:space="preserve">36.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4"/>
        <w:tabs>
          <w:tab w:val="left" w:pos="2359"/>
        </w:tabs>
        <w:spacing w:before="90" w:line="240" w:lineRule="auto"/>
        <w:ind w:left="144"/>
      </w:pPr>
      <w:r>
        <w:br w:type="column"/>
      </w:r>
      <w:r>
        <w:t xml:space="preserve">37.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4"/>
        <w:tabs>
          <w:tab w:val="left" w:pos="2359"/>
        </w:tabs>
        <w:spacing w:before="90" w:line="240" w:lineRule="auto"/>
        <w:ind w:left="144"/>
      </w:pPr>
      <w:r>
        <w:br w:type="column"/>
      </w:r>
      <w:r>
        <w:t xml:space="preserve">38.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spacing w:after="0" w:line="240" w:lineRule="auto"/>
        <w:sectPr>
          <w:type w:val="continuous"/>
          <w:pgSz w:w="11910" w:h="16840"/>
          <w:pgMar w:top="1520" w:right="160" w:bottom="1180" w:left="1600" w:header="720" w:footer="720" w:gutter="0"/>
          <w:cols w:equalWidth="0" w:num="3">
            <w:col w:w="2416" w:space="40"/>
            <w:col w:w="2360" w:space="39"/>
            <w:col w:w="5295"/>
          </w:cols>
        </w:sectPr>
      </w:pPr>
    </w:p>
    <w:p>
      <w:pPr>
        <w:pStyle w:val="4"/>
        <w:spacing w:before="5" w:line="240" w:lineRule="auto"/>
        <w:rPr>
          <w:sz w:val="22"/>
        </w:rPr>
      </w:pPr>
    </w:p>
    <w:p>
      <w:pPr>
        <w:pStyle w:val="4"/>
        <w:tabs>
          <w:tab w:val="left" w:pos="2415"/>
          <w:tab w:val="left" w:pos="4814"/>
        </w:tabs>
        <w:spacing w:before="90" w:line="240" w:lineRule="auto"/>
        <w:ind w:left="200"/>
      </w:pPr>
      <w:r>
        <w:t>39.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40.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4"/>
        <w:spacing w:line="240" w:lineRule="auto"/>
        <w:rPr>
          <w:sz w:val="20"/>
        </w:rPr>
      </w:pPr>
    </w:p>
    <w:p>
      <w:pPr>
        <w:pStyle w:val="4"/>
        <w:spacing w:before="10" w:line="240" w:lineRule="auto"/>
        <w:rPr>
          <w:sz w:val="29"/>
        </w:rPr>
      </w:pPr>
    </w:p>
    <w:p>
      <w:pPr>
        <w:pStyle w:val="3"/>
        <w:spacing w:line="240" w:lineRule="auto"/>
      </w:pPr>
      <w:r>
        <w:t xml:space="preserve">第三节、完成句子（每空 </w:t>
      </w:r>
      <w:r>
        <w:rPr>
          <w:rFonts w:ascii="Times New Roman" w:eastAsia="Times New Roman"/>
        </w:rPr>
        <w:t xml:space="preserve">1 </w:t>
      </w:r>
      <w:r>
        <w:t xml:space="preserve">分，共 </w:t>
      </w:r>
      <w:r>
        <w:rPr>
          <w:rFonts w:ascii="Times New Roman" w:eastAsia="Times New Roman"/>
        </w:rPr>
        <w:t xml:space="preserve">20 </w:t>
      </w:r>
      <w:r>
        <w:t>分）</w:t>
      </w:r>
    </w:p>
    <w:p>
      <w:pPr>
        <w:pStyle w:val="4"/>
        <w:spacing w:before="17" w:line="240" w:lineRule="auto"/>
        <w:rPr>
          <w:rFonts w:ascii="Microsoft JhengHei"/>
          <w:b/>
          <w:sz w:val="14"/>
        </w:rPr>
      </w:pPr>
    </w:p>
    <w:p>
      <w:pPr>
        <w:pStyle w:val="4"/>
        <w:tabs>
          <w:tab w:val="left" w:pos="2295"/>
          <w:tab w:val="left" w:pos="4214"/>
        </w:tabs>
        <w:spacing w:before="1" w:line="240" w:lineRule="auto"/>
        <w:ind w:left="200"/>
      </w:pPr>
      <w:r>
        <w:t xml:space="preserve">41.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4"/>
        <w:spacing w:before="5" w:line="240" w:lineRule="auto"/>
        <w:rPr>
          <w:sz w:val="22"/>
        </w:rPr>
      </w:pPr>
    </w:p>
    <w:p>
      <w:pPr>
        <w:pStyle w:val="4"/>
        <w:tabs>
          <w:tab w:val="left" w:pos="2295"/>
          <w:tab w:val="left" w:pos="4214"/>
          <w:tab w:val="left" w:pos="6134"/>
        </w:tabs>
        <w:spacing w:before="90" w:line="240" w:lineRule="auto"/>
        <w:ind w:left="200"/>
      </w:pPr>
      <w:r>
        <w:t xml:space="preserve">42.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4"/>
        <w:spacing w:before="5" w:line="240" w:lineRule="auto"/>
        <w:rPr>
          <w:sz w:val="22"/>
        </w:rPr>
      </w:pPr>
    </w:p>
    <w:p>
      <w:pPr>
        <w:pStyle w:val="4"/>
        <w:tabs>
          <w:tab w:val="left" w:pos="2295"/>
          <w:tab w:val="left" w:pos="4214"/>
        </w:tabs>
        <w:spacing w:before="90" w:line="240" w:lineRule="auto"/>
        <w:ind w:left="200"/>
      </w:pPr>
      <w:r>
        <w:t>43.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4"/>
        <w:spacing w:before="5" w:line="240" w:lineRule="auto"/>
        <w:rPr>
          <w:sz w:val="22"/>
        </w:rPr>
      </w:pPr>
    </w:p>
    <w:p>
      <w:pPr>
        <w:pStyle w:val="4"/>
        <w:tabs>
          <w:tab w:val="left" w:pos="2295"/>
          <w:tab w:val="left" w:pos="4214"/>
        </w:tabs>
        <w:spacing w:before="90" w:line="240" w:lineRule="auto"/>
        <w:ind w:left="200"/>
      </w:pPr>
      <w:r>
        <w:t xml:space="preserve">44.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4"/>
        <w:spacing w:before="5" w:line="240" w:lineRule="auto"/>
        <w:rPr>
          <w:sz w:val="22"/>
        </w:rPr>
      </w:pPr>
    </w:p>
    <w:p>
      <w:pPr>
        <w:pStyle w:val="4"/>
        <w:tabs>
          <w:tab w:val="left" w:pos="1695"/>
          <w:tab w:val="left" w:pos="2835"/>
          <w:tab w:val="left" w:pos="3975"/>
          <w:tab w:val="left" w:pos="5115"/>
        </w:tabs>
        <w:spacing w:before="90" w:line="240" w:lineRule="auto"/>
        <w:ind w:left="200"/>
      </w:pPr>
      <w:r>
        <w:t xml:space="preserve">45.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4"/>
        <w:spacing w:before="6" w:line="240" w:lineRule="auto"/>
        <w:rPr>
          <w:sz w:val="22"/>
        </w:rPr>
      </w:pPr>
    </w:p>
    <w:p>
      <w:pPr>
        <w:pStyle w:val="4"/>
        <w:tabs>
          <w:tab w:val="left" w:pos="2055"/>
          <w:tab w:val="left" w:pos="3195"/>
          <w:tab w:val="left" w:pos="4875"/>
        </w:tabs>
        <w:spacing w:before="90" w:line="240" w:lineRule="auto"/>
        <w:ind w:left="200"/>
      </w:pPr>
      <w:r>
        <w:t xml:space="preserve">46.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4"/>
        <w:spacing w:before="5" w:line="240" w:lineRule="auto"/>
        <w:rPr>
          <w:sz w:val="22"/>
        </w:rPr>
      </w:pPr>
    </w:p>
    <w:p>
      <w:pPr>
        <w:pStyle w:val="4"/>
        <w:tabs>
          <w:tab w:val="left" w:pos="1575"/>
          <w:tab w:val="left" w:pos="2475"/>
          <w:tab w:val="left" w:pos="3615"/>
          <w:tab w:val="left" w:pos="4635"/>
        </w:tabs>
        <w:spacing w:before="90" w:line="240" w:lineRule="auto"/>
        <w:ind w:left="200"/>
      </w:pPr>
      <w:r>
        <w:t xml:space="preserve">47.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4"/>
        <w:spacing w:line="240" w:lineRule="auto"/>
        <w:rPr>
          <w:sz w:val="20"/>
        </w:rPr>
      </w:pPr>
    </w:p>
    <w:p>
      <w:pPr>
        <w:pStyle w:val="4"/>
        <w:spacing w:line="240" w:lineRule="auto"/>
        <w:rPr>
          <w:sz w:val="20"/>
        </w:rPr>
      </w:pPr>
    </w:p>
    <w:p>
      <w:pPr>
        <w:pStyle w:val="3"/>
        <w:spacing w:before="107" w:line="240" w:lineRule="auto"/>
      </w:pPr>
      <w:r>
        <w:t>第四节、课文填空（每空 1 分，满分 10 分）</w:t>
      </w:r>
    </w:p>
    <w:p>
      <w:pPr>
        <w:pStyle w:val="4"/>
        <w:spacing w:before="1" w:line="240" w:lineRule="auto"/>
        <w:rPr>
          <w:rFonts w:ascii="Microsoft JhengHei"/>
          <w:b/>
          <w:sz w:val="10"/>
        </w:rPr>
      </w:pPr>
    </w:p>
    <w:p>
      <w:pPr>
        <w:spacing w:after="0" w:line="240" w:lineRule="auto"/>
        <w:rPr>
          <w:rFonts w:ascii="Microsoft JhengHei"/>
          <w:sz w:val="10"/>
        </w:rPr>
        <w:sectPr>
          <w:type w:val="continuous"/>
          <w:pgSz w:w="11910" w:h="16840"/>
          <w:pgMar w:top="1520" w:right="160" w:bottom="1180" w:left="1600" w:header="720" w:footer="720" w:gutter="0"/>
          <w:cols w:space="708" w:num="1"/>
        </w:sectPr>
      </w:pPr>
    </w:p>
    <w:p>
      <w:pPr>
        <w:pStyle w:val="4"/>
        <w:tabs>
          <w:tab w:val="left" w:pos="2175"/>
        </w:tabs>
        <w:spacing w:before="90" w:line="240" w:lineRule="auto"/>
        <w:ind w:left="200"/>
      </w:pPr>
      <w:r>
        <w:t xml:space="preserve">48.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4"/>
        <w:tabs>
          <w:tab w:val="left" w:pos="2120"/>
        </w:tabs>
        <w:spacing w:before="90" w:line="240" w:lineRule="auto"/>
        <w:ind w:left="145"/>
      </w:pPr>
      <w:r>
        <w:br w:type="column"/>
      </w:r>
      <w:r>
        <w:t xml:space="preserve">49.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4"/>
        <w:tabs>
          <w:tab w:val="left" w:pos="2120"/>
          <w:tab w:val="left" w:pos="4100"/>
        </w:tabs>
        <w:spacing w:before="90" w:line="240" w:lineRule="auto"/>
        <w:ind w:left="144"/>
      </w:pPr>
      <w:r>
        <w:br w:type="column"/>
      </w:r>
      <w:r>
        <w:t>50.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51.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spacing w:after="0" w:line="240" w:lineRule="auto"/>
        <w:sectPr>
          <w:type w:val="continuous"/>
          <w:pgSz w:w="11910" w:h="16840"/>
          <w:pgMar w:top="1520" w:right="160" w:bottom="1180" w:left="1600" w:header="720" w:footer="720" w:gutter="0"/>
          <w:cols w:equalWidth="0" w:num="3">
            <w:col w:w="2176" w:space="40"/>
            <w:col w:w="2121" w:space="39"/>
            <w:col w:w="5774"/>
          </w:cols>
        </w:sectPr>
      </w:pPr>
    </w:p>
    <w:p>
      <w:pPr>
        <w:pStyle w:val="4"/>
        <w:spacing w:before="6" w:line="240" w:lineRule="auto"/>
        <w:rPr>
          <w:sz w:val="22"/>
        </w:rPr>
      </w:pPr>
    </w:p>
    <w:p>
      <w:pPr>
        <w:spacing w:after="0" w:line="240" w:lineRule="auto"/>
        <w:rPr>
          <w:sz w:val="22"/>
        </w:rPr>
        <w:sectPr>
          <w:type w:val="continuous"/>
          <w:pgSz w:w="11910" w:h="16840"/>
          <w:pgMar w:top="1520" w:right="160" w:bottom="1180" w:left="1600" w:header="720" w:footer="720" w:gutter="0"/>
          <w:cols w:space="708" w:num="1"/>
        </w:sectPr>
      </w:pPr>
    </w:p>
    <w:p>
      <w:pPr>
        <w:pStyle w:val="4"/>
        <w:tabs>
          <w:tab w:val="left" w:pos="2168"/>
        </w:tabs>
        <w:spacing w:before="90" w:line="240" w:lineRule="auto"/>
        <w:ind w:left="200"/>
      </w:pPr>
      <w:r>
        <w:t>52.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4"/>
        <w:tabs>
          <w:tab w:val="left" w:pos="2231"/>
          <w:tab w:val="left" w:pos="4201"/>
        </w:tabs>
        <w:spacing w:before="90" w:line="240" w:lineRule="auto"/>
        <w:ind w:left="144"/>
      </w:pPr>
      <w:r>
        <w:br w:type="column"/>
      </w:r>
      <w:r>
        <w:t>53.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54.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4"/>
        <w:tabs>
          <w:tab w:val="left" w:pos="2113"/>
        </w:tabs>
        <w:spacing w:before="90" w:line="240" w:lineRule="auto"/>
        <w:ind w:left="144"/>
      </w:pPr>
      <w:r>
        <w:br w:type="column"/>
      </w:r>
      <w:r>
        <w:t>55.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spacing w:after="0" w:line="240" w:lineRule="auto"/>
        <w:sectPr>
          <w:type w:val="continuous"/>
          <w:pgSz w:w="11910" w:h="16840"/>
          <w:pgMar w:top="1520" w:right="160" w:bottom="1180" w:left="1600" w:header="720" w:footer="720" w:gutter="0"/>
          <w:cols w:equalWidth="0" w:num="3">
            <w:col w:w="2169" w:space="40"/>
            <w:col w:w="4202" w:space="39"/>
            <w:col w:w="3700"/>
          </w:cols>
        </w:sectPr>
      </w:pPr>
    </w:p>
    <w:p>
      <w:pPr>
        <w:pStyle w:val="4"/>
        <w:spacing w:before="5" w:line="240" w:lineRule="auto"/>
        <w:rPr>
          <w:sz w:val="22"/>
        </w:rPr>
      </w:pPr>
    </w:p>
    <w:p>
      <w:pPr>
        <w:pStyle w:val="4"/>
        <w:tabs>
          <w:tab w:val="left" w:pos="2295"/>
          <w:tab w:val="left" w:pos="4515"/>
        </w:tabs>
        <w:spacing w:before="90" w:line="240" w:lineRule="auto"/>
        <w:ind w:left="200"/>
      </w:pPr>
      <w:r>
        <w:t>56.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57.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spacing w:after="0" w:line="240" w:lineRule="auto"/>
        <w:sectPr>
          <w:type w:val="continuous"/>
          <w:pgSz w:w="11910" w:h="16840"/>
          <w:pgMar w:top="1520" w:right="160" w:bottom="1180" w:left="1600" w:header="720" w:footer="720" w:gutter="0"/>
          <w:cols w:space="708" w:num="1"/>
        </w:sectPr>
      </w:pPr>
    </w:p>
    <w:p>
      <w:pPr>
        <w:pStyle w:val="3"/>
        <w:spacing w:line="240" w:lineRule="auto"/>
      </w:pPr>
      <w:r>
        <w:t>第五节、书面表达（10 分）</w:t>
      </w:r>
    </w:p>
    <w:p>
      <w:pPr>
        <w:pStyle w:val="4"/>
        <w:spacing w:before="26" w:after="27" w:line="240" w:lineRule="auto"/>
        <w:ind w:left="200"/>
        <w:rPr>
          <w:rFonts w:hint="eastAsia" w:ascii="宋体" w:eastAsia="宋体"/>
        </w:rPr>
      </w:pPr>
      <w:r>
        <w:rPr>
          <w:rFonts w:hint="eastAsia" w:ascii="Microsoft JhengHei" w:eastAsia="Microsoft JhengHei"/>
          <w:b/>
        </w:rPr>
        <w:t>根</w:t>
      </w:r>
      <w:r>
        <w:rPr>
          <w:rFonts w:hint="eastAsia" w:ascii="宋体" w:eastAsia="宋体"/>
        </w:rPr>
        <w:t xml:space="preserve">据以下提示，写一篇 </w:t>
      </w:r>
      <w:r>
        <w:rPr>
          <w:position w:val="1"/>
        </w:rPr>
        <w:t xml:space="preserve">80 </w:t>
      </w:r>
      <w:r>
        <w:rPr>
          <w:rFonts w:hint="eastAsia" w:ascii="宋体" w:eastAsia="宋体"/>
        </w:rPr>
        <w:t>词左右的英语短文。</w:t>
      </w:r>
    </w:p>
    <w:tbl>
      <w:tblPr>
        <w:tblStyle w:val="7"/>
        <w:tblW w:w="8224" w:type="dxa"/>
        <w:tblInd w:w="2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623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2" w:hRule="atLeast"/>
        </w:trPr>
        <w:tc>
          <w:tcPr>
            <w:tcW w:w="1985" w:type="dxa"/>
          </w:tcPr>
          <w:p>
            <w:pPr>
              <w:pStyle w:val="10"/>
              <w:spacing w:before="11" w:after="1" w:line="240" w:lineRule="auto"/>
              <w:rPr>
                <w:rFonts w:ascii="宋体"/>
                <w:sz w:val="14"/>
              </w:rPr>
            </w:pPr>
          </w:p>
          <w:p>
            <w:pPr>
              <w:pStyle w:val="10"/>
              <w:spacing w:before="0" w:line="240" w:lineRule="auto"/>
              <w:ind w:left="8"/>
              <w:rPr>
                <w:rFonts w:ascii="宋体"/>
                <w:sz w:val="20"/>
              </w:rPr>
            </w:pPr>
            <w:r>
              <w:rPr>
                <w:rFonts w:ascii="宋体"/>
                <w:sz w:val="20"/>
              </w:rPr>
              <w:drawing>
                <wp:inline distT="0" distB="0" distL="0" distR="0">
                  <wp:extent cx="761365" cy="762000"/>
                  <wp:effectExtent l="0" t="0" r="0" b="0"/>
                  <wp:docPr id="9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893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0"/>
              <w:spacing w:before="4" w:line="240" w:lineRule="auto"/>
              <w:rPr>
                <w:rFonts w:ascii="宋体"/>
                <w:sz w:val="21"/>
              </w:rPr>
            </w:pPr>
          </w:p>
          <w:p>
            <w:pPr>
              <w:pStyle w:val="10"/>
              <w:spacing w:before="0" w:line="240" w:lineRule="auto"/>
              <w:ind w:left="8"/>
              <w:rPr>
                <w:rFonts w:ascii="宋体"/>
                <w:sz w:val="20"/>
              </w:rPr>
            </w:pPr>
            <w:r>
              <w:rPr>
                <w:rFonts w:ascii="宋体"/>
                <w:sz w:val="20"/>
              </w:rPr>
              <w:drawing>
                <wp:inline distT="0" distB="0" distL="0" distR="0">
                  <wp:extent cx="798830" cy="552450"/>
                  <wp:effectExtent l="0" t="0" r="0" b="0"/>
                  <wp:docPr id="11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.jpe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997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0"/>
              <w:spacing w:before="8" w:line="240" w:lineRule="auto"/>
              <w:rPr>
                <w:rFonts w:ascii="宋体"/>
                <w:sz w:val="9"/>
              </w:rPr>
            </w:pPr>
          </w:p>
          <w:p>
            <w:pPr>
              <w:pStyle w:val="10"/>
              <w:spacing w:before="0" w:line="240" w:lineRule="auto"/>
              <w:ind w:left="8"/>
              <w:rPr>
                <w:rFonts w:ascii="宋体"/>
                <w:sz w:val="20"/>
              </w:rPr>
            </w:pPr>
            <w:r>
              <w:rPr>
                <w:rFonts w:ascii="宋体"/>
                <w:sz w:val="20"/>
              </w:rPr>
              <w:drawing>
                <wp:inline distT="0" distB="0" distL="0" distR="0">
                  <wp:extent cx="705485" cy="876300"/>
                  <wp:effectExtent l="0" t="0" r="0" b="0"/>
                  <wp:docPr id="13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.jpe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612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9" w:type="dxa"/>
          </w:tcPr>
          <w:p>
            <w:pPr>
              <w:pStyle w:val="10"/>
              <w:spacing w:before="150" w:line="240" w:lineRule="auto"/>
              <w:ind w:left="143" w:right="4573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人物：李阿姨年龄：</w:t>
            </w:r>
            <w:r>
              <w:rPr>
                <w:position w:val="1"/>
                <w:sz w:val="24"/>
              </w:rPr>
              <w:t xml:space="preserve">40 </w:t>
            </w:r>
            <w:r>
              <w:rPr>
                <w:rFonts w:hint="eastAsia" w:ascii="宋体" w:eastAsia="宋体"/>
                <w:sz w:val="24"/>
              </w:rPr>
              <w:t>多岁</w:t>
            </w:r>
          </w:p>
          <w:p>
            <w:pPr>
              <w:pStyle w:val="10"/>
              <w:spacing w:before="2" w:line="240" w:lineRule="auto"/>
              <w:ind w:left="143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外貌性格：中等身材，友好善良</w:t>
            </w:r>
          </w:p>
          <w:p>
            <w:pPr>
              <w:pStyle w:val="10"/>
              <w:spacing w:before="160" w:line="240" w:lineRule="auto"/>
              <w:ind w:left="143" w:right="313"/>
              <w:jc w:val="both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特长：用糖吹出不同形状的东西，比如鱼、老鼠、龙等等。它们很好吃，也很漂亮。人们对她做的东西很感兴趣。</w:t>
            </w:r>
          </w:p>
          <w:p>
            <w:pPr>
              <w:pStyle w:val="10"/>
              <w:spacing w:before="3" w:line="240" w:lineRule="auto"/>
              <w:ind w:left="143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我的观点：</w:t>
            </w:r>
            <w:r>
              <w:rPr>
                <w:position w:val="1"/>
                <w:sz w:val="24"/>
              </w:rPr>
              <w:t>1.</w:t>
            </w:r>
            <w:r>
              <w:rPr>
                <w:rFonts w:hint="eastAsia" w:ascii="宋体" w:eastAsia="宋体"/>
                <w:sz w:val="24"/>
              </w:rPr>
              <w:t>很特别，非常喜欢</w:t>
            </w:r>
          </w:p>
          <w:p>
            <w:pPr>
              <w:pStyle w:val="10"/>
              <w:spacing w:before="160" w:line="240" w:lineRule="auto"/>
              <w:ind w:left="1343"/>
              <w:rPr>
                <w:rFonts w:hint="eastAsia" w:ascii="宋体" w:hAnsi="宋体" w:eastAsia="宋体"/>
                <w:sz w:val="24"/>
              </w:rPr>
            </w:pPr>
            <w:r>
              <w:rPr>
                <w:position w:val="1"/>
                <w:sz w:val="24"/>
              </w:rPr>
              <w:t>2…..</w:t>
            </w:r>
            <w:r>
              <w:rPr>
                <w:rFonts w:hint="eastAsia" w:ascii="宋体" w:hAnsi="宋体" w:eastAsia="宋体"/>
                <w:sz w:val="24"/>
              </w:rPr>
              <w:t>（可适当发挥）</w:t>
            </w:r>
          </w:p>
        </w:tc>
      </w:tr>
    </w:tbl>
    <w:p>
      <w:pPr>
        <w:spacing w:before="99" w:line="240" w:lineRule="auto"/>
        <w:ind w:left="200" w:right="0" w:firstLine="0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sz w:val="21"/>
        </w:rPr>
        <w:t>参考词汇和句型</w:t>
      </w:r>
    </w:p>
    <w:p>
      <w:pPr>
        <w:pStyle w:val="9"/>
        <w:numPr>
          <w:ilvl w:val="0"/>
          <w:numId w:val="8"/>
        </w:numPr>
        <w:tabs>
          <w:tab w:val="left" w:pos="802"/>
        </w:tabs>
        <w:spacing w:before="179" w:after="0" w:line="240" w:lineRule="auto"/>
        <w:ind w:left="801" w:right="0" w:hanging="602"/>
        <w:jc w:val="left"/>
        <w:rPr>
          <w:sz w:val="24"/>
        </w:rPr>
      </w:pPr>
      <w:r>
        <w:rPr>
          <w:rFonts w:hint="eastAsia" w:ascii="宋体" w:eastAsia="宋体"/>
          <w:spacing w:val="-1"/>
          <w:sz w:val="24"/>
        </w:rPr>
        <w:t xml:space="preserve">词汇 </w:t>
      </w:r>
      <w:r>
        <w:rPr>
          <w:position w:val="1"/>
          <w:sz w:val="24"/>
        </w:rPr>
        <w:t>medium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 xml:space="preserve">build, kind, </w:t>
      </w:r>
      <w:r>
        <w:rPr>
          <w:spacing w:val="-3"/>
          <w:position w:val="1"/>
          <w:sz w:val="24"/>
        </w:rPr>
        <w:t>friendly</w:t>
      </w:r>
      <w:r>
        <w:rPr>
          <w:spacing w:val="-2"/>
          <w:position w:val="1"/>
          <w:sz w:val="24"/>
        </w:rPr>
        <w:t xml:space="preserve">, </w:t>
      </w:r>
      <w:r>
        <w:rPr>
          <w:position w:val="1"/>
          <w:sz w:val="24"/>
        </w:rPr>
        <w:t xml:space="preserve">sugar, </w:t>
      </w:r>
      <w:r>
        <w:rPr>
          <w:spacing w:val="-3"/>
          <w:position w:val="1"/>
          <w:sz w:val="24"/>
        </w:rPr>
        <w:t>blow</w:t>
      </w:r>
      <w:r>
        <w:rPr>
          <w:spacing w:val="-2"/>
          <w:position w:val="1"/>
          <w:sz w:val="24"/>
        </w:rPr>
        <w:t xml:space="preserve">, </w:t>
      </w:r>
      <w:r>
        <w:rPr>
          <w:position w:val="1"/>
          <w:sz w:val="24"/>
        </w:rPr>
        <w:t>taste</w:t>
      </w:r>
    </w:p>
    <w:p>
      <w:pPr>
        <w:pStyle w:val="9"/>
        <w:numPr>
          <w:ilvl w:val="0"/>
          <w:numId w:val="8"/>
        </w:numPr>
        <w:tabs>
          <w:tab w:val="left" w:pos="802"/>
        </w:tabs>
        <w:spacing w:before="160" w:after="0" w:line="240" w:lineRule="auto"/>
        <w:ind w:left="801" w:right="0" w:hanging="602"/>
        <w:jc w:val="left"/>
        <w:rPr>
          <w:sz w:val="24"/>
        </w:rPr>
      </w:pPr>
      <w:r>
        <w:rPr>
          <w:rFonts w:hint="eastAsia" w:ascii="宋体" w:eastAsia="宋体"/>
          <w:spacing w:val="-1"/>
          <w:sz w:val="24"/>
        </w:rPr>
        <w:t xml:space="preserve">句型 </w:t>
      </w:r>
      <w:r>
        <w:rPr>
          <w:position w:val="1"/>
          <w:sz w:val="24"/>
        </w:rPr>
        <w:t>Aunt</w:t>
      </w:r>
      <w:r>
        <w:rPr>
          <w:spacing w:val="2"/>
          <w:position w:val="1"/>
          <w:sz w:val="24"/>
        </w:rPr>
        <w:t xml:space="preserve"> </w:t>
      </w:r>
      <w:r>
        <w:rPr>
          <w:spacing w:val="-3"/>
          <w:position w:val="1"/>
          <w:sz w:val="24"/>
        </w:rPr>
        <w:t>Li</w:t>
      </w:r>
      <w:r>
        <w:rPr>
          <w:position w:val="1"/>
          <w:sz w:val="24"/>
        </w:rPr>
        <w:t xml:space="preserve"> is</w:t>
      </w:r>
      <w:r>
        <w:rPr>
          <w:spacing w:val="2"/>
          <w:position w:val="1"/>
          <w:sz w:val="24"/>
        </w:rPr>
        <w:t xml:space="preserve"> </w:t>
      </w:r>
      <w:r>
        <w:rPr>
          <w:position w:val="1"/>
          <w:sz w:val="24"/>
        </w:rPr>
        <w:t>good at ...</w:t>
      </w:r>
    </w:p>
    <w:p>
      <w:pPr>
        <w:pStyle w:val="4"/>
        <w:spacing w:before="175" w:line="240" w:lineRule="auto"/>
        <w:ind w:left="1402" w:right="6185" w:hanging="3"/>
      </w:pPr>
      <w:r>
        <w:t>People are interested in…. I like ... very much</w:t>
      </w:r>
    </w:p>
    <w:p>
      <w:pPr>
        <w:pStyle w:val="4"/>
        <w:spacing w:before="1" w:line="240" w:lineRule="auto"/>
        <w:rPr>
          <w:sz w:val="25"/>
        </w:rPr>
      </w:pPr>
      <w: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210820</wp:posOffset>
                </wp:positionV>
                <wp:extent cx="5269230" cy="0"/>
                <wp:effectExtent l="0" t="0" r="0" b="0"/>
                <wp:wrapTopAndBottom/>
                <wp:docPr id="21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9230" cy="0"/>
                        </a:xfrm>
                        <a:prstGeom prst="line">
                          <a:avLst/>
                        </a:prstGeom>
                        <a:ln w="5364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90pt;margin-top:16.6pt;height:0pt;width:414.9pt;mso-position-horizontal-relative:page;mso-wrap-distance-bottom:0pt;mso-wrap-distance-top:0pt;z-index:-251633664;mso-width-relative:page;mso-height-relative:page;" filled="f" stroked="t" coordsize="21600,21600" o:gfxdata="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fqa8HdcAAAAKAQAADwAAAAAAAAABACAAAAAiAAAA&#10;ZHJzL2Rvd25yZXYueG1sUEsBAhQAFAAAAAgAh07iQAsn5OKWAQAADAMAAA4AAAAAAAAAAQAgAAAA&#10;JgEAAGRycy9lMm9Eb2MueG1sUEsFBgAAAAAGAAYAWQEAAC4FAAAAAA==&#10;">
                <v:fill on="f" focussize="0,0"/>
                <v:stroke weight="0.422362204724409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4"/>
        <w:spacing w:line="240" w:lineRule="auto"/>
        <w:rPr>
          <w:sz w:val="20"/>
        </w:rPr>
      </w:pPr>
    </w:p>
    <w:p>
      <w:pPr>
        <w:pStyle w:val="4"/>
        <w:spacing w:before="5" w:line="240" w:lineRule="auto"/>
        <w:rPr>
          <w:sz w:val="27"/>
        </w:rPr>
      </w:pPr>
      <w: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228600</wp:posOffset>
                </wp:positionV>
                <wp:extent cx="5269230" cy="0"/>
                <wp:effectExtent l="0" t="0" r="0" b="0"/>
                <wp:wrapTopAndBottom/>
                <wp:docPr id="22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9230" cy="0"/>
                        </a:xfrm>
                        <a:prstGeom prst="line">
                          <a:avLst/>
                        </a:prstGeom>
                        <a:ln w="5364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90pt;margin-top:18pt;height:0pt;width:414.9pt;mso-position-horizontal-relative:page;mso-wrap-distance-bottom:0pt;mso-wrap-distance-top:0pt;z-index:-251631616;mso-width-relative:page;mso-height-relative:page;" filled="f" stroked="t" coordsize="21600,21600" o:gfxdata="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EZYK07XAAAACgEAAA8AAAAAAAAAAQAgAAAAIgAAAGRy&#10;cy9kb3ducmV2LnhtbFBLAQIUABQAAAAIAIdO4kArOGhJlAEAAAwDAAAOAAAAAAAAAAEAIAAAACYB&#10;AABkcnMvZTJvRG9jLnhtbFBLBQYAAAAABgAGAFkBAAAsBQAAAAA=&#10;">
                <v:fill on="f" focussize="0,0"/>
                <v:stroke weight="0.422362204724409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4"/>
        <w:spacing w:line="240" w:lineRule="auto"/>
        <w:rPr>
          <w:sz w:val="20"/>
        </w:rPr>
      </w:pPr>
    </w:p>
    <w:p>
      <w:pPr>
        <w:pStyle w:val="4"/>
        <w:spacing w:before="5" w:line="240" w:lineRule="auto"/>
        <w:rPr>
          <w:sz w:val="27"/>
        </w:rPr>
      </w:pPr>
      <w:r>
        <mc:AlternateContent>
          <mc:Choice Requires="wps">
            <w:drawing>
              <wp:anchor distT="0" distB="0" distL="0" distR="0" simplePos="0" relativeHeight="251686912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228600</wp:posOffset>
                </wp:positionV>
                <wp:extent cx="5268595" cy="0"/>
                <wp:effectExtent l="0" t="0" r="0" b="0"/>
                <wp:wrapTopAndBottom/>
                <wp:docPr id="23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8595" cy="0"/>
                        </a:xfrm>
                        <a:prstGeom prst="line">
                          <a:avLst/>
                        </a:prstGeom>
                        <a:ln w="5364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90pt;margin-top:18pt;height:0pt;width:414.85pt;mso-position-horizontal-relative:page;mso-wrap-distance-bottom:0pt;mso-wrap-distance-top:0pt;z-index:-251629568;mso-width-relative:page;mso-height-relative:page;" filled="f" stroked="t" coordsize="21600,21600" o:gfxdata="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ErIfF7YAAAACgEAAA8AAAAAAAAAAQAgAAAAIgAA&#10;AGRycy9kb3ducmV2LnhtbFBLAQIUABQAAAAIAIdO4kDGZXK5lgEAAAwDAAAOAAAAAAAAAAEAIAAA&#10;ACcBAABkcnMvZTJvRG9jLnhtbFBLBQYAAAAABgAGAFkBAAAvBQAAAAA=&#10;">
                <v:fill on="f" focussize="0,0"/>
                <v:stroke weight="0.422362204724409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4"/>
        <w:spacing w:line="240" w:lineRule="auto"/>
        <w:rPr>
          <w:sz w:val="20"/>
        </w:rPr>
      </w:pPr>
    </w:p>
    <w:p>
      <w:pPr>
        <w:pStyle w:val="4"/>
        <w:spacing w:before="6" w:line="240" w:lineRule="auto"/>
        <w:rPr>
          <w:sz w:val="27"/>
        </w:rPr>
      </w:pPr>
      <w:r>
        <mc:AlternateContent>
          <mc:Choice Requires="wps">
            <w:drawing>
              <wp:anchor distT="0" distB="0" distL="0" distR="0" simplePos="0" relativeHeight="251688960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228600</wp:posOffset>
                </wp:positionV>
                <wp:extent cx="5269230" cy="0"/>
                <wp:effectExtent l="0" t="0" r="0" b="0"/>
                <wp:wrapTopAndBottom/>
                <wp:docPr id="24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9230" cy="0"/>
                        </a:xfrm>
                        <a:prstGeom prst="line">
                          <a:avLst/>
                        </a:prstGeom>
                        <a:ln w="5364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90pt;margin-top:18pt;height:0pt;width:414.9pt;mso-position-horizontal-relative:page;mso-wrap-distance-bottom:0pt;mso-wrap-distance-top:0pt;z-index:-251627520;mso-width-relative:page;mso-height-relative:page;" filled="f" stroked="t" coordsize="21600,21600" o:gfxdata="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BGWCtO1wAAAAoBAAAPAAAAAAAAAAEAIAAAACIAAABk&#10;cnMvZG93bnJldi54bWxQSwECFAAUAAAACACHTuJAyPUdM5UBAAAMAwAADgAAAAAAAAABACAAAAAm&#10;AQAAZHJzL2Uyb0RvYy54bWxQSwUGAAAAAAYABgBZAQAALQUAAAAA&#10;">
                <v:fill on="f" focussize="0,0"/>
                <v:stroke weight="0.422362204724409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4"/>
        <w:spacing w:line="240" w:lineRule="auto"/>
        <w:rPr>
          <w:sz w:val="20"/>
        </w:rPr>
      </w:pPr>
    </w:p>
    <w:p>
      <w:pPr>
        <w:pStyle w:val="4"/>
        <w:spacing w:before="5" w:line="240" w:lineRule="auto"/>
        <w:rPr>
          <w:sz w:val="27"/>
        </w:rPr>
      </w:pPr>
      <w:r>
        <mc:AlternateContent>
          <mc:Choice Requires="wps">
            <w:drawing>
              <wp:anchor distT="0" distB="0" distL="0" distR="0" simplePos="0" relativeHeight="251691008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228600</wp:posOffset>
                </wp:positionV>
                <wp:extent cx="5269230" cy="0"/>
                <wp:effectExtent l="0" t="0" r="0" b="0"/>
                <wp:wrapTopAndBottom/>
                <wp:docPr id="25" name="直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9230" cy="0"/>
                        </a:xfrm>
                        <a:prstGeom prst="line">
                          <a:avLst/>
                        </a:prstGeom>
                        <a:ln w="5364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" o:spid="_x0000_s1026" o:spt="20" style="position:absolute;left:0pt;margin-left:90pt;margin-top:18pt;height:0pt;width:414.9pt;mso-position-horizontal-relative:page;mso-wrap-distance-bottom:0pt;mso-wrap-distance-top:0pt;z-index:-251625472;mso-width-relative:page;mso-height-relative:page;" filled="f" stroked="t" coordsize="21600,21600" o:gfxdata="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BGWCtO1wAAAAoBAAAPAAAAAAAAAAEAIAAAACIAAABk&#10;cnMvZG93bnJldi54bWxQSwECFAAUAAAACACHTuJAKP+ZVZUBAAAMAwAADgAAAAAAAAABACAAAAAm&#10;AQAAZHJzL2Uyb0RvYy54bWxQSwUGAAAAAAYABgBZAQAALQUAAAAA&#10;">
                <v:fill on="f" focussize="0,0"/>
                <v:stroke weight="0.422362204724409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4"/>
        <w:spacing w:line="240" w:lineRule="auto"/>
        <w:rPr>
          <w:sz w:val="20"/>
        </w:rPr>
      </w:pPr>
    </w:p>
    <w:p>
      <w:pPr>
        <w:pStyle w:val="4"/>
        <w:spacing w:before="5" w:line="240" w:lineRule="auto"/>
        <w:rPr>
          <w:sz w:val="27"/>
        </w:rPr>
      </w:pPr>
      <w:r>
        <mc:AlternateContent>
          <mc:Choice Requires="wps">
            <w:drawing>
              <wp:anchor distT="0" distB="0" distL="0" distR="0" simplePos="0" relativeHeight="251693056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228600</wp:posOffset>
                </wp:positionV>
                <wp:extent cx="5269230" cy="0"/>
                <wp:effectExtent l="0" t="0" r="0" b="0"/>
                <wp:wrapTopAndBottom/>
                <wp:docPr id="26" name="直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9230" cy="0"/>
                        </a:xfrm>
                        <a:prstGeom prst="line">
                          <a:avLst/>
                        </a:prstGeom>
                        <a:ln w="5364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" o:spid="_x0000_s1026" o:spt="20" style="position:absolute;left:0pt;margin-left:90pt;margin-top:18pt;height:0pt;width:414.9pt;mso-position-horizontal-relative:page;mso-wrap-distance-bottom:0pt;mso-wrap-distance-top:0pt;z-index:-251623424;mso-width-relative:page;mso-height-relative:page;" filled="f" stroked="t" coordsize="21600,21600" o:gfxdata="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">
                <v:fill on="f" focussize="0,0"/>
                <v:stroke weight="0.422362204724409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4"/>
        <w:spacing w:line="240" w:lineRule="auto"/>
        <w:rPr>
          <w:sz w:val="20"/>
        </w:rPr>
      </w:pPr>
    </w:p>
    <w:p>
      <w:pPr>
        <w:pStyle w:val="4"/>
        <w:spacing w:before="5" w:line="240" w:lineRule="auto"/>
        <w:rPr>
          <w:sz w:val="27"/>
        </w:rPr>
      </w:pPr>
      <w:r>
        <mc:AlternateContent>
          <mc:Choice Requires="wps">
            <w:drawing>
              <wp:anchor distT="0" distB="0" distL="0" distR="0" simplePos="0" relativeHeight="251695104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228600</wp:posOffset>
                </wp:positionV>
                <wp:extent cx="5268595" cy="0"/>
                <wp:effectExtent l="0" t="0" r="0" b="0"/>
                <wp:wrapTopAndBottom/>
                <wp:docPr id="27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8595" cy="0"/>
                        </a:xfrm>
                        <a:prstGeom prst="line">
                          <a:avLst/>
                        </a:prstGeom>
                        <a:ln w="5364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90pt;margin-top:18pt;height:0pt;width:414.85pt;mso-position-horizontal-relative:page;mso-wrap-distance-bottom:0pt;mso-wrap-distance-top:0pt;z-index:-251621376;mso-width-relative:page;mso-height-relative:page;" filled="f" stroked="t" coordsize="21600,21600" o:gfxdata="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ErIfF7YAAAACgEAAA8AAAAAAAAAAQAgAAAAIgAA&#10;AGRycy9kb3ducmV2LnhtbFBLAQIUABQAAAAIAIdO4kAbY/x/lgEAAAwDAAAOAAAAAAAAAAEAIAAA&#10;ACcBAABkcnMvZTJvRG9jLnhtbFBLBQYAAAAABgAGAFkBAAAvBQAAAAA=&#10;">
                <v:fill on="f" focussize="0,0"/>
                <v:stroke weight="0.422362204724409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4"/>
        <w:spacing w:line="240" w:lineRule="auto"/>
        <w:rPr>
          <w:sz w:val="20"/>
        </w:rPr>
      </w:pPr>
    </w:p>
    <w:p>
      <w:pPr>
        <w:pStyle w:val="4"/>
        <w:spacing w:before="5" w:line="240" w:lineRule="auto"/>
        <w:rPr>
          <w:sz w:val="27"/>
        </w:rPr>
      </w:pPr>
      <w:r>
        <mc:AlternateContent>
          <mc:Choice Requires="wps">
            <w:drawing>
              <wp:anchor distT="0" distB="0" distL="0" distR="0" simplePos="0" relativeHeight="251697152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228600</wp:posOffset>
                </wp:positionV>
                <wp:extent cx="5269230" cy="0"/>
                <wp:effectExtent l="0" t="0" r="0" b="0"/>
                <wp:wrapTopAndBottom/>
                <wp:docPr id="28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9230" cy="0"/>
                        </a:xfrm>
                        <a:prstGeom prst="line">
                          <a:avLst/>
                        </a:prstGeom>
                        <a:ln w="5364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margin-left:90pt;margin-top:18pt;height:0pt;width:414.9pt;mso-position-horizontal-relative:page;mso-wrap-distance-bottom:0pt;mso-wrap-distance-top:0pt;z-index:-251619328;mso-width-relative:page;mso-height-relative:page;" filled="f" stroked="t" coordsize="21600,21600" o:gfxdata="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EZYK07XAAAACgEAAA8AAAAAAAAAAQAgAAAAIgAAAGRy&#10;cy9kb3ducmV2LnhtbFBLAQIUABQAAAAIAIdO4kBm0l8MlAEAAAwDAAAOAAAAAAAAAAEAIAAAACYB&#10;AABkcnMvZTJvRG9jLnhtbFBLBQYAAAAABgAGAFkBAAAsBQAAAAA=&#10;">
                <v:fill on="f" focussize="0,0"/>
                <v:stroke weight="0.422362204724409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4"/>
        <w:spacing w:line="240" w:lineRule="auto"/>
        <w:rPr>
          <w:sz w:val="20"/>
        </w:rPr>
      </w:pPr>
    </w:p>
    <w:p>
      <w:pPr>
        <w:pStyle w:val="4"/>
        <w:spacing w:before="5" w:line="240" w:lineRule="auto"/>
        <w:rPr>
          <w:sz w:val="27"/>
        </w:rPr>
      </w:pPr>
      <w:r>
        <mc:AlternateContent>
          <mc:Choice Requires="wps">
            <w:drawing>
              <wp:anchor distT="0" distB="0" distL="0" distR="0" simplePos="0" relativeHeight="251699200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228600</wp:posOffset>
                </wp:positionV>
                <wp:extent cx="5269230" cy="0"/>
                <wp:effectExtent l="0" t="0" r="0" b="0"/>
                <wp:wrapTopAndBottom/>
                <wp:docPr id="29" name="直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9230" cy="0"/>
                        </a:xfrm>
                        <a:prstGeom prst="line">
                          <a:avLst/>
                        </a:prstGeom>
                        <a:ln w="5364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3" o:spid="_x0000_s1026" o:spt="20" style="position:absolute;left:0pt;margin-left:90pt;margin-top:18pt;height:0pt;width:414.9pt;mso-position-horizontal-relative:page;mso-wrap-distance-bottom:0pt;mso-wrap-distance-top:0pt;z-index:-251617280;mso-width-relative:page;mso-height-relative:page;" filled="f" stroked="t" coordsize="21600,21600" o:gfxdata="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BGWCtO1wAAAAoBAAAPAAAAAAAAAAEAIAAAACIAAABk&#10;cnMvZG93bnJldi54bWxQSwECFAAUAAAACACHTuJAhtjbapUBAAAMAwAADgAAAAAAAAABACAAAAAm&#10;AQAAZHJzL2Uyb0RvYy54bWxQSwUGAAAAAAYABgBZAQAALQUAAAAA&#10;">
                <v:fill on="f" focussize="0,0"/>
                <v:stroke weight="0.422362204724409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4"/>
        <w:spacing w:line="240" w:lineRule="auto"/>
        <w:rPr>
          <w:sz w:val="20"/>
        </w:rPr>
      </w:pPr>
    </w:p>
    <w:p>
      <w:pPr>
        <w:pStyle w:val="4"/>
        <w:spacing w:before="5" w:line="240" w:lineRule="auto"/>
      </w:pPr>
      <w:r>
        <mc:AlternateContent>
          <mc:Choice Requires="wps">
            <w:drawing>
              <wp:anchor distT="0" distB="0" distL="0" distR="0" simplePos="0" relativeHeight="251701248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228600</wp:posOffset>
                </wp:positionV>
                <wp:extent cx="5269230" cy="0"/>
                <wp:effectExtent l="0" t="0" r="0" b="0"/>
                <wp:wrapTopAndBottom/>
                <wp:docPr id="30" name="直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9230" cy="0"/>
                        </a:xfrm>
                        <a:prstGeom prst="line">
                          <a:avLst/>
                        </a:prstGeom>
                        <a:ln w="5364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" o:spid="_x0000_s1026" o:spt="20" style="position:absolute;left:0pt;margin-left:90pt;margin-top:18pt;height:0pt;width:414.9pt;mso-position-horizontal-relative:page;mso-wrap-distance-bottom:0pt;mso-wrap-distance-top:0pt;z-index:-251615232;mso-width-relative:page;mso-height-relative:page;" filled="f" stroked="t" coordsize="21600,21600" o:gfxdata="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">
                <v:fill on="f" focussize="0,0"/>
                <v:stroke weight="0.422362204724409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tabs>
          <w:tab w:val="left" w:pos="8735"/>
        </w:tabs>
        <w:bidi w:val="0"/>
        <w:spacing w:line="240" w:lineRule="auto"/>
        <w:jc w:val="left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tab/>
      </w:r>
    </w:p>
    <w:p>
      <w:pPr>
        <w:tabs>
          <w:tab w:val="left" w:pos="8735"/>
        </w:tabs>
        <w:bidi w:val="0"/>
        <w:spacing w:line="240" w:lineRule="auto"/>
        <w:jc w:val="left"/>
        <w:rPr>
          <w:rFonts w:hint="eastAsia" w:eastAsia="宋体"/>
          <w:lang w:eastAsia="zh-CN"/>
        </w:rPr>
      </w:pPr>
    </w:p>
    <w:p>
      <w:pPr>
        <w:tabs>
          <w:tab w:val="left" w:pos="8735"/>
        </w:tabs>
        <w:bidi w:val="0"/>
        <w:spacing w:line="240" w:lineRule="auto"/>
        <w:jc w:val="left"/>
        <w:rPr>
          <w:rFonts w:hint="eastAsia" w:eastAsia="宋体"/>
          <w:lang w:eastAsia="zh-CN"/>
        </w:rPr>
      </w:pPr>
    </w:p>
    <w:p>
      <w:pPr>
        <w:tabs>
          <w:tab w:val="left" w:pos="8735"/>
        </w:tabs>
        <w:bidi w:val="0"/>
        <w:spacing w:line="240" w:lineRule="auto"/>
        <w:jc w:val="left"/>
        <w:rPr>
          <w:rFonts w:hint="eastAsia" w:eastAsia="宋体"/>
          <w:lang w:eastAsia="zh-CN"/>
        </w:rPr>
      </w:pPr>
    </w:p>
    <w:p>
      <w:pPr>
        <w:tabs>
          <w:tab w:val="left" w:pos="8735"/>
        </w:tabs>
        <w:bidi w:val="0"/>
        <w:spacing w:line="240" w:lineRule="auto"/>
        <w:jc w:val="left"/>
        <w:rPr>
          <w:rFonts w:hint="eastAsia" w:eastAsia="宋体"/>
          <w:lang w:eastAsia="zh-CN"/>
        </w:rPr>
      </w:pPr>
    </w:p>
    <w:p>
      <w:pPr>
        <w:tabs>
          <w:tab w:val="left" w:pos="8735"/>
        </w:tabs>
        <w:bidi w:val="0"/>
        <w:spacing w:line="240" w:lineRule="auto"/>
        <w:jc w:val="left"/>
        <w:rPr>
          <w:rFonts w:hint="eastAsia" w:eastAsia="宋体"/>
          <w:lang w:eastAsia="zh-CN"/>
        </w:rPr>
      </w:pPr>
    </w:p>
    <w:p>
      <w:pPr>
        <w:tabs>
          <w:tab w:val="left" w:pos="8735"/>
        </w:tabs>
        <w:bidi w:val="0"/>
        <w:spacing w:line="240" w:lineRule="auto"/>
        <w:jc w:val="left"/>
        <w:rPr>
          <w:rFonts w:hint="eastAsia" w:eastAsia="宋体"/>
          <w:lang w:eastAsia="zh-CN"/>
        </w:rPr>
      </w:pPr>
    </w:p>
    <w:p>
      <w:pPr>
        <w:tabs>
          <w:tab w:val="left" w:pos="8735"/>
        </w:tabs>
        <w:bidi w:val="0"/>
        <w:spacing w:line="240" w:lineRule="auto"/>
        <w:jc w:val="left"/>
        <w:rPr>
          <w:rFonts w:hint="eastAsia" w:eastAsia="宋体"/>
          <w:lang w:eastAsia="zh-CN"/>
        </w:rPr>
      </w:pPr>
    </w:p>
    <w:p>
      <w:pPr>
        <w:tabs>
          <w:tab w:val="left" w:pos="8735"/>
        </w:tabs>
        <w:bidi w:val="0"/>
        <w:spacing w:line="240" w:lineRule="auto"/>
        <w:jc w:val="left"/>
        <w:rPr>
          <w:rFonts w:hint="eastAsia" w:eastAsia="宋体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center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2019-2020学年越秀区铁一八下 U3检测卷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center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一、单项选择（1.5*10=15）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1-5 DDBAB 6-10 BCBAB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二、完形填空（1.5*10=15）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11-15 BDACC 16-20 ABDBC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三、阅读理解（2*10=20）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21-25 DABCD 26-30 BCBDA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四、写作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第一节 根据首字母填写单词（1*5=5）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31.ready /33.lovely 35.Although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 xml:space="preserve">32.fit 34.hung 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第二节 用所给词的适当形式填空（1*5=5）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36.fishermen 38.healthy 40.is called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 xml:space="preserve">37.planting 39, was written 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第三节 完成句子（1*20=20)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41. set off/ out 小学 45.singing, all the time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42. got, ready for 46.stopped/ kept, from going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43.up to 47.not as popular as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44. were asked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第三节、课文填空（1*10=10）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48.fisherman 51.ready 54.attract 57.required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49.fit 52.ties 55.hangs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50.dive 53.reaches 56.thrown</w:t>
      </w:r>
    </w:p>
    <w:p>
      <w:pPr>
        <w:keepNext w:val="0"/>
        <w:keepLines w:val="0"/>
        <w:pageBreakBefore w:val="0"/>
        <w:widowControl w:val="0"/>
        <w:tabs>
          <w:tab w:val="left" w:pos="873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第四节 书面表达（10）</w:t>
      </w:r>
    </w:p>
    <w:sectPr>
      <w:footerReference r:id="rId5" w:type="default"/>
      <w:pgSz w:w="11910" w:h="16840"/>
      <w:pgMar w:top="1460" w:right="160" w:bottom="280" w:left="1600" w:header="0" w:footer="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2049145</wp:posOffset>
              </wp:positionH>
              <wp:positionV relativeFrom="page">
                <wp:posOffset>9918065</wp:posOffset>
              </wp:positionV>
              <wp:extent cx="3519170" cy="139700"/>
              <wp:effectExtent l="0" t="0" r="0" b="0"/>
              <wp:wrapNone/>
              <wp:docPr id="3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91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20" w:lineRule="exact"/>
                            <w:ind w:left="20" w:right="0" w:firstLine="0"/>
                            <w:jc w:val="left"/>
                            <w:rPr>
                              <w:rFonts w:hint="eastAsia" w:ascii="宋体" w:eastAsia="宋体"/>
                              <w:sz w:val="18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161.35pt;margin-top:780.95pt;height:11pt;width:277.1pt;mso-position-horizontal-relative:page;mso-position-vertical-relative:page;z-index:-251658240;mso-width-relative:page;mso-height-relative:page;" filled="f" stroked="f" coordsize="21600,21600" o:gfxdata="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BnYRlz2wAAAA0BAAAPAAAA&#10;AAAAAAEAIAAAACIAAABkcnMvZG93bnJldi54bWxQSwECFAAUAAAACACHTuJANcLNFKABAAAlAwAA&#10;DgAAAAAAAAABACAAAAAqAQAAZHJzL2Uyb0RvYy54bWxQSwUGAAAAAAYABgBZAQAAP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20" w:lineRule="exact"/>
                      <w:ind w:left="20" w:right="0" w:firstLine="0"/>
                      <w:jc w:val="left"/>
                      <w:rPr>
                        <w:rFonts w:hint="eastAsia" w:ascii="宋体" w:eastAsia="宋体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 w:tentative="0">
      <w:start w:val="21"/>
      <w:numFmt w:val="decimal"/>
      <w:lvlText w:val="%1."/>
      <w:lvlJc w:val="left"/>
      <w:pPr>
        <w:ind w:left="555" w:hanging="35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733" w:hanging="293"/>
        <w:jc w:val="left"/>
      </w:pPr>
      <w:rPr>
        <w:rFonts w:hint="default" w:ascii="Times New Roman" w:hAnsi="Times New Roman" w:eastAsia="Times New Roman" w:cs="Times New Roman"/>
        <w:spacing w:val="-17"/>
        <w:w w:val="100"/>
        <w:sz w:val="24"/>
        <w:szCs w:val="24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740" w:hanging="29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860" w:hanging="29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920" w:hanging="29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457" w:hanging="29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995" w:hanging="29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533" w:hanging="29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70" w:hanging="293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7"/>
      <w:numFmt w:val="decimal"/>
      <w:lvlText w:val="%1."/>
      <w:lvlJc w:val="left"/>
      <w:pPr>
        <w:ind w:left="440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20" w:hanging="24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980" w:hanging="24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100" w:hanging="24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392" w:hanging="24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684" w:hanging="24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77" w:hanging="24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69" w:hanging="24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61" w:hanging="240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 w:tentative="0">
      <w:start w:val="5"/>
      <w:numFmt w:val="decimal"/>
      <w:lvlText w:val="%1."/>
      <w:lvlJc w:val="left"/>
      <w:pPr>
        <w:ind w:left="440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973" w:hanging="294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98" w:hanging="29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16" w:hanging="29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35" w:hanging="29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53" w:hanging="29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72" w:hanging="29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90" w:hanging="29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09" w:hanging="294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562" w:hanging="363"/>
        <w:jc w:val="left"/>
      </w:pPr>
      <w:rPr>
        <w:rFonts w:hint="default" w:ascii="Times New Roman" w:hAnsi="Times New Roman" w:eastAsia="Times New Roman" w:cs="Times New Roman"/>
        <w:w w:val="100"/>
        <w:position w:val="1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560" w:hanging="36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625" w:hanging="36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90" w:hanging="36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55" w:hanging="36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20" w:hanging="36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85" w:hanging="36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950" w:hanging="36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16" w:hanging="363"/>
      </w:pPr>
      <w:rPr>
        <w:rFonts w:hint="default"/>
        <w:lang w:val="zh-CN" w:eastAsia="zh-CN" w:bidi="zh-CN"/>
      </w:rPr>
    </w:lvl>
  </w:abstractNum>
  <w:abstractNum w:abstractNumId="4">
    <w:nsid w:val="03D62ECE"/>
    <w:multiLevelType w:val="multilevel"/>
    <w:tmpl w:val="03D62ECE"/>
    <w:lvl w:ilvl="0" w:tentative="0">
      <w:start w:val="43"/>
      <w:numFmt w:val="decimal"/>
      <w:lvlText w:val="%1."/>
      <w:lvlJc w:val="left"/>
      <w:pPr>
        <w:ind w:left="501" w:hanging="301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64" w:hanging="3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29" w:hanging="3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93" w:hanging="3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58" w:hanging="3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23" w:hanging="3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87" w:hanging="3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52" w:hanging="3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17" w:hanging="301"/>
      </w:pPr>
      <w:rPr>
        <w:rFonts w:hint="default"/>
        <w:lang w:val="zh-CN" w:eastAsia="zh-CN" w:bidi="zh-CN"/>
      </w:rPr>
    </w:lvl>
  </w:abstractNum>
  <w:abstractNum w:abstractNumId="5">
    <w:nsid w:val="25B654F3"/>
    <w:multiLevelType w:val="multilevel"/>
    <w:tmpl w:val="25B654F3"/>
    <w:lvl w:ilvl="0" w:tentative="0">
      <w:start w:val="1"/>
      <w:numFmt w:val="decimal"/>
      <w:lvlText w:val="（%1）"/>
      <w:lvlJc w:val="left"/>
      <w:pPr>
        <w:ind w:left="801" w:hanging="601"/>
        <w:jc w:val="left"/>
      </w:pPr>
      <w:rPr>
        <w:rFonts w:hint="default" w:ascii="宋体" w:hAnsi="宋体" w:eastAsia="宋体" w:cs="宋体"/>
        <w:spacing w:val="-20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34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69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03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38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07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42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77" w:hanging="601"/>
      </w:pPr>
      <w:rPr>
        <w:rFonts w:hint="default"/>
        <w:lang w:val="zh-CN" w:eastAsia="zh-CN" w:bidi="zh-CN"/>
      </w:rPr>
    </w:lvl>
  </w:abstractNum>
  <w:abstractNum w:abstractNumId="6">
    <w:nsid w:val="59ADCABA"/>
    <w:multiLevelType w:val="multilevel"/>
    <w:tmpl w:val="59ADCABA"/>
    <w:lvl w:ilvl="0" w:tentative="0">
      <w:start w:val="1"/>
      <w:numFmt w:val="upperLetter"/>
      <w:lvlText w:val="%1."/>
      <w:lvlJc w:val="left"/>
      <w:pPr>
        <w:ind w:left="973" w:hanging="294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96" w:hanging="29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13" w:hanging="29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29" w:hanging="29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46" w:hanging="29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63" w:hanging="29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79" w:hanging="29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96" w:hanging="29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313" w:hanging="294"/>
      </w:pPr>
      <w:rPr>
        <w:rFonts w:hint="default"/>
        <w:lang w:val="zh-CN" w:eastAsia="zh-CN" w:bidi="zh-CN"/>
      </w:rPr>
    </w:lvl>
  </w:abstractNum>
  <w:abstractNum w:abstractNumId="7">
    <w:nsid w:val="72183CF9"/>
    <w:multiLevelType w:val="multilevel"/>
    <w:tmpl w:val="72183CF9"/>
    <w:lvl w:ilvl="0" w:tentative="0">
      <w:start w:val="1"/>
      <w:numFmt w:val="decimal"/>
      <w:lvlText w:val="（%1）"/>
      <w:lvlJc w:val="left"/>
      <w:pPr>
        <w:ind w:left="801" w:hanging="601"/>
        <w:jc w:val="left"/>
      </w:pPr>
      <w:rPr>
        <w:rFonts w:hint="default" w:ascii="宋体" w:hAnsi="宋体" w:eastAsia="宋体" w:cs="宋体"/>
        <w:spacing w:val="-20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34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69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03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38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07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42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77" w:hanging="601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E232D09"/>
    <w:rsid w:val="20615E59"/>
    <w:rsid w:val="54F02661"/>
    <w:rsid w:val="5FCD52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493" w:lineRule="exact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200"/>
      <w:outlineLvl w:val="2"/>
    </w:pPr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zh-CN" w:eastAsia="zh-CN" w:bidi="zh-CN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84"/>
      <w:ind w:left="555" w:hanging="356"/>
    </w:pPr>
    <w:rPr>
      <w:rFonts w:ascii="Times New Roman" w:hAnsi="Times New Roman" w:eastAsia="Times New Roman" w:cs="Times New Roman"/>
      <w:lang w:val="zh-CN" w:eastAsia="zh-CN" w:bidi="zh-CN"/>
    </w:rPr>
  </w:style>
  <w:style w:type="paragraph" w:customStyle="1" w:styleId="10">
    <w:name w:val="Table Paragraph"/>
    <w:basedOn w:val="1"/>
    <w:qFormat/>
    <w:uiPriority w:val="1"/>
    <w:pPr>
      <w:spacing w:before="37"/>
    </w:pPr>
    <w:rPr>
      <w:rFonts w:ascii="Times New Roman" w:hAnsi="Times New Roman" w:eastAsia="Times New Roman" w:cs="Times New Roma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2020-04-21T05:16:00Z</dcterms:created>
  <dc:creator>L lily</dc:creator>
  <cp:lastModifiedBy>Administrator</cp:lastModifiedBy>
  <dcterms:modified xsi:type="dcterms:W3CDTF">2020-09-17T01:01:39Z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2020-04-07T00:00:00Z</vt:filetime>
  </property>
  <property fmtid="{D5CDD505-2E9C-101B-9397-08002B2CF9AE}" pid="3" name="Creator">
    <vt:lpwstr>Microsoft® Word 2016</vt:lpwstr>
  </property>
  <property fmtid="{D5CDD505-2E9C-101B-9397-08002B2CF9AE}" pid="4" name="KSOProductBuildVer">
    <vt:lpwstr>2052-10.1.0.7698</vt:lpwstr>
  </property>
  <property fmtid="{D5CDD505-2E9C-101B-9397-08002B2CF9AE}" pid="5" name="LastSaved">
    <vt:filetime>2020-04-21T00:00:00Z</vt:filetime>
  </property>
</Properties>
</file>