
<file path=[Content_Types].xml><?xml version="1.0" encoding="utf-8"?>
<Types xmlns="http://schemas.openxmlformats.org/package/2006/content-types">
  <Default Extension="xml" ContentType="application/xml"/>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textAlignment w:val="center"/>
        <w:rPr>
          <w:rFonts w:hint="eastAsia" w:eastAsia="楷体"/>
          <w:b/>
          <w:bCs/>
          <w:spacing w:val="0"/>
          <w:w w:val="100"/>
          <w:kern w:val="0"/>
          <w:position w:val="0"/>
          <w:sz w:val="32"/>
          <w:szCs w:val="40"/>
          <w:lang w:val="en-US" w:eastAsia="zh-CN"/>
        </w:rPr>
      </w:pPr>
      <w:r>
        <w:rPr>
          <w:rFonts w:hint="eastAsia" w:eastAsia="楷体"/>
          <w:b/>
          <w:bCs/>
          <w:spacing w:val="0"/>
          <w:w w:val="100"/>
          <w:kern w:val="0"/>
          <w:position w:val="0"/>
          <w:sz w:val="32"/>
          <w:szCs w:val="40"/>
          <w:lang w:val="en-US" w:eastAsia="zh-CN"/>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10629900</wp:posOffset>
            </wp:positionV>
            <wp:extent cx="355600" cy="2921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6"/>
                    <a:stretch>
                      <a:fillRect/>
                    </a:stretch>
                  </pic:blipFill>
                  <pic:spPr>
                    <a:xfrm>
                      <a:off x="0" y="0"/>
                      <a:ext cx="355600" cy="292100"/>
                    </a:xfrm>
                    <a:prstGeom prst="rect">
                      <a:avLst/>
                    </a:prstGeom>
                  </pic:spPr>
                </pic:pic>
              </a:graphicData>
            </a:graphic>
          </wp:anchor>
        </w:drawing>
      </w:r>
      <w:r>
        <w:rPr>
          <w:rFonts w:hint="eastAsia" w:eastAsia="楷体"/>
          <w:b/>
          <w:bCs/>
          <w:spacing w:val="0"/>
          <w:w w:val="100"/>
          <w:kern w:val="0"/>
          <w:position w:val="0"/>
          <w:sz w:val="32"/>
          <w:szCs w:val="40"/>
          <w:lang w:val="en-US" w:eastAsia="zh-C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eastAsia="楷体"/>
          <w:b/>
          <w:bCs/>
          <w:spacing w:val="0"/>
          <w:w w:val="100"/>
          <w:kern w:val="0"/>
          <w:position w:val="0"/>
          <w:sz w:val="32"/>
          <w:szCs w:val="40"/>
          <w:lang w:val="en-US" w:eastAsia="zh-CN"/>
        </w:rPr>
        <w:instrText xml:space="preserve">ADDIN CNKISM.UserStyle</w:instrText>
      </w:r>
      <w:r>
        <w:rPr>
          <w:rFonts w:hint="eastAsia" w:eastAsia="楷体"/>
          <w:b/>
          <w:bCs/>
          <w:spacing w:val="0"/>
          <w:w w:val="100"/>
          <w:kern w:val="0"/>
          <w:position w:val="0"/>
          <w:sz w:val="32"/>
          <w:szCs w:val="40"/>
          <w:lang w:val="en-US" w:eastAsia="zh-CN"/>
        </w:rPr>
        <w:fldChar w:fldCharType="separate"/>
      </w:r>
      <w:r>
        <w:rPr>
          <w:rFonts w:hint="eastAsia" w:eastAsia="楷体"/>
          <w:b/>
          <w:bCs/>
          <w:spacing w:val="0"/>
          <w:w w:val="100"/>
          <w:kern w:val="0"/>
          <w:position w:val="0"/>
          <w:sz w:val="32"/>
          <w:szCs w:val="40"/>
          <w:lang w:val="en-US" w:eastAsia="zh-CN"/>
        </w:rPr>
        <w:fldChar w:fldCharType="end"/>
      </w:r>
      <w:r>
        <w:rPr>
          <w:rFonts w:hint="eastAsia" w:eastAsia="楷体"/>
          <w:b/>
          <w:bCs/>
          <w:spacing w:val="0"/>
          <w:w w:val="100"/>
          <w:kern w:val="0"/>
          <w:position w:val="0"/>
          <w:sz w:val="32"/>
          <w:szCs w:val="40"/>
          <w:lang w:val="en-US" w:eastAsia="zh-CN"/>
        </w:rPr>
        <w:t>初一年级  英语单元测试</w:t>
      </w:r>
    </w:p>
    <w:p>
      <w:pPr>
        <w:wordWrap/>
        <w:spacing w:beforeAutospacing="0" w:afterAutospacing="0" w:line="240" w:lineRule="auto"/>
        <w:jc w:val="center"/>
        <w:textAlignment w:val="center"/>
        <w:rPr>
          <w:rFonts w:hint="eastAsia" w:ascii="宋体" w:hAnsi="宋体" w:eastAsia="宋体" w:cs="宋体"/>
          <w:b/>
          <w:bCs/>
          <w:spacing w:val="0"/>
          <w:w w:val="100"/>
          <w:kern w:val="0"/>
          <w:position w:val="0"/>
          <w:sz w:val="28"/>
          <w:szCs w:val="28"/>
          <w:lang w:val="zh-CN"/>
        </w:rPr>
      </w:pPr>
      <w:r>
        <w:rPr>
          <w:rFonts w:hint="eastAsia" w:eastAsia="楷体"/>
          <w:b w:val="0"/>
          <w:bCs w:val="0"/>
          <w:spacing w:val="0"/>
          <w:w w:val="100"/>
          <w:kern w:val="0"/>
          <w:position w:val="0"/>
          <w:sz w:val="24"/>
          <w:szCs w:val="32"/>
          <w:lang w:val="en-US" w:eastAsia="zh-CN"/>
        </w:rPr>
        <w:t>（时间：100分钟； 命题人： 审核人：）</w:t>
      </w:r>
    </w:p>
    <w:p>
      <w:pPr>
        <w:wordWrap/>
        <w:autoSpaceDE w:val="0"/>
        <w:autoSpaceDN w:val="0"/>
        <w:bidi w:val="0"/>
        <w:adjustRightInd w:val="0"/>
        <w:spacing w:beforeAutospacing="0" w:afterAutospacing="0" w:line="240" w:lineRule="auto"/>
        <w:jc w:val="center"/>
        <w:textAlignment w:val="center"/>
        <w:rPr>
          <w:rFonts w:ascii="Times New Roman" w:hAnsi="Times New Roman" w:eastAsia="宋体"/>
          <w:b/>
          <w:bCs/>
          <w:spacing w:val="0"/>
          <w:w w:val="100"/>
          <w:kern w:val="0"/>
          <w:position w:val="0"/>
          <w:sz w:val="21"/>
          <w:szCs w:val="21"/>
        </w:rPr>
      </w:pPr>
      <w:r>
        <w:rPr>
          <w:rFonts w:hint="eastAsia" w:ascii="宋体" w:hAnsi="宋体" w:eastAsia="宋体" w:cs="宋体"/>
          <w:b/>
          <w:bCs/>
          <w:spacing w:val="0"/>
          <w:w w:val="100"/>
          <w:kern w:val="0"/>
          <w:position w:val="0"/>
          <w:sz w:val="28"/>
          <w:szCs w:val="28"/>
          <w:lang w:val="zh-CN"/>
        </w:rPr>
        <w:t>第</w:t>
      </w:r>
      <w:r>
        <w:rPr>
          <w:rFonts w:hint="eastAsia" w:ascii="宋体" w:hAnsi="宋体" w:eastAsia="宋体" w:cs="宋体"/>
          <w:b/>
          <w:bCs/>
          <w:spacing w:val="0"/>
          <w:w w:val="100"/>
          <w:kern w:val="0"/>
          <w:position w:val="0"/>
          <w:sz w:val="28"/>
          <w:szCs w:val="28"/>
          <w:lang w:val="zh-CN"/>
        </w:rPr>
        <w:fldChar w:fldCharType="begin"/>
      </w:r>
      <w:r>
        <w:rPr>
          <w:rFonts w:hint="eastAsia" w:ascii="宋体" w:hAnsi="宋体" w:eastAsia="宋体" w:cs="宋体"/>
          <w:b/>
          <w:bCs/>
          <w:spacing w:val="0"/>
          <w:w w:val="100"/>
          <w:kern w:val="0"/>
          <w:position w:val="0"/>
          <w:sz w:val="28"/>
          <w:szCs w:val="28"/>
          <w:lang w:val="zh-CN"/>
        </w:rPr>
        <w:instrText xml:space="preserve"> = 1 \* ROMAN </w:instrText>
      </w:r>
      <w:r>
        <w:rPr>
          <w:rFonts w:hint="eastAsia" w:ascii="宋体" w:hAnsi="宋体" w:eastAsia="宋体" w:cs="宋体"/>
          <w:b/>
          <w:bCs/>
          <w:spacing w:val="0"/>
          <w:w w:val="100"/>
          <w:kern w:val="0"/>
          <w:position w:val="0"/>
          <w:sz w:val="28"/>
          <w:szCs w:val="28"/>
          <w:lang w:val="zh-CN"/>
        </w:rPr>
        <w:fldChar w:fldCharType="separate"/>
      </w:r>
      <w:r>
        <w:rPr>
          <w:rFonts w:hint="eastAsia" w:ascii="宋体" w:hAnsi="宋体" w:eastAsia="宋体" w:cs="宋体"/>
          <w:b/>
          <w:bCs/>
          <w:spacing w:val="0"/>
          <w:w w:val="100"/>
          <w:kern w:val="0"/>
          <w:position w:val="0"/>
          <w:sz w:val="28"/>
          <w:szCs w:val="28"/>
          <w:lang w:val="zh-CN"/>
        </w:rPr>
        <w:t>I</w:t>
      </w:r>
      <w:r>
        <w:rPr>
          <w:rFonts w:hint="eastAsia" w:ascii="宋体" w:hAnsi="宋体" w:eastAsia="宋体" w:cs="宋体"/>
          <w:b/>
          <w:bCs/>
          <w:spacing w:val="0"/>
          <w:w w:val="100"/>
          <w:kern w:val="0"/>
          <w:position w:val="0"/>
          <w:sz w:val="28"/>
          <w:szCs w:val="28"/>
          <w:lang w:val="zh-CN"/>
        </w:rPr>
        <w:fldChar w:fldCharType="end"/>
      </w:r>
      <w:r>
        <w:rPr>
          <w:rFonts w:hint="eastAsia" w:ascii="宋体" w:hAnsi="宋体" w:eastAsia="宋体" w:cs="宋体"/>
          <w:b/>
          <w:bCs/>
          <w:spacing w:val="0"/>
          <w:w w:val="100"/>
          <w:kern w:val="0"/>
          <w:position w:val="0"/>
          <w:sz w:val="28"/>
          <w:szCs w:val="28"/>
          <w:lang w:val="zh-CN"/>
        </w:rPr>
        <w:t xml:space="preserve">卷（选择题 </w:t>
      </w:r>
      <w:r>
        <w:rPr>
          <w:rFonts w:hint="eastAsia" w:ascii="宋体" w:hAnsi="宋体" w:cs="宋体"/>
          <w:b/>
          <w:bCs/>
          <w:spacing w:val="0"/>
          <w:w w:val="100"/>
          <w:kern w:val="0"/>
          <w:position w:val="0"/>
          <w:sz w:val="28"/>
          <w:szCs w:val="28"/>
          <w:lang w:val="zh-CN"/>
        </w:rPr>
        <w:t>共</w:t>
      </w:r>
      <w:r>
        <w:rPr>
          <w:rFonts w:hint="eastAsia" w:ascii="宋体" w:hAnsi="宋体" w:eastAsia="宋体" w:cs="宋体"/>
          <w:b/>
          <w:bCs/>
          <w:spacing w:val="0"/>
          <w:w w:val="100"/>
          <w:kern w:val="0"/>
          <w:position w:val="0"/>
          <w:sz w:val="28"/>
          <w:szCs w:val="28"/>
          <w:lang w:val="zh-CN"/>
        </w:rPr>
        <w:t>80分）</w:t>
      </w:r>
    </w:p>
    <w:p>
      <w:pPr>
        <w:keepNext w:val="0"/>
        <w:keepLines w:val="0"/>
        <w:pageBreakBefore w:val="0"/>
        <w:kinsoku/>
        <w:wordWrap/>
        <w:overflowPunct/>
        <w:topLinePunct w:val="0"/>
        <w:bidi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ascii="Times New Roman" w:hAnsi="Times New Roman" w:eastAsia="宋体"/>
          <w:b/>
          <w:bCs/>
          <w:color w:val="auto"/>
          <w:spacing w:val="0"/>
          <w:w w:val="100"/>
          <w:kern w:val="0"/>
          <w:position w:val="0"/>
          <w:sz w:val="21"/>
          <w:szCs w:val="21"/>
        </w:rPr>
        <w:t>一、</w:t>
      </w:r>
      <w:r>
        <w:rPr>
          <w:rFonts w:ascii="Times New Roman" w:hAnsi="Times New Roman" w:eastAsia="宋体"/>
          <w:b/>
          <w:color w:val="auto"/>
          <w:spacing w:val="0"/>
          <w:w w:val="100"/>
          <w:kern w:val="0"/>
          <w:position w:val="0"/>
          <w:sz w:val="21"/>
          <w:szCs w:val="21"/>
        </w:rPr>
        <w:t>听力部分</w:t>
      </w:r>
      <w:r>
        <w:rPr>
          <w:rFonts w:ascii="Times New Roman" w:hAnsi="Times New Roman" w:eastAsia="宋体"/>
          <w:color w:val="auto"/>
          <w:spacing w:val="0"/>
          <w:w w:val="100"/>
          <w:kern w:val="0"/>
          <w:position w:val="0"/>
          <w:sz w:val="21"/>
          <w:szCs w:val="21"/>
        </w:rPr>
        <w:t xml:space="preserve"> (本题共20小题；每小题1分，满分20分)　</w:t>
      </w:r>
    </w:p>
    <w:p>
      <w:pPr>
        <w:keepNext w:val="0"/>
        <w:keepLines w:val="0"/>
        <w:pageBreakBefore w:val="0"/>
        <w:kinsoku/>
        <w:wordWrap/>
        <w:overflowPunct/>
        <w:topLinePunct w:val="0"/>
        <w:bidi w:val="0"/>
        <w:adjustRightInd w:val="0"/>
        <w:snapToGrid w:val="0"/>
        <w:spacing w:beforeAutospacing="0" w:afterAutospacing="0" w:line="240" w:lineRule="auto"/>
        <w:textAlignment w:val="center"/>
        <w:rPr>
          <w:rFonts w:hint="eastAsia" w:ascii="Times New Roman" w:hAnsi="Times New Roman" w:eastAsia="宋体" w:cs="Times New Roman"/>
          <w:b/>
          <w:color w:val="auto"/>
          <w:spacing w:val="0"/>
          <w:w w:val="100"/>
          <w:kern w:val="0"/>
          <w:position w:val="0"/>
          <w:sz w:val="21"/>
          <w:szCs w:val="21"/>
        </w:rPr>
      </w:pPr>
      <w:r>
        <w:rPr>
          <w:rFonts w:ascii="Times New Roman" w:hAnsi="Times New Roman" w:eastAsia="宋体" w:cs="Times New Roman"/>
          <w:b/>
          <w:color w:val="auto"/>
          <w:spacing w:val="0"/>
          <w:w w:val="100"/>
          <w:kern w:val="0"/>
          <w:position w:val="0"/>
          <w:sz w:val="21"/>
          <w:szCs w:val="21"/>
        </w:rPr>
        <w:t xml:space="preserve">A) </w:t>
      </w:r>
      <w:r>
        <w:rPr>
          <w:rFonts w:ascii="Times New Roman" w:hAnsi="Times New Roman" w:eastAsia="宋体" w:cs="Times New Roman"/>
          <w:color w:val="auto"/>
          <w:spacing w:val="0"/>
          <w:w w:val="100"/>
          <w:kern w:val="0"/>
          <w:position w:val="0"/>
          <w:sz w:val="21"/>
          <w:szCs w:val="21"/>
        </w:rPr>
        <w:t>听下面10段对话。每段对话后有1个小题，从题中所给的</w:t>
      </w:r>
      <w:r>
        <w:rPr>
          <w:rFonts w:ascii="Times New Roman" w:hAnsi="Times New Roman" w:eastAsia="宋体" w:cs="Times New Roman"/>
          <w:b/>
          <w:color w:val="auto"/>
          <w:spacing w:val="0"/>
          <w:w w:val="100"/>
          <w:kern w:val="0"/>
          <w:position w:val="0"/>
          <w:sz w:val="21"/>
          <w:szCs w:val="21"/>
        </w:rPr>
        <w:t>A、B、C</w:t>
      </w:r>
      <w:r>
        <w:rPr>
          <w:rFonts w:ascii="Times New Roman" w:hAnsi="Times New Roman" w:eastAsia="宋体" w:cs="Times New Roman"/>
          <w:color w:val="auto"/>
          <w:spacing w:val="0"/>
          <w:w w:val="100"/>
          <w:kern w:val="0"/>
          <w:position w:val="0"/>
          <w:sz w:val="21"/>
          <w:szCs w:val="21"/>
        </w:rPr>
        <w:t>三个选项中选出最佳选项。（每段对话读两遍）</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rPr>
        <w:t>(    )</w:t>
      </w:r>
      <w:r>
        <w:rPr>
          <w:rFonts w:ascii="Times New Roman" w:hAnsi="Times New Roman" w:eastAsia="宋体" w:cs="Times New Roman"/>
          <w:color w:val="auto"/>
          <w:spacing w:val="0"/>
          <w:w w:val="100"/>
          <w:kern w:val="0"/>
          <w:position w:val="0"/>
          <w:sz w:val="21"/>
          <w:szCs w:val="21"/>
        </w:rPr>
        <w:t xml:space="preserve">1. </w:t>
      </w:r>
      <w:r>
        <w:rPr>
          <w:rFonts w:hint="eastAsia" w:ascii="Times New Roman" w:hAnsi="Times New Roman" w:eastAsia="宋体" w:cs="Times New Roman"/>
          <w:color w:val="auto"/>
          <w:spacing w:val="0"/>
          <w:w w:val="100"/>
          <w:kern w:val="0"/>
          <w:position w:val="0"/>
          <w:sz w:val="21"/>
          <w:szCs w:val="21"/>
        </w:rPr>
        <w:t>Where will the speakers meet?</w:t>
      </w:r>
      <w:bookmarkStart w:id="0" w:name="_GoBack"/>
      <w:bookmarkEnd w:id="0"/>
    </w:p>
    <w:p>
      <w:pPr>
        <w:keepNext w:val="0"/>
        <w:keepLines w:val="0"/>
        <w:pageBreakBefore w:val="0"/>
        <w:kinsoku/>
        <w:wordWrap/>
        <w:overflowPunct/>
        <w:topLinePunct w:val="0"/>
        <w:bidi w:val="0"/>
        <w:spacing w:beforeAutospacing="0" w:afterAutospacing="0" w:line="240" w:lineRule="auto"/>
        <w:ind w:firstLine="420"/>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w:t>
      </w:r>
      <w:r>
        <w:rPr>
          <w:rFonts w:ascii="Times New Roman" w:hAnsi="Times New Roman" w:eastAsia="宋体" w:cs="Times New Roman"/>
          <w:color w:val="auto"/>
          <w:spacing w:val="0"/>
          <w:w w:val="100"/>
          <w:kern w:val="0"/>
          <w:position w:val="0"/>
          <w:sz w:val="21"/>
          <w:szCs w:val="21"/>
        </w:rPr>
        <w:drawing>
          <wp:inline distT="0" distB="0" distL="114300" distR="114300">
            <wp:extent cx="719455" cy="474345"/>
            <wp:effectExtent l="0" t="0" r="4445" b="190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7" r:link="rId8"/>
                    <a:stretch>
                      <a:fillRect/>
                    </a:stretch>
                  </pic:blipFill>
                  <pic:spPr>
                    <a:xfrm>
                      <a:off x="0" y="0"/>
                      <a:ext cx="719455" cy="474345"/>
                    </a:xfrm>
                    <a:prstGeom prst="rect">
                      <a:avLst/>
                    </a:prstGeom>
                    <a:noFill/>
                    <a:ln>
                      <a:noFill/>
                    </a:ln>
                  </pic:spPr>
                </pic:pic>
              </a:graphicData>
            </a:graphic>
          </wp:inline>
        </w:drawing>
      </w:r>
      <w:r>
        <w:rPr>
          <w:rFonts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w:t>
      </w:r>
      <w:r>
        <w:rPr>
          <w:rFonts w:ascii="Times New Roman" w:hAnsi="Times New Roman" w:eastAsia="宋体" w:cs="Times New Roman"/>
          <w:color w:val="auto"/>
          <w:spacing w:val="0"/>
          <w:w w:val="100"/>
          <w:kern w:val="0"/>
          <w:position w:val="0"/>
          <w:sz w:val="21"/>
          <w:szCs w:val="21"/>
        </w:rPr>
        <w:drawing>
          <wp:inline distT="0" distB="0" distL="114300" distR="114300">
            <wp:extent cx="891540" cy="557530"/>
            <wp:effectExtent l="0" t="0" r="3810" b="13970"/>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9" r:link="rId10"/>
                    <a:stretch>
                      <a:fillRect/>
                    </a:stretch>
                  </pic:blipFill>
                  <pic:spPr>
                    <a:xfrm>
                      <a:off x="0" y="0"/>
                      <a:ext cx="891540" cy="557530"/>
                    </a:xfrm>
                    <a:prstGeom prst="rect">
                      <a:avLst/>
                    </a:prstGeom>
                    <a:noFill/>
                    <a:ln>
                      <a:noFill/>
                    </a:ln>
                  </pic:spPr>
                </pic:pic>
              </a:graphicData>
            </a:graphic>
          </wp:inline>
        </w:drawing>
      </w: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C. </w:t>
      </w:r>
      <w:r>
        <w:rPr>
          <w:rFonts w:ascii="Times New Roman" w:hAnsi="Times New Roman" w:eastAsia="宋体" w:cs="Times New Roman"/>
          <w:color w:val="auto"/>
          <w:spacing w:val="0"/>
          <w:w w:val="100"/>
          <w:kern w:val="0"/>
          <w:position w:val="0"/>
          <w:sz w:val="21"/>
          <w:szCs w:val="21"/>
        </w:rPr>
        <w:drawing>
          <wp:inline distT="0" distB="0" distL="114300" distR="114300">
            <wp:extent cx="1035050" cy="613410"/>
            <wp:effectExtent l="0" t="0" r="12700" b="1524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11" r:link="rId12"/>
                    <a:stretch>
                      <a:fillRect/>
                    </a:stretch>
                  </pic:blipFill>
                  <pic:spPr>
                    <a:xfrm>
                      <a:off x="0" y="0"/>
                      <a:ext cx="1035050" cy="613410"/>
                    </a:xfrm>
                    <a:prstGeom prst="rect">
                      <a:avLst/>
                    </a:prstGeom>
                    <a:noFill/>
                    <a:ln>
                      <a:noFill/>
                    </a:ln>
                  </pic:spPr>
                </pic:pic>
              </a:graphicData>
            </a:graphic>
          </wp:inline>
        </w:drawing>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)2. What does the boy want to eat?</w:t>
      </w:r>
    </w:p>
    <w:p>
      <w:pPr>
        <w:keepNext w:val="0"/>
        <w:keepLines w:val="0"/>
        <w:pageBreakBefore w:val="0"/>
        <w:kinsoku/>
        <w:wordWrap/>
        <w:overflowPunct/>
        <w:topLinePunct w:val="0"/>
        <w:bidi w:val="0"/>
        <w:spacing w:beforeAutospacing="0" w:afterAutospacing="0" w:line="240" w:lineRule="auto"/>
        <w:ind w:firstLine="420"/>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w:t>
      </w:r>
      <w:r>
        <w:rPr>
          <w:rFonts w:ascii="Times New Roman" w:hAnsi="Times New Roman" w:eastAsia="宋体" w:cs="Times New Roman"/>
          <w:color w:val="auto"/>
          <w:spacing w:val="0"/>
          <w:w w:val="100"/>
          <w:kern w:val="0"/>
          <w:position w:val="0"/>
          <w:sz w:val="21"/>
          <w:szCs w:val="21"/>
        </w:rPr>
        <w:drawing>
          <wp:inline distT="0" distB="0" distL="114300" distR="114300">
            <wp:extent cx="730250" cy="518795"/>
            <wp:effectExtent l="0" t="0" r="12700" b="14605"/>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13"/>
                    <a:stretch>
                      <a:fillRect/>
                    </a:stretch>
                  </pic:blipFill>
                  <pic:spPr>
                    <a:xfrm>
                      <a:off x="0" y="0"/>
                      <a:ext cx="730250" cy="518795"/>
                    </a:xfrm>
                    <a:prstGeom prst="rect">
                      <a:avLst/>
                    </a:prstGeom>
                    <a:noFill/>
                    <a:ln>
                      <a:noFill/>
                    </a:ln>
                  </pic:spPr>
                </pic:pic>
              </a:graphicData>
            </a:graphic>
          </wp:inline>
        </w:drawing>
      </w:r>
      <w:r>
        <w:rPr>
          <w:rFonts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w:t>
      </w:r>
      <w:r>
        <w:rPr>
          <w:rFonts w:ascii="Times New Roman" w:hAnsi="Times New Roman" w:eastAsia="宋体" w:cs="Times New Roman"/>
          <w:color w:val="auto"/>
          <w:spacing w:val="0"/>
          <w:w w:val="100"/>
          <w:kern w:val="0"/>
          <w:position w:val="0"/>
          <w:sz w:val="21"/>
          <w:szCs w:val="21"/>
        </w:rPr>
        <w:drawing>
          <wp:inline distT="0" distB="0" distL="114300" distR="114300">
            <wp:extent cx="872490" cy="581025"/>
            <wp:effectExtent l="0" t="0" r="3810" b="9525"/>
            <wp:docPr id="6"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 "/>
                    <pic:cNvPicPr>
                      <a:picLocks noChangeAspect="1"/>
                    </pic:cNvPicPr>
                  </pic:nvPicPr>
                  <pic:blipFill>
                    <a:blip r:embed="rId14"/>
                    <a:stretch>
                      <a:fillRect/>
                    </a:stretch>
                  </pic:blipFill>
                  <pic:spPr>
                    <a:xfrm>
                      <a:off x="0" y="0"/>
                      <a:ext cx="872490" cy="581025"/>
                    </a:xfrm>
                    <a:prstGeom prst="rect">
                      <a:avLst/>
                    </a:prstGeom>
                    <a:noFill/>
                    <a:ln>
                      <a:noFill/>
                    </a:ln>
                  </pic:spPr>
                </pic:pic>
              </a:graphicData>
            </a:graphic>
          </wp:inline>
        </w:drawing>
      </w:r>
      <w:r>
        <w:rPr>
          <w:rFonts w:ascii="Times New Roman" w:hAnsi="Times New Roman" w:eastAsia="宋体" w:cs="Times New Roman"/>
          <w:color w:val="auto"/>
          <w:spacing w:val="0"/>
          <w:w w:val="100"/>
          <w:kern w:val="0"/>
          <w:position w:val="0"/>
          <w:sz w:val="21"/>
          <w:szCs w:val="21"/>
        </w:rPr>
        <w:t xml:space="preserve">        C. </w:t>
      </w:r>
      <w:r>
        <w:rPr>
          <w:rFonts w:ascii="Times New Roman" w:hAnsi="Times New Roman" w:eastAsia="宋体" w:cs="Times New Roman"/>
          <w:color w:val="auto"/>
          <w:spacing w:val="0"/>
          <w:w w:val="100"/>
          <w:kern w:val="0"/>
          <w:position w:val="0"/>
          <w:sz w:val="21"/>
          <w:szCs w:val="21"/>
        </w:rPr>
        <w:drawing>
          <wp:inline distT="0" distB="0" distL="114300" distR="114300">
            <wp:extent cx="805180" cy="597535"/>
            <wp:effectExtent l="0" t="0" r="13970" b="12065"/>
            <wp:docPr id="7"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 "/>
                    <pic:cNvPicPr>
                      <a:picLocks noChangeAspect="1"/>
                    </pic:cNvPicPr>
                  </pic:nvPicPr>
                  <pic:blipFill>
                    <a:blip r:embed="rId15"/>
                    <a:stretch>
                      <a:fillRect/>
                    </a:stretch>
                  </pic:blipFill>
                  <pic:spPr>
                    <a:xfrm>
                      <a:off x="0" y="0"/>
                      <a:ext cx="805180" cy="597535"/>
                    </a:xfrm>
                    <a:prstGeom prst="rect">
                      <a:avLst/>
                    </a:prstGeom>
                    <a:noFill/>
                    <a:ln>
                      <a:noFill/>
                    </a:ln>
                  </pic:spPr>
                </pic:pic>
              </a:graphicData>
            </a:graphic>
          </wp:inline>
        </w:drawing>
      </w:r>
      <w:r>
        <w:rPr>
          <w:rFonts w:ascii="Times New Roman" w:hAnsi="Times New Roman" w:eastAsia="宋体" w:cs="Times New Roman"/>
          <w:color w:val="auto"/>
          <w:spacing w:val="0"/>
          <w:w w:val="100"/>
          <w:kern w:val="0"/>
          <w:position w:val="0"/>
          <w:sz w:val="21"/>
          <w:szCs w:val="21"/>
        </w:rPr>
        <w:t xml:space="preserve"> </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)3. What sign does the boy see?</w:t>
      </w:r>
    </w:p>
    <w:p>
      <w:pPr>
        <w:keepNext w:val="0"/>
        <w:keepLines w:val="0"/>
        <w:pageBreakBefore w:val="0"/>
        <w:kinsoku/>
        <w:wordWrap/>
        <w:overflowPunct/>
        <w:topLinePunct w:val="0"/>
        <w:bidi w:val="0"/>
        <w:spacing w:beforeAutospacing="0" w:afterAutospacing="0" w:line="240" w:lineRule="auto"/>
        <w:ind w:firstLine="420"/>
        <w:textAlignment w:val="center"/>
        <w:rPr>
          <w:rFonts w:hint="eastAsia"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w:t>
      </w:r>
      <w:r>
        <w:rPr>
          <w:rFonts w:ascii="Times New Roman" w:hAnsi="Times New Roman" w:eastAsia="宋体" w:cs="Times New Roman"/>
          <w:color w:val="auto"/>
          <w:spacing w:val="0"/>
          <w:w w:val="100"/>
          <w:kern w:val="0"/>
          <w:position w:val="0"/>
          <w:sz w:val="21"/>
          <w:szCs w:val="21"/>
        </w:rPr>
        <w:drawing>
          <wp:inline distT="0" distB="0" distL="114300" distR="114300">
            <wp:extent cx="729615" cy="530225"/>
            <wp:effectExtent l="0" t="0" r="13335" b="3175"/>
            <wp:docPr id="8"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 "/>
                    <pic:cNvPicPr>
                      <a:picLocks noChangeAspect="1"/>
                    </pic:cNvPicPr>
                  </pic:nvPicPr>
                  <pic:blipFill>
                    <a:blip r:embed="rId16" r:link="rId17"/>
                    <a:stretch>
                      <a:fillRect/>
                    </a:stretch>
                  </pic:blipFill>
                  <pic:spPr>
                    <a:xfrm>
                      <a:off x="0" y="0"/>
                      <a:ext cx="729615" cy="530225"/>
                    </a:xfrm>
                    <a:prstGeom prst="rect">
                      <a:avLst/>
                    </a:prstGeom>
                    <a:noFill/>
                    <a:ln>
                      <a:noFill/>
                    </a:ln>
                  </pic:spPr>
                </pic:pic>
              </a:graphicData>
            </a:graphic>
          </wp:inline>
        </w:drawing>
      </w: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w:t>
      </w:r>
      <w:r>
        <w:rPr>
          <w:rFonts w:ascii="Times New Roman" w:hAnsi="Times New Roman" w:eastAsia="宋体" w:cs="Times New Roman"/>
          <w:color w:val="auto"/>
          <w:spacing w:val="0"/>
          <w:w w:val="100"/>
          <w:kern w:val="0"/>
          <w:position w:val="0"/>
          <w:sz w:val="21"/>
          <w:szCs w:val="21"/>
        </w:rPr>
        <w:drawing>
          <wp:inline distT="0" distB="0" distL="114300" distR="114300">
            <wp:extent cx="653415" cy="598170"/>
            <wp:effectExtent l="0" t="0" r="13335" b="11430"/>
            <wp:docPr id="9"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 "/>
                    <pic:cNvPicPr>
                      <a:picLocks noChangeAspect="1"/>
                    </pic:cNvPicPr>
                  </pic:nvPicPr>
                  <pic:blipFill>
                    <a:blip r:embed="rId18" r:link="rId19"/>
                    <a:stretch>
                      <a:fillRect/>
                    </a:stretch>
                  </pic:blipFill>
                  <pic:spPr>
                    <a:xfrm>
                      <a:off x="0" y="0"/>
                      <a:ext cx="653415" cy="598170"/>
                    </a:xfrm>
                    <a:prstGeom prst="rect">
                      <a:avLst/>
                    </a:prstGeom>
                    <a:noFill/>
                    <a:ln>
                      <a:noFill/>
                    </a:ln>
                  </pic:spPr>
                </pic:pic>
              </a:graphicData>
            </a:graphic>
          </wp:inline>
        </w:drawing>
      </w: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C. </w:t>
      </w:r>
      <w:r>
        <w:rPr>
          <w:rFonts w:ascii="Times New Roman" w:hAnsi="Times New Roman" w:eastAsia="宋体" w:cs="Times New Roman"/>
          <w:color w:val="auto"/>
          <w:spacing w:val="0"/>
          <w:w w:val="100"/>
          <w:kern w:val="0"/>
          <w:position w:val="0"/>
          <w:sz w:val="21"/>
          <w:szCs w:val="21"/>
        </w:rPr>
        <w:drawing>
          <wp:inline distT="0" distB="0" distL="114300" distR="114300">
            <wp:extent cx="590550" cy="605790"/>
            <wp:effectExtent l="0" t="0" r="0" b="3810"/>
            <wp:docPr id="10"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 "/>
                    <pic:cNvPicPr>
                      <a:picLocks noChangeAspect="1"/>
                    </pic:cNvPicPr>
                  </pic:nvPicPr>
                  <pic:blipFill>
                    <a:blip r:embed="rId20" r:link="rId21"/>
                    <a:stretch>
                      <a:fillRect/>
                    </a:stretch>
                  </pic:blipFill>
                  <pic:spPr>
                    <a:xfrm>
                      <a:off x="0" y="0"/>
                      <a:ext cx="590550" cy="605790"/>
                    </a:xfrm>
                    <a:prstGeom prst="rect">
                      <a:avLst/>
                    </a:prstGeom>
                    <a:noFill/>
                    <a:ln>
                      <a:noFill/>
                    </a:ln>
                  </pic:spPr>
                </pic:pic>
              </a:graphicData>
            </a:graphic>
          </wp:inline>
        </w:drawing>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)4.What do the boy often do in the Helping Hands Club?</w:t>
      </w:r>
    </w:p>
    <w:p>
      <w:pPr>
        <w:keepNext w:val="0"/>
        <w:keepLines w:val="0"/>
        <w:pageBreakBefore w:val="0"/>
        <w:kinsoku/>
        <w:wordWrap/>
        <w:overflowPunct/>
        <w:topLinePunct w:val="0"/>
        <w:bidi w:val="0"/>
        <w:spacing w:beforeAutospacing="0" w:afterAutospacing="0" w:line="240" w:lineRule="auto"/>
        <w:ind w:firstLine="420"/>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w:t>
      </w:r>
      <w:r>
        <w:rPr>
          <w:rFonts w:ascii="Times New Roman" w:hAnsi="Times New Roman" w:eastAsia="宋体" w:cs="Times New Roman"/>
          <w:color w:val="auto"/>
          <w:spacing w:val="0"/>
          <w:w w:val="100"/>
          <w:kern w:val="0"/>
          <w:position w:val="0"/>
          <w:sz w:val="21"/>
          <w:szCs w:val="21"/>
        </w:rPr>
        <w:drawing>
          <wp:inline distT="0" distB="0" distL="114300" distR="114300">
            <wp:extent cx="729615" cy="532130"/>
            <wp:effectExtent l="0" t="0" r="13335" b="1270"/>
            <wp:docPr id="11"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 "/>
                    <pic:cNvPicPr>
                      <a:picLocks noChangeAspect="1"/>
                    </pic:cNvPicPr>
                  </pic:nvPicPr>
                  <pic:blipFill>
                    <a:blip r:embed="rId22"/>
                    <a:stretch>
                      <a:fillRect/>
                    </a:stretch>
                  </pic:blipFill>
                  <pic:spPr>
                    <a:xfrm>
                      <a:off x="0" y="0"/>
                      <a:ext cx="729615" cy="532130"/>
                    </a:xfrm>
                    <a:prstGeom prst="rect">
                      <a:avLst/>
                    </a:prstGeom>
                    <a:noFill/>
                    <a:ln>
                      <a:noFill/>
                    </a:ln>
                  </pic:spPr>
                </pic:pic>
              </a:graphicData>
            </a:graphic>
          </wp:inline>
        </w:drawing>
      </w: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w:t>
      </w:r>
      <w:r>
        <w:rPr>
          <w:rFonts w:ascii="Times New Roman" w:hAnsi="Times New Roman" w:eastAsia="宋体" w:cs="Times New Roman"/>
          <w:color w:val="auto"/>
          <w:spacing w:val="0"/>
          <w:w w:val="100"/>
          <w:kern w:val="0"/>
          <w:position w:val="0"/>
          <w:sz w:val="21"/>
          <w:szCs w:val="21"/>
        </w:rPr>
        <w:drawing>
          <wp:inline distT="0" distB="0" distL="114300" distR="114300">
            <wp:extent cx="672465" cy="498475"/>
            <wp:effectExtent l="0" t="0" r="13335" b="15875"/>
            <wp:docPr id="12"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 "/>
                    <pic:cNvPicPr>
                      <a:picLocks noChangeAspect="1"/>
                    </pic:cNvPicPr>
                  </pic:nvPicPr>
                  <pic:blipFill>
                    <a:blip r:embed="rId23" r:link="rId24"/>
                    <a:stretch>
                      <a:fillRect/>
                    </a:stretch>
                  </pic:blipFill>
                  <pic:spPr>
                    <a:xfrm>
                      <a:off x="0" y="0"/>
                      <a:ext cx="672465" cy="498475"/>
                    </a:xfrm>
                    <a:prstGeom prst="rect">
                      <a:avLst/>
                    </a:prstGeom>
                    <a:noFill/>
                    <a:ln>
                      <a:noFill/>
                    </a:ln>
                  </pic:spPr>
                </pic:pic>
              </a:graphicData>
            </a:graphic>
          </wp:inline>
        </w:drawing>
      </w: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C. </w:t>
      </w:r>
      <w:r>
        <w:rPr>
          <w:rFonts w:ascii="Times New Roman" w:hAnsi="Times New Roman" w:eastAsia="宋体" w:cs="Times New Roman"/>
          <w:color w:val="auto"/>
          <w:spacing w:val="0"/>
          <w:w w:val="100"/>
          <w:kern w:val="0"/>
          <w:position w:val="0"/>
          <w:sz w:val="21"/>
          <w:szCs w:val="21"/>
        </w:rPr>
        <w:drawing>
          <wp:inline distT="0" distB="0" distL="114300" distR="114300">
            <wp:extent cx="767715" cy="600075"/>
            <wp:effectExtent l="0" t="0" r="13335" b="9525"/>
            <wp:docPr id="13"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 "/>
                    <pic:cNvPicPr>
                      <a:picLocks noChangeAspect="1"/>
                    </pic:cNvPicPr>
                  </pic:nvPicPr>
                  <pic:blipFill>
                    <a:blip r:embed="rId25" r:link="rId26"/>
                    <a:stretch>
                      <a:fillRect/>
                    </a:stretch>
                  </pic:blipFill>
                  <pic:spPr>
                    <a:xfrm>
                      <a:off x="0" y="0"/>
                      <a:ext cx="767715" cy="600075"/>
                    </a:xfrm>
                    <a:prstGeom prst="rect">
                      <a:avLst/>
                    </a:prstGeom>
                    <a:noFill/>
                    <a:ln>
                      <a:noFill/>
                    </a:ln>
                  </pic:spPr>
                </pic:pic>
              </a:graphicData>
            </a:graphic>
          </wp:inline>
        </w:drawing>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)5. Who does the woman want to speak to?</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A. Peter    </w:t>
      </w:r>
      <w:r>
        <w:rPr>
          <w:rFonts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Sandy   </w:t>
      </w:r>
      <w:r>
        <w:rPr>
          <w:rFonts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Bob</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)6. How can the woman get to the traffic lights?</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A. Turn right. </w:t>
      </w:r>
      <w:r>
        <w:rPr>
          <w:rFonts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lang w:val="en-US" w:eastAsia="zh-CN"/>
        </w:rPr>
        <w:t xml:space="preserve">    </w:t>
      </w:r>
      <w:r>
        <w:rPr>
          <w:rFonts w:ascii="Times New Roman" w:hAnsi="Times New Roman" w:eastAsia="宋体" w:cs="Times New Roman"/>
          <w:color w:val="auto"/>
          <w:spacing w:val="0"/>
          <w:w w:val="100"/>
          <w:kern w:val="0"/>
          <w:position w:val="0"/>
          <w:sz w:val="21"/>
          <w:szCs w:val="21"/>
        </w:rPr>
        <w:t xml:space="preserve">B. Turn left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Walk past the house.</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)7. Whose bike is it?</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A. Tom’s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Daniel’s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Je</w:t>
      </w:r>
      <w:r>
        <w:rPr>
          <w:rFonts w:hint="eastAsia" w:ascii="Times New Roman" w:hAnsi="Times New Roman" w:eastAsia="宋体" w:cs="Times New Roman"/>
          <w:color w:val="auto"/>
          <w:spacing w:val="0"/>
          <w:w w:val="100"/>
          <w:kern w:val="0"/>
          <w:position w:val="0"/>
          <w:sz w:val="21"/>
          <w:szCs w:val="21"/>
        </w:rPr>
        <w:t>nn</w:t>
      </w:r>
      <w:r>
        <w:rPr>
          <w:rFonts w:ascii="Times New Roman" w:hAnsi="Times New Roman" w:eastAsia="宋体" w:cs="Times New Roman"/>
          <w:color w:val="auto"/>
          <w:spacing w:val="0"/>
          <w:w w:val="100"/>
          <w:kern w:val="0"/>
          <w:position w:val="0"/>
          <w:sz w:val="21"/>
          <w:szCs w:val="21"/>
        </w:rPr>
        <w:t>y’s</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)8. What animal are they talking about?</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A. Pandas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Elephants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Giraffes</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)9. What are Simon’s neighbours like?</w:t>
      </w:r>
    </w:p>
    <w:p>
      <w:pPr>
        <w:keepNext w:val="0"/>
        <w:keepLines w:val="0"/>
        <w:pageBreakBefore w:val="0"/>
        <w:kinsoku/>
        <w:wordWrap/>
        <w:overflowPunct/>
        <w:topLinePunct w:val="0"/>
        <w:bidi w:val="0"/>
        <w:spacing w:beforeAutospacing="0" w:afterAutospacing="0" w:line="240" w:lineRule="auto"/>
        <w:ind w:firstLine="420"/>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Friendly and nice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Kind and helpful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Kind and lovely</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)10. Where did the boy learn about Zhang Hua’s story?</w:t>
      </w:r>
    </w:p>
    <w:p>
      <w:pPr>
        <w:keepNext w:val="0"/>
        <w:keepLines w:val="0"/>
        <w:pageBreakBefore w:val="0"/>
        <w:kinsoku/>
        <w:wordWrap/>
        <w:overflowPunct/>
        <w:topLinePunct w:val="0"/>
        <w:bidi w:val="0"/>
        <w:spacing w:beforeAutospacing="0" w:afterAutospacing="0" w:line="240" w:lineRule="auto"/>
        <w:ind w:firstLine="420"/>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The TV.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The radio.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The newspaper..</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B) 听对话和短文回答问题。你将听到一段对话和两篇短文，各听两遍。</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听一段对话，回答第11-12小题。</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)11. What are they going to do in the park?</w:t>
      </w:r>
    </w:p>
    <w:p>
      <w:pPr>
        <w:keepNext w:val="0"/>
        <w:keepLines w:val="0"/>
        <w:pageBreakBefore w:val="0"/>
        <w:kinsoku/>
        <w:wordWrap/>
        <w:overflowPunct/>
        <w:topLinePunct w:val="0"/>
        <w:bidi w:val="0"/>
        <w:spacing w:beforeAutospacing="0" w:afterAutospacing="0" w:line="240" w:lineRule="auto"/>
        <w:ind w:firstLine="420"/>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Take photos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Fly kites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Row a boat</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)12. How will they go there?</w:t>
      </w:r>
    </w:p>
    <w:p>
      <w:pPr>
        <w:keepNext w:val="0"/>
        <w:keepLines w:val="0"/>
        <w:pageBreakBefore w:val="0"/>
        <w:kinsoku/>
        <w:wordWrap/>
        <w:overflowPunct/>
        <w:topLinePunct w:val="0"/>
        <w:bidi w:val="0"/>
        <w:spacing w:beforeAutospacing="0" w:afterAutospacing="0" w:line="240" w:lineRule="auto"/>
        <w:ind w:firstLine="420"/>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By bus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By bike.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On foot</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听第一篇短文，回答第13-15小题。请根据短文内容，选择正确答案，完成信息记录表。</w:t>
      </w:r>
    </w:p>
    <w:tbl>
      <w:tblPr>
        <w:tblStyle w:val="11"/>
        <w:tblW w:w="8748" w:type="dxa"/>
        <w:tblInd w:w="0" w:type="dxa"/>
        <w:tblLayout w:type="fixed"/>
        <w:tblCellMar>
          <w:top w:w="0" w:type="dxa"/>
          <w:left w:w="108" w:type="dxa"/>
          <w:bottom w:w="0" w:type="dxa"/>
          <w:right w:w="108" w:type="dxa"/>
        </w:tblCellMar>
      </w:tblPr>
      <w:tblGrid>
        <w:gridCol w:w="3168"/>
        <w:gridCol w:w="5580"/>
      </w:tblGrid>
      <w:tr>
        <w:tblPrEx>
          <w:tblLayout w:type="fixed"/>
        </w:tblPrEx>
        <w:tc>
          <w:tcPr>
            <w:tcW w:w="8748"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Fire in Aunt Mary’s home</w:t>
            </w:r>
          </w:p>
        </w:tc>
      </w:tr>
      <w:tr>
        <w:tblPrEx>
          <w:tblLayout w:type="fixed"/>
          <w:tblCellMar>
            <w:top w:w="0" w:type="dxa"/>
            <w:left w:w="108" w:type="dxa"/>
            <w:bottom w:w="0" w:type="dxa"/>
            <w:right w:w="108" w:type="dxa"/>
          </w:tblCellMar>
        </w:tblPrEx>
        <w:tc>
          <w:tcPr>
            <w:tcW w:w="31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When</w:t>
            </w:r>
          </w:p>
        </w:tc>
        <w:tc>
          <w:tcPr>
            <w:tcW w:w="5580" w:type="dxa"/>
            <w:tcBorders>
              <w:top w:val="single" w:color="auto" w:sz="4" w:space="0"/>
              <w:left w:val="nil"/>
              <w:bottom w:val="single" w:color="auto" w:sz="4" w:space="0"/>
              <w:right w:val="single" w:color="auto" w:sz="4" w:space="0"/>
            </w:tcBorders>
            <w:noWrap w:val="0"/>
            <w:vAlign w:val="top"/>
          </w:tcPr>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At about</w:t>
            </w:r>
            <w:r>
              <w:rPr>
                <w:rFonts w:ascii="Times New Roman" w:hAnsi="Times New Roman" w:eastAsia="宋体" w:cs="Times New Roman"/>
                <w:color w:val="auto"/>
                <w:spacing w:val="0"/>
                <w:w w:val="100"/>
                <w:kern w:val="0"/>
                <w:position w:val="0"/>
                <w:sz w:val="21"/>
                <w:szCs w:val="21"/>
                <w:u w:val="single"/>
              </w:rPr>
              <w:t xml:space="preserve">    13  </w:t>
            </w:r>
            <w:r>
              <w:rPr>
                <w:rFonts w:ascii="Times New Roman" w:hAnsi="Times New Roman" w:eastAsia="宋体" w:cs="Times New Roman"/>
                <w:color w:val="auto"/>
                <w:spacing w:val="0"/>
                <w:w w:val="100"/>
                <w:kern w:val="0"/>
                <w:position w:val="0"/>
                <w:sz w:val="21"/>
                <w:szCs w:val="21"/>
              </w:rPr>
              <w:t>o’clock in the morning</w:t>
            </w:r>
          </w:p>
        </w:tc>
      </w:tr>
      <w:tr>
        <w:tblPrEx>
          <w:tblLayout w:type="fixed"/>
          <w:tblCellMar>
            <w:top w:w="0" w:type="dxa"/>
            <w:left w:w="108" w:type="dxa"/>
            <w:bottom w:w="0" w:type="dxa"/>
            <w:right w:w="108" w:type="dxa"/>
          </w:tblCellMar>
        </w:tblPrEx>
        <w:tc>
          <w:tcPr>
            <w:tcW w:w="31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What happened</w:t>
            </w:r>
          </w:p>
        </w:tc>
        <w:tc>
          <w:tcPr>
            <w:tcW w:w="5580" w:type="dxa"/>
            <w:tcBorders>
              <w:top w:val="single" w:color="auto" w:sz="4" w:space="0"/>
              <w:left w:val="nil"/>
              <w:bottom w:val="single" w:color="auto" w:sz="4" w:space="0"/>
              <w:right w:val="single" w:color="auto" w:sz="4" w:space="0"/>
            </w:tcBorders>
            <w:noWrap w:val="0"/>
            <w:vAlign w:val="top"/>
          </w:tcPr>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Aunt Mary’s flat was on fire</w:t>
            </w:r>
          </w:p>
        </w:tc>
      </w:tr>
      <w:tr>
        <w:tblPrEx>
          <w:tblLayout w:type="fixed"/>
          <w:tblCellMar>
            <w:top w:w="0" w:type="dxa"/>
            <w:left w:w="108" w:type="dxa"/>
            <w:bottom w:w="0" w:type="dxa"/>
            <w:right w:w="108" w:type="dxa"/>
          </w:tblCellMar>
        </w:tblPrEx>
        <w:tc>
          <w:tcPr>
            <w:tcW w:w="31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How we helped</w:t>
            </w:r>
          </w:p>
        </w:tc>
        <w:tc>
          <w:tcPr>
            <w:tcW w:w="5580" w:type="dxa"/>
            <w:tcBorders>
              <w:top w:val="single" w:color="auto" w:sz="4" w:space="0"/>
              <w:left w:val="nil"/>
              <w:bottom w:val="single" w:color="auto" w:sz="4" w:space="0"/>
              <w:right w:val="single" w:color="auto" w:sz="4" w:space="0"/>
            </w:tcBorders>
            <w:noWrap w:val="0"/>
            <w:vAlign w:val="top"/>
          </w:tcPr>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My mother called </w:t>
            </w:r>
            <w:r>
              <w:rPr>
                <w:rFonts w:ascii="Times New Roman" w:hAnsi="Times New Roman" w:eastAsia="宋体" w:cs="Times New Roman"/>
                <w:color w:val="auto"/>
                <w:spacing w:val="0"/>
                <w:w w:val="100"/>
                <w:kern w:val="0"/>
                <w:position w:val="0"/>
                <w:sz w:val="21"/>
                <w:szCs w:val="21"/>
                <w:u w:val="single"/>
              </w:rPr>
              <w:t xml:space="preserve">   14  </w:t>
            </w:r>
            <w:r>
              <w:rPr>
                <w:rFonts w:ascii="Times New Roman" w:hAnsi="Times New Roman" w:eastAsia="宋体" w:cs="Times New Roman"/>
                <w:color w:val="auto"/>
                <w:spacing w:val="0"/>
                <w:w w:val="100"/>
                <w:kern w:val="0"/>
                <w:position w:val="0"/>
                <w:sz w:val="21"/>
                <w:szCs w:val="21"/>
              </w:rPr>
              <w:t xml:space="preserve"> for help.</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My father and I poured water into the</w:t>
            </w:r>
            <w:r>
              <w:rPr>
                <w:rFonts w:ascii="Times New Roman" w:hAnsi="Times New Roman" w:eastAsia="宋体" w:cs="Times New Roman"/>
                <w:color w:val="auto"/>
                <w:spacing w:val="0"/>
                <w:w w:val="100"/>
                <w:kern w:val="0"/>
                <w:position w:val="0"/>
                <w:sz w:val="21"/>
                <w:szCs w:val="21"/>
                <w:u w:val="single"/>
              </w:rPr>
              <w:t xml:space="preserve">   15  </w:t>
            </w:r>
            <w:r>
              <w:rPr>
                <w:rFonts w:ascii="Times New Roman" w:hAnsi="Times New Roman" w:eastAsia="宋体" w:cs="Times New Roman"/>
                <w:color w:val="auto"/>
                <w:spacing w:val="0"/>
                <w:w w:val="100"/>
                <w:kern w:val="0"/>
                <w:position w:val="0"/>
                <w:sz w:val="21"/>
                <w:szCs w:val="21"/>
              </w:rPr>
              <w:t>.</w:t>
            </w:r>
          </w:p>
        </w:tc>
      </w:tr>
    </w:tbl>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)13. A. eight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nine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ten</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)14. A. firem</w:t>
      </w:r>
      <w:r>
        <w:rPr>
          <w:rFonts w:hint="eastAsia" w:ascii="Times New Roman" w:hAnsi="Times New Roman" w:eastAsia="宋体" w:cs="Times New Roman"/>
          <w:color w:val="auto"/>
          <w:spacing w:val="0"/>
          <w:w w:val="100"/>
          <w:kern w:val="0"/>
          <w:position w:val="0"/>
          <w:sz w:val="21"/>
          <w:szCs w:val="21"/>
        </w:rPr>
        <w:t>e</w:t>
      </w:r>
      <w:r>
        <w:rPr>
          <w:rFonts w:ascii="Times New Roman" w:hAnsi="Times New Roman" w:eastAsia="宋体" w:cs="Times New Roman"/>
          <w:color w:val="auto"/>
          <w:spacing w:val="0"/>
          <w:w w:val="100"/>
          <w:kern w:val="0"/>
          <w:position w:val="0"/>
          <w:sz w:val="21"/>
          <w:szCs w:val="21"/>
        </w:rPr>
        <w:t xml:space="preserve">n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B.</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neighbors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Aunt Mary’s husband</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)15. A. living room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B.</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kitchen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bedroom</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听第二篇短文，回答第16-20小题。</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)16. What are Billy and Davy in the story?</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A. They are twins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They are cousins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They are neighbo</w:t>
      </w:r>
      <w:r>
        <w:rPr>
          <w:rFonts w:hint="eastAsia" w:ascii="Times New Roman" w:hAnsi="Times New Roman" w:eastAsia="宋体" w:cs="Times New Roman"/>
          <w:color w:val="auto"/>
          <w:spacing w:val="0"/>
          <w:w w:val="100"/>
          <w:kern w:val="0"/>
          <w:position w:val="0"/>
          <w:sz w:val="21"/>
          <w:szCs w:val="21"/>
        </w:rPr>
        <w:t>r</w:t>
      </w:r>
      <w:r>
        <w:rPr>
          <w:rFonts w:ascii="Times New Roman" w:hAnsi="Times New Roman" w:eastAsia="宋体" w:cs="Times New Roman"/>
          <w:color w:val="auto"/>
          <w:spacing w:val="0"/>
          <w:w w:val="100"/>
          <w:kern w:val="0"/>
          <w:position w:val="0"/>
          <w:sz w:val="21"/>
          <w:szCs w:val="21"/>
        </w:rPr>
        <w:t>s</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)17. What sports are they interested in?</w:t>
      </w:r>
    </w:p>
    <w:p>
      <w:pPr>
        <w:keepNext w:val="0"/>
        <w:keepLines w:val="0"/>
        <w:pageBreakBefore w:val="0"/>
        <w:kinsoku/>
        <w:wordWrap/>
        <w:overflowPunct/>
        <w:topLinePunct w:val="0"/>
        <w:bidi w:val="0"/>
        <w:spacing w:beforeAutospacing="0" w:afterAutospacing="0" w:line="240" w:lineRule="auto"/>
        <w:ind w:firstLine="420"/>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Football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Volleyball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Basketball</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)18. Do they study in the same class?</w:t>
      </w:r>
    </w:p>
    <w:p>
      <w:pPr>
        <w:keepNext w:val="0"/>
        <w:keepLines w:val="0"/>
        <w:pageBreakBefore w:val="0"/>
        <w:kinsoku/>
        <w:wordWrap/>
        <w:overflowPunct/>
        <w:topLinePunct w:val="0"/>
        <w:bidi w:val="0"/>
        <w:spacing w:beforeAutospacing="0" w:afterAutospacing="0" w:line="240" w:lineRule="auto"/>
        <w:ind w:firstLine="420"/>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No, they don’t.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Yes, they do.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Sorry, we don’t know.</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)19. What did the teacher ask the students to write about one day?</w:t>
      </w:r>
    </w:p>
    <w:p>
      <w:pPr>
        <w:keepNext w:val="0"/>
        <w:keepLines w:val="0"/>
        <w:pageBreakBefore w:val="0"/>
        <w:kinsoku/>
        <w:wordWrap/>
        <w:overflowPunct/>
        <w:topLinePunct w:val="0"/>
        <w:bidi w:val="0"/>
        <w:spacing w:beforeAutospacing="0" w:afterAutospacing="0" w:line="240" w:lineRule="auto"/>
        <w:ind w:firstLine="420"/>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My father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 xml:space="preserve">B. My parents         </w:t>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C. My mother</w:t>
      </w:r>
    </w:p>
    <w:p>
      <w:pPr>
        <w:keepNext w:val="0"/>
        <w:keepLines w:val="0"/>
        <w:pageBreakBefore w:val="0"/>
        <w:kinsoku/>
        <w:wordWrap/>
        <w:overflowPunct/>
        <w:topLinePunct w:val="0"/>
        <w:bidi w:val="0"/>
        <w:spacing w:beforeAutospacing="0" w:afterAutospacing="0" w:line="240" w:lineRule="auto"/>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  </w:t>
      </w:r>
      <w:r>
        <w:rPr>
          <w:rFonts w:hint="eastAsia" w:ascii="Times New Roman" w:hAnsi="Times New Roman" w:eastAsia="宋体" w:cs="Times New Roman"/>
          <w:color w:val="auto"/>
          <w:spacing w:val="0"/>
          <w:w w:val="100"/>
          <w:kern w:val="0"/>
          <w:position w:val="0"/>
          <w:sz w:val="21"/>
          <w:szCs w:val="21"/>
        </w:rPr>
        <w:t xml:space="preserve"> </w:t>
      </w:r>
      <w:r>
        <w:rPr>
          <w:rFonts w:ascii="Times New Roman" w:hAnsi="Times New Roman" w:eastAsia="宋体" w:cs="Times New Roman"/>
          <w:color w:val="auto"/>
          <w:spacing w:val="0"/>
          <w:w w:val="100"/>
          <w:kern w:val="0"/>
          <w:position w:val="0"/>
          <w:sz w:val="21"/>
          <w:szCs w:val="21"/>
        </w:rPr>
        <w:t xml:space="preserve"> )20. What can you learn from the story?</w:t>
      </w:r>
    </w:p>
    <w:p>
      <w:pPr>
        <w:keepNext w:val="0"/>
        <w:keepLines w:val="0"/>
        <w:pageBreakBefore w:val="0"/>
        <w:kinsoku/>
        <w:wordWrap/>
        <w:overflowPunct/>
        <w:topLinePunct w:val="0"/>
        <w:bidi w:val="0"/>
        <w:spacing w:beforeAutospacing="0" w:afterAutospacing="0" w:line="240" w:lineRule="auto"/>
        <w:ind w:firstLine="420"/>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A. Davy was not good at writing.  </w:t>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rPr>
        <w:tab/>
      </w:r>
      <w:r>
        <w:rPr>
          <w:rFonts w:ascii="Times New Roman" w:hAnsi="Times New Roman" w:eastAsia="宋体" w:cs="Times New Roman"/>
          <w:color w:val="auto"/>
          <w:spacing w:val="0"/>
          <w:w w:val="100"/>
          <w:kern w:val="0"/>
          <w:position w:val="0"/>
          <w:sz w:val="21"/>
          <w:szCs w:val="21"/>
        </w:rPr>
        <w:t>B. Billy copied(抄袭) Davy’s work.</w:t>
      </w:r>
    </w:p>
    <w:p>
      <w:pPr>
        <w:keepNext w:val="0"/>
        <w:keepLines w:val="0"/>
        <w:pageBreakBefore w:val="0"/>
        <w:kinsoku/>
        <w:wordWrap/>
        <w:overflowPunct/>
        <w:topLinePunct w:val="0"/>
        <w:bidi w:val="0"/>
        <w:spacing w:beforeAutospacing="0" w:afterAutospacing="0" w:line="240" w:lineRule="auto"/>
        <w:ind w:firstLine="420"/>
        <w:jc w:val="left"/>
        <w:textAlignment w:val="center"/>
        <w:rPr>
          <w:rFonts w:ascii="Times New Roman" w:hAnsi="Times New Roman" w:eastAsia="宋体" w:cs="Times New Roman"/>
          <w:color w:val="auto"/>
          <w:spacing w:val="0"/>
          <w:w w:val="100"/>
          <w:kern w:val="0"/>
          <w:position w:val="0"/>
          <w:sz w:val="21"/>
          <w:szCs w:val="21"/>
        </w:rPr>
      </w:pPr>
      <w:r>
        <w:rPr>
          <w:rFonts w:ascii="Times New Roman" w:hAnsi="Times New Roman" w:eastAsia="宋体" w:cs="Times New Roman"/>
          <w:color w:val="auto"/>
          <w:spacing w:val="0"/>
          <w:w w:val="100"/>
          <w:kern w:val="0"/>
          <w:position w:val="0"/>
          <w:sz w:val="21"/>
          <w:szCs w:val="21"/>
        </w:rPr>
        <w:t xml:space="preserve">C. Billy is a </w:t>
      </w:r>
      <w:r>
        <w:rPr>
          <w:rFonts w:hint="eastAsia" w:ascii="Times New Roman" w:hAnsi="Times New Roman" w:eastAsia="宋体" w:cs="Times New Roman"/>
          <w:color w:val="auto"/>
          <w:spacing w:val="0"/>
          <w:w w:val="100"/>
          <w:kern w:val="0"/>
          <w:position w:val="0"/>
          <w:sz w:val="21"/>
          <w:szCs w:val="21"/>
        </w:rPr>
        <w:t>careful</w:t>
      </w:r>
      <w:r>
        <w:rPr>
          <w:rFonts w:ascii="Times New Roman" w:hAnsi="Times New Roman" w:eastAsia="宋体" w:cs="Times New Roman"/>
          <w:color w:val="auto"/>
          <w:spacing w:val="0"/>
          <w:w w:val="100"/>
          <w:kern w:val="0"/>
          <w:position w:val="0"/>
          <w:sz w:val="21"/>
          <w:szCs w:val="21"/>
        </w:rPr>
        <w:t xml:space="preserve"> student.</w:t>
      </w:r>
    </w:p>
    <w:p>
      <w:pPr>
        <w:pStyle w:val="4"/>
        <w:keepNext w:val="0"/>
        <w:keepLines w:val="0"/>
        <w:pageBreakBefore w:val="0"/>
        <w:kinsoku/>
        <w:wordWrap/>
        <w:overflowPunct/>
        <w:topLinePunct w:val="0"/>
        <w:bidi w:val="0"/>
        <w:spacing w:beforeAutospacing="0" w:afterAutospacing="0" w:line="240" w:lineRule="auto"/>
        <w:textAlignment w:val="center"/>
        <w:rPr>
          <w:rFonts w:hint="default" w:ascii="Times New Roman" w:hAnsi="Times New Roman" w:eastAsia="宋体"/>
          <w:color w:val="auto"/>
          <w:spacing w:val="0"/>
          <w:w w:val="100"/>
          <w:kern w:val="0"/>
          <w:position w:val="0"/>
          <w:sz w:val="21"/>
          <w:lang w:val="en-US" w:eastAsia="zh-CN"/>
        </w:rPr>
      </w:pPr>
    </w:p>
    <w:p>
      <w:pPr>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ascii="Times New Roman" w:hAnsi="Times New Roman" w:eastAsia="宋体"/>
          <w:b/>
          <w:color w:val="auto"/>
          <w:spacing w:val="0"/>
          <w:w w:val="100"/>
          <w:kern w:val="0"/>
          <w:position w:val="0"/>
          <w:sz w:val="21"/>
        </w:rPr>
      </w:pPr>
      <w:r>
        <w:rPr>
          <w:rFonts w:hint="eastAsia" w:ascii="Times New Roman" w:hAnsi="Times New Roman" w:eastAsia="宋体"/>
          <w:b/>
          <w:bCs w:val="0"/>
          <w:color w:val="auto"/>
          <w:spacing w:val="0"/>
          <w:w w:val="100"/>
          <w:kern w:val="0"/>
          <w:position w:val="0"/>
          <w:sz w:val="21"/>
        </w:rPr>
        <w:t>二</w:t>
      </w:r>
      <w:r>
        <w:rPr>
          <w:rFonts w:ascii="Times New Roman" w:hAnsi="Times New Roman" w:eastAsia="宋体"/>
          <w:b/>
          <w:bCs w:val="0"/>
          <w:color w:val="auto"/>
          <w:spacing w:val="0"/>
          <w:w w:val="100"/>
          <w:kern w:val="0"/>
          <w:position w:val="0"/>
          <w:sz w:val="21"/>
        </w:rPr>
        <w:t>、单项选择</w:t>
      </w:r>
      <w:r>
        <w:rPr>
          <w:rFonts w:ascii="Times New Roman" w:hAnsi="Times New Roman" w:eastAsia="宋体"/>
          <w:bCs/>
          <w:color w:val="auto"/>
          <w:spacing w:val="0"/>
          <w:w w:val="100"/>
          <w:kern w:val="0"/>
          <w:position w:val="0"/>
          <w:sz w:val="21"/>
        </w:rPr>
        <w:t>（本题</w:t>
      </w:r>
      <w:r>
        <w:rPr>
          <w:rFonts w:ascii="Times New Roman" w:hAnsi="Times New Roman" w:eastAsia="宋体"/>
          <w:color w:val="auto"/>
          <w:spacing w:val="0"/>
          <w:w w:val="100"/>
          <w:kern w:val="0"/>
          <w:position w:val="0"/>
          <w:sz w:val="21"/>
        </w:rPr>
        <w:t>共15小题；每小题1分，满分15分）</w:t>
      </w:r>
    </w:p>
    <w:p>
      <w:pPr>
        <w:keepNext w:val="0"/>
        <w:keepLines w:val="0"/>
        <w:pageBreakBefore w:val="0"/>
        <w:widowControl w:val="0"/>
        <w:tabs>
          <w:tab w:val="left" w:pos="2310"/>
          <w:tab w:val="left" w:pos="4200"/>
          <w:tab w:val="left" w:pos="6090"/>
        </w:tabs>
        <w:kinsoku/>
        <w:wordWrap/>
        <w:overflowPunct/>
        <w:topLinePunct w:val="0"/>
        <w:autoSpaceDE/>
        <w:autoSpaceDN/>
        <w:bidi w:val="0"/>
        <w:spacing w:beforeAutospacing="0" w:afterAutospacing="0" w:line="240" w:lineRule="auto"/>
        <w:textAlignment w:val="center"/>
        <w:rPr>
          <w:rFonts w:hint="eastAsia" w:ascii="Times New Roman" w:hAnsi="Times New Roman" w:eastAsia="宋体"/>
          <w:bCs/>
          <w:color w:val="auto"/>
          <w:spacing w:val="0"/>
          <w:w w:val="100"/>
          <w:kern w:val="0"/>
          <w:position w:val="0"/>
          <w:sz w:val="21"/>
          <w:szCs w:val="21"/>
        </w:rPr>
      </w:pPr>
      <w:r>
        <w:rPr>
          <w:rFonts w:ascii="Times New Roman" w:hAnsi="Times New Roman" w:eastAsia="宋体"/>
          <w:color w:val="auto"/>
          <w:spacing w:val="0"/>
          <w:w w:val="100"/>
          <w:kern w:val="0"/>
          <w:position w:val="0"/>
          <w:sz w:val="21"/>
        </w:rPr>
        <w:t>从A、B、C、D四个选项中，选出可以填入空白处的最佳选项，</w:t>
      </w:r>
      <w:r>
        <w:rPr>
          <w:rFonts w:hint="eastAsia" w:ascii="Times New Roman" w:hAnsi="Times New Roman" w:eastAsia="宋体"/>
          <w:color w:val="auto"/>
          <w:spacing w:val="0"/>
          <w:w w:val="100"/>
          <w:kern w:val="0"/>
          <w:position w:val="0"/>
          <w:sz w:val="21"/>
        </w:rPr>
        <w:t>并将答案写在答题纸上</w:t>
      </w:r>
      <w:r>
        <w:rPr>
          <w:rFonts w:ascii="Times New Roman" w:hAnsi="Times New Roman" w:eastAsia="宋体"/>
          <w:color w:val="auto"/>
          <w:spacing w:val="0"/>
          <w:w w:val="100"/>
          <w:kern w:val="0"/>
          <w:position w:val="0"/>
          <w:sz w:val="21"/>
        </w:rPr>
        <w:t>。</w:t>
      </w:r>
    </w:p>
    <w:p>
      <w:pPr>
        <w:pStyle w:val="14"/>
        <w:keepNext w:val="0"/>
        <w:keepLines w:val="0"/>
        <w:pageBreakBefore w:val="0"/>
        <w:numPr>
          <w:ilvl w:val="0"/>
          <w:numId w:val="1"/>
        </w:numPr>
        <w:tabs>
          <w:tab w:val="left" w:pos="640"/>
          <w:tab w:val="left" w:pos="1580"/>
          <w:tab w:val="left" w:pos="2360"/>
          <w:tab w:val="left" w:pos="3200"/>
        </w:tabs>
        <w:kinsoku/>
        <w:wordWrap/>
        <w:overflowPunct/>
        <w:topLinePunct w:val="0"/>
        <w:bidi w:val="0"/>
        <w:spacing w:beforeAutospacing="0" w:afterAutospacing="0" w:line="240" w:lineRule="auto"/>
        <w:ind w:left="420" w:hanging="420" w:hangingChars="200"/>
        <w:textAlignment w:val="center"/>
        <w:rPr>
          <w:rStyle w:val="15"/>
          <w:rFonts w:ascii="Times New Roman" w:hAnsi="Times New Roman" w:eastAsia="宋体" w:cs="Times New Roman"/>
          <w:color w:val="auto"/>
          <w:spacing w:val="0"/>
          <w:w w:val="100"/>
          <w:kern w:val="0"/>
          <w:position w:val="0"/>
          <w:sz w:val="21"/>
          <w:lang w:val="ja-JP"/>
        </w:rPr>
      </w:pPr>
      <w:r>
        <w:rPr>
          <w:rStyle w:val="15"/>
          <w:rFonts w:ascii="Times New Roman" w:hAnsi="Times New Roman" w:eastAsia="宋体" w:cs="Times New Roman"/>
          <w:color w:val="auto"/>
          <w:spacing w:val="0"/>
          <w:w w:val="100"/>
          <w:kern w:val="0"/>
          <w:position w:val="0"/>
          <w:sz w:val="21"/>
          <w:lang w:val="ja-JP"/>
        </w:rPr>
        <w:t>Li Yundi started to play</w:t>
      </w:r>
      <w:r>
        <w:rPr>
          <w:rStyle w:val="15"/>
          <w:rFonts w:ascii="Times New Roman" w:hAnsi="Times New Roman" w:eastAsia="宋体" w:cs="Times New Roman"/>
          <w:color w:val="auto"/>
          <w:spacing w:val="0"/>
          <w:w w:val="100"/>
          <w:kern w:val="0"/>
          <w:position w:val="0"/>
          <w:sz w:val="21"/>
          <w:u w:val="single"/>
          <w:lang w:val="ja-JP"/>
        </w:rPr>
        <w:t xml:space="preserve"> </w:t>
      </w:r>
      <w:r>
        <w:rPr>
          <w:rStyle w:val="15"/>
          <w:rFonts w:hint="eastAsia" w:ascii="Times New Roman" w:hAnsi="Times New Roman" w:eastAsia="宋体" w:cs="Times New Roman"/>
          <w:color w:val="auto"/>
          <w:spacing w:val="0"/>
          <w:w w:val="100"/>
          <w:kern w:val="0"/>
          <w:position w:val="0"/>
          <w:sz w:val="21"/>
          <w:u w:val="single"/>
          <w:lang w:val="en-US" w:eastAsia="zh-CN"/>
        </w:rPr>
        <w:t xml:space="preserve">     </w:t>
      </w:r>
      <w:r>
        <w:rPr>
          <w:rStyle w:val="15"/>
          <w:rFonts w:ascii="Times New Roman" w:hAnsi="Times New Roman" w:eastAsia="宋体" w:cs="Times New Roman"/>
          <w:color w:val="auto"/>
          <w:spacing w:val="0"/>
          <w:w w:val="100"/>
          <w:kern w:val="0"/>
          <w:position w:val="0"/>
          <w:sz w:val="21"/>
          <w:u w:val="single"/>
          <w:lang w:val="ja-JP"/>
        </w:rPr>
        <w:t xml:space="preserve"> </w:t>
      </w:r>
      <w:r>
        <w:rPr>
          <w:rStyle w:val="15"/>
          <w:rFonts w:ascii="Times New Roman" w:hAnsi="Times New Roman" w:eastAsia="宋体" w:cs="Times New Roman"/>
          <w:color w:val="auto"/>
          <w:spacing w:val="0"/>
          <w:w w:val="100"/>
          <w:kern w:val="0"/>
          <w:position w:val="0"/>
          <w:sz w:val="21"/>
          <w:lang w:val="ja-JP"/>
        </w:rPr>
        <w:t>piano when he was 7. And he became famous all over the</w:t>
      </w:r>
      <w:r>
        <w:rPr>
          <w:rStyle w:val="15"/>
          <w:rFonts w:hint="eastAsia" w:ascii="Times New Roman" w:hAnsi="Times New Roman" w:eastAsia="宋体" w:cs="Times New Roman"/>
          <w:color w:val="auto"/>
          <w:spacing w:val="0"/>
          <w:w w:val="100"/>
          <w:kern w:val="0"/>
          <w:position w:val="0"/>
          <w:sz w:val="21"/>
          <w:lang w:val="en-US" w:eastAsia="zh-CN"/>
        </w:rPr>
        <w:t xml:space="preserve"> </w:t>
      </w:r>
      <w:r>
        <w:rPr>
          <w:rStyle w:val="15"/>
          <w:rFonts w:ascii="Times New Roman" w:hAnsi="Times New Roman" w:eastAsia="宋体" w:cs="Times New Roman"/>
          <w:color w:val="auto"/>
          <w:spacing w:val="0"/>
          <w:w w:val="100"/>
          <w:kern w:val="0"/>
          <w:position w:val="0"/>
          <w:sz w:val="21"/>
          <w:lang w:val="ja-JP"/>
        </w:rPr>
        <w:t>world at</w:t>
      </w:r>
      <w:r>
        <w:rPr>
          <w:rStyle w:val="15"/>
          <w:rFonts w:hint="eastAsia" w:ascii="Times New Roman" w:hAnsi="Times New Roman" w:eastAsia="宋体" w:cs="Times New Roman"/>
          <w:color w:val="auto"/>
          <w:spacing w:val="0"/>
          <w:w w:val="100"/>
          <w:kern w:val="0"/>
          <w:position w:val="0"/>
          <w:sz w:val="21"/>
          <w:u w:val="single"/>
          <w:lang w:val="en-US" w:eastAsia="zh-CN"/>
        </w:rPr>
        <w:t xml:space="preserve">       </w:t>
      </w:r>
      <w:r>
        <w:rPr>
          <w:rStyle w:val="15"/>
          <w:rFonts w:ascii="Times New Roman" w:hAnsi="Times New Roman" w:eastAsia="宋体" w:cs="Times New Roman"/>
          <w:color w:val="auto"/>
          <w:spacing w:val="0"/>
          <w:w w:val="100"/>
          <w:kern w:val="0"/>
          <w:position w:val="0"/>
          <w:sz w:val="21"/>
          <w:lang w:val="ja-JP"/>
        </w:rPr>
        <w:t>age of 17.</w:t>
      </w:r>
    </w:p>
    <w:p>
      <w:pPr>
        <w:pStyle w:val="14"/>
        <w:keepNext w:val="0"/>
        <w:keepLines w:val="0"/>
        <w:pageBreakBefore w:val="0"/>
        <w:tabs>
          <w:tab w:val="left" w:pos="640"/>
          <w:tab w:val="left" w:pos="1580"/>
          <w:tab w:val="left" w:pos="2360"/>
          <w:tab w:val="left" w:pos="3200"/>
        </w:tabs>
        <w:kinsoku/>
        <w:wordWrap/>
        <w:overflowPunct/>
        <w:topLinePunct w:val="0"/>
        <w:bidi w:val="0"/>
        <w:spacing w:beforeAutospacing="0" w:afterAutospacing="0" w:line="240" w:lineRule="auto"/>
        <w:ind w:firstLine="420" w:firstLineChars="200"/>
        <w:textAlignment w:val="center"/>
        <w:rPr>
          <w:rStyle w:val="15"/>
          <w:rFonts w:hint="eastAsia" w:ascii="Times New Roman" w:hAnsi="Times New Roman" w:eastAsia="宋体" w:cs="Times New Roman"/>
          <w:color w:val="auto"/>
          <w:spacing w:val="0"/>
          <w:w w:val="100"/>
          <w:kern w:val="0"/>
          <w:position w:val="0"/>
          <w:sz w:val="21"/>
          <w:lang w:val="en-US" w:eastAsia="zh-CN"/>
        </w:rPr>
      </w:pPr>
      <w:r>
        <w:rPr>
          <w:rStyle w:val="15"/>
          <w:rFonts w:ascii="Times New Roman" w:hAnsi="Times New Roman" w:eastAsia="宋体" w:cs="Times New Roman"/>
          <w:color w:val="auto"/>
          <w:spacing w:val="0"/>
          <w:w w:val="100"/>
          <w:kern w:val="0"/>
          <w:position w:val="0"/>
          <w:sz w:val="21"/>
          <w:lang w:val="ja-JP"/>
        </w:rPr>
        <w:t>A. the; the</w:t>
      </w:r>
      <w:r>
        <w:rPr>
          <w:rStyle w:val="15"/>
          <w:rFonts w:hint="eastAsia" w:ascii="Times New Roman" w:hAnsi="Times New Roman" w:eastAsia="宋体" w:cs="Times New Roman"/>
          <w:color w:val="auto"/>
          <w:spacing w:val="0"/>
          <w:w w:val="100"/>
          <w:kern w:val="0"/>
          <w:position w:val="0"/>
          <w:sz w:val="21"/>
          <w:lang w:val="en-US" w:eastAsia="zh-CN"/>
        </w:rPr>
        <w:tab/>
      </w:r>
      <w:r>
        <w:rPr>
          <w:rStyle w:val="15"/>
          <w:rFonts w:hint="eastAsia" w:ascii="Times New Roman" w:hAnsi="Times New Roman" w:eastAsia="宋体" w:cs="Times New Roman"/>
          <w:color w:val="auto"/>
          <w:spacing w:val="0"/>
          <w:w w:val="100"/>
          <w:kern w:val="0"/>
          <w:position w:val="0"/>
          <w:sz w:val="21"/>
          <w:lang w:val="en-US" w:eastAsia="zh-CN"/>
        </w:rPr>
        <w:tab/>
      </w:r>
      <w:r>
        <w:rPr>
          <w:rStyle w:val="15"/>
          <w:rFonts w:ascii="Times New Roman" w:hAnsi="Times New Roman" w:eastAsia="宋体" w:cs="Times New Roman"/>
          <w:color w:val="auto"/>
          <w:spacing w:val="0"/>
          <w:w w:val="100"/>
          <w:kern w:val="0"/>
          <w:position w:val="0"/>
          <w:sz w:val="21"/>
          <w:lang w:val="ja-JP"/>
        </w:rPr>
        <w:t xml:space="preserve">    </w:t>
      </w:r>
      <w:r>
        <w:rPr>
          <w:rStyle w:val="15"/>
          <w:rFonts w:hint="eastAsia" w:ascii="Times New Roman" w:hAnsi="Times New Roman" w:eastAsia="宋体" w:cs="Times New Roman"/>
          <w:color w:val="auto"/>
          <w:spacing w:val="0"/>
          <w:w w:val="100"/>
          <w:kern w:val="0"/>
          <w:position w:val="0"/>
          <w:sz w:val="21"/>
          <w:lang w:val="en-US" w:eastAsia="zh-CN"/>
        </w:rPr>
        <w:t xml:space="preserve"> </w:t>
      </w:r>
      <w:r>
        <w:rPr>
          <w:rStyle w:val="15"/>
          <w:rFonts w:ascii="Times New Roman" w:hAnsi="Times New Roman" w:eastAsia="宋体" w:cs="Times New Roman"/>
          <w:color w:val="auto"/>
          <w:spacing w:val="0"/>
          <w:w w:val="100"/>
          <w:kern w:val="0"/>
          <w:position w:val="0"/>
          <w:sz w:val="21"/>
          <w:lang w:val="ja-JP"/>
        </w:rPr>
        <w:t>B. the; an</w:t>
      </w:r>
      <w:r>
        <w:rPr>
          <w:rStyle w:val="15"/>
          <w:rFonts w:hint="eastAsia" w:ascii="Times New Roman" w:hAnsi="Times New Roman" w:eastAsia="宋体" w:cs="Times New Roman"/>
          <w:color w:val="auto"/>
          <w:spacing w:val="0"/>
          <w:w w:val="100"/>
          <w:kern w:val="0"/>
          <w:position w:val="0"/>
          <w:sz w:val="21"/>
          <w:lang w:val="en-US" w:eastAsia="zh-CN"/>
        </w:rPr>
        <w:tab/>
      </w:r>
      <w:r>
        <w:rPr>
          <w:rStyle w:val="15"/>
          <w:rFonts w:ascii="Times New Roman" w:hAnsi="Times New Roman" w:eastAsia="宋体" w:cs="Times New Roman"/>
          <w:color w:val="auto"/>
          <w:spacing w:val="0"/>
          <w:w w:val="100"/>
          <w:kern w:val="0"/>
          <w:position w:val="0"/>
          <w:sz w:val="21"/>
          <w:lang w:val="ja-JP"/>
        </w:rPr>
        <w:t xml:space="preserve">    </w:t>
      </w:r>
      <w:r>
        <w:rPr>
          <w:rStyle w:val="15"/>
          <w:rFonts w:ascii="Times New Roman" w:hAnsi="Times New Roman" w:eastAsia="宋体" w:cs="Times New Roman"/>
          <w:color w:val="auto"/>
          <w:spacing w:val="0"/>
          <w:w w:val="100"/>
          <w:kern w:val="0"/>
          <w:position w:val="0"/>
          <w:sz w:val="21"/>
          <w:lang w:val="ja-JP"/>
        </w:rPr>
        <w:tab/>
      </w:r>
      <w:r>
        <w:rPr>
          <w:rStyle w:val="15"/>
          <w:rFonts w:hint="eastAsia" w:ascii="Times New Roman" w:hAnsi="Times New Roman" w:eastAsia="宋体" w:cs="Times New Roman"/>
          <w:color w:val="auto"/>
          <w:spacing w:val="0"/>
          <w:w w:val="100"/>
          <w:kern w:val="0"/>
          <w:position w:val="0"/>
          <w:sz w:val="21"/>
          <w:lang w:val="en-US" w:eastAsia="zh-CN"/>
        </w:rPr>
        <w:t xml:space="preserve">    </w:t>
      </w:r>
      <w:r>
        <w:rPr>
          <w:rStyle w:val="15"/>
          <w:rFonts w:ascii="Times New Roman" w:hAnsi="Times New Roman" w:eastAsia="宋体" w:cs="Times New Roman"/>
          <w:color w:val="auto"/>
          <w:spacing w:val="0"/>
          <w:w w:val="100"/>
          <w:kern w:val="0"/>
          <w:position w:val="0"/>
          <w:sz w:val="21"/>
          <w:lang w:val="ja-JP"/>
        </w:rPr>
        <w:t>C. \; the</w:t>
      </w:r>
      <w:r>
        <w:rPr>
          <w:rStyle w:val="15"/>
          <w:rFonts w:hint="eastAsia" w:ascii="Times New Roman" w:hAnsi="Times New Roman" w:eastAsia="宋体" w:cs="Times New Roman"/>
          <w:color w:val="auto"/>
          <w:spacing w:val="0"/>
          <w:w w:val="100"/>
          <w:kern w:val="0"/>
          <w:position w:val="0"/>
          <w:sz w:val="21"/>
          <w:lang w:val="en-US" w:eastAsia="zh-CN"/>
        </w:rPr>
        <w:tab/>
      </w:r>
      <w:r>
        <w:rPr>
          <w:rStyle w:val="15"/>
          <w:rFonts w:ascii="Times New Roman" w:hAnsi="Times New Roman" w:eastAsia="宋体" w:cs="Times New Roman"/>
          <w:color w:val="auto"/>
          <w:spacing w:val="0"/>
          <w:w w:val="100"/>
          <w:kern w:val="0"/>
          <w:position w:val="0"/>
          <w:sz w:val="21"/>
          <w:lang w:val="ja-JP"/>
        </w:rPr>
        <w:t xml:space="preserve">     </w:t>
      </w:r>
      <w:r>
        <w:rPr>
          <w:rStyle w:val="15"/>
          <w:rFonts w:ascii="Times New Roman" w:hAnsi="Times New Roman" w:eastAsia="宋体" w:cs="Times New Roman"/>
          <w:color w:val="auto"/>
          <w:spacing w:val="0"/>
          <w:w w:val="100"/>
          <w:kern w:val="0"/>
          <w:position w:val="0"/>
          <w:sz w:val="21"/>
          <w:lang w:val="ja-JP"/>
        </w:rPr>
        <w:tab/>
      </w:r>
      <w:r>
        <w:rPr>
          <w:rStyle w:val="15"/>
          <w:rFonts w:hint="eastAsia" w:ascii="Times New Roman" w:hAnsi="Times New Roman" w:eastAsia="宋体" w:cs="Times New Roman"/>
          <w:color w:val="auto"/>
          <w:spacing w:val="0"/>
          <w:w w:val="100"/>
          <w:kern w:val="0"/>
          <w:position w:val="0"/>
          <w:sz w:val="21"/>
          <w:lang w:val="en-US" w:eastAsia="zh-CN"/>
        </w:rPr>
        <w:t xml:space="preserve">   </w:t>
      </w:r>
      <w:r>
        <w:rPr>
          <w:rStyle w:val="15"/>
          <w:rFonts w:ascii="Times New Roman" w:hAnsi="Times New Roman" w:eastAsia="宋体" w:cs="Times New Roman"/>
          <w:color w:val="auto"/>
          <w:spacing w:val="0"/>
          <w:w w:val="100"/>
          <w:kern w:val="0"/>
          <w:position w:val="0"/>
          <w:sz w:val="21"/>
          <w:lang w:val="ja-JP"/>
        </w:rPr>
        <w:t>D. \; an</w:t>
      </w:r>
      <w:r>
        <w:rPr>
          <w:rStyle w:val="15"/>
          <w:rFonts w:hint="eastAsia" w:ascii="Times New Roman" w:hAnsi="Times New Roman" w:eastAsia="宋体" w:cs="Times New Roman"/>
          <w:color w:val="auto"/>
          <w:spacing w:val="0"/>
          <w:w w:val="100"/>
          <w:kern w:val="0"/>
          <w:position w:val="0"/>
          <w:sz w:val="21"/>
          <w:lang w:val="en-US" w:eastAsia="zh-CN"/>
        </w:rPr>
        <w:tab/>
      </w:r>
    </w:p>
    <w:p>
      <w:pPr>
        <w:keepNext w:val="0"/>
        <w:keepLines w:val="0"/>
        <w:pageBreakBefore w:val="0"/>
        <w:kinsoku/>
        <w:wordWrap/>
        <w:overflowPunct/>
        <w:topLinePunct w:val="0"/>
        <w:bidi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lang w:val="en-US" w:eastAsia="zh-CN"/>
        </w:rPr>
        <w:t>22</w:t>
      </w:r>
      <w:r>
        <w:rPr>
          <w:rFonts w:ascii="Times New Roman" w:hAnsi="Times New Roman" w:eastAsia="宋体"/>
          <w:color w:val="auto"/>
          <w:spacing w:val="0"/>
          <w:w w:val="100"/>
          <w:kern w:val="0"/>
          <w:position w:val="0"/>
          <w:sz w:val="21"/>
          <w:szCs w:val="21"/>
        </w:rPr>
        <w:t>.</w:t>
      </w:r>
      <w:r>
        <w:rPr>
          <w:rFonts w:hint="eastAsia" w:ascii="Times New Roman" w:hAnsi="Times New Roman" w:eastAsia="宋体"/>
          <w:color w:val="auto"/>
          <w:spacing w:val="0"/>
          <w:w w:val="100"/>
          <w:kern w:val="0"/>
          <w:position w:val="0"/>
          <w:sz w:val="21"/>
          <w:szCs w:val="21"/>
          <w:lang w:val="en-US" w:eastAsia="zh-CN"/>
        </w:rPr>
        <w:t xml:space="preserve"> </w:t>
      </w:r>
      <w:r>
        <w:rPr>
          <w:rFonts w:ascii="Times New Roman" w:hAnsi="Times New Roman" w:eastAsia="宋体"/>
          <w:color w:val="auto"/>
          <w:spacing w:val="0"/>
          <w:w w:val="100"/>
          <w:kern w:val="0"/>
          <w:position w:val="0"/>
          <w:sz w:val="21"/>
          <w:szCs w:val="21"/>
        </w:rPr>
        <w:t>Eddie was_______ tired _______ the bag. He needed a rest.</w:t>
      </w:r>
    </w:p>
    <w:p>
      <w:pPr>
        <w:keepNext w:val="0"/>
        <w:keepLines w:val="0"/>
        <w:pageBreakBefore w:val="0"/>
        <w:kinsoku/>
        <w:wordWrap/>
        <w:overflowPunct/>
        <w:topLinePunct w:val="0"/>
        <w:bidi w:val="0"/>
        <w:spacing w:beforeAutospacing="0" w:afterAutospacing="0" w:line="240" w:lineRule="auto"/>
        <w:textAlignment w:val="center"/>
        <w:rPr>
          <w:rFonts w:hint="default" w:ascii="Times New Roman" w:hAnsi="Times New Roman" w:eastAsia="宋体"/>
          <w:color w:val="auto"/>
          <w:spacing w:val="0"/>
          <w:w w:val="100"/>
          <w:kern w:val="0"/>
          <w:position w:val="0"/>
          <w:sz w:val="21"/>
          <w:szCs w:val="21"/>
          <w:lang w:val="en-US" w:eastAsia="zh-CN"/>
        </w:rPr>
      </w:pPr>
      <w:r>
        <w:rPr>
          <w:rFonts w:ascii="Times New Roman" w:hAnsi="Times New Roman" w:eastAsia="宋体"/>
          <w:color w:val="auto"/>
          <w:spacing w:val="0"/>
          <w:w w:val="100"/>
          <w:kern w:val="0"/>
          <w:position w:val="0"/>
          <w:sz w:val="21"/>
          <w:szCs w:val="21"/>
        </w:rPr>
        <w:t xml:space="preserve">    A. so; to carry</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lang w:val="en-US" w:eastAsia="zh-CN"/>
        </w:rPr>
        <w:t xml:space="preserve">    </w:t>
      </w:r>
      <w:r>
        <w:rPr>
          <w:rFonts w:ascii="Times New Roman" w:hAnsi="Times New Roman" w:eastAsia="宋体"/>
          <w:color w:val="auto"/>
          <w:spacing w:val="0"/>
          <w:w w:val="100"/>
          <w:kern w:val="0"/>
          <w:position w:val="0"/>
          <w:sz w:val="21"/>
          <w:szCs w:val="21"/>
        </w:rPr>
        <w:t xml:space="preserve">B. too: carrying </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 </w:t>
      </w:r>
      <w:r>
        <w:rPr>
          <w:rFonts w:ascii="Times New Roman" w:hAnsi="Times New Roman" w:eastAsia="宋体"/>
          <w:color w:val="auto"/>
          <w:spacing w:val="0"/>
          <w:w w:val="100"/>
          <w:kern w:val="0"/>
          <w:position w:val="0"/>
          <w:sz w:val="21"/>
          <w:szCs w:val="21"/>
        </w:rPr>
        <w:tab/>
      </w:r>
      <w:r>
        <w:rPr>
          <w:rFonts w:ascii="Times New Roman" w:hAnsi="Times New Roman" w:eastAsia="宋体"/>
          <w:color w:val="auto"/>
          <w:spacing w:val="0"/>
          <w:w w:val="100"/>
          <w:kern w:val="0"/>
          <w:position w:val="0"/>
          <w:sz w:val="21"/>
          <w:szCs w:val="21"/>
        </w:rPr>
        <w:t>C. too; to carry</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ascii="Times New Roman" w:hAnsi="Times New Roman" w:eastAsia="宋体"/>
          <w:color w:val="auto"/>
          <w:spacing w:val="0"/>
          <w:w w:val="100"/>
          <w:kern w:val="0"/>
          <w:position w:val="0"/>
          <w:sz w:val="21"/>
          <w:szCs w:val="21"/>
        </w:rPr>
        <w:t>D. that; carry</w:t>
      </w:r>
      <w:r>
        <w:rPr>
          <w:rFonts w:hint="eastAsia" w:ascii="Times New Roman" w:hAnsi="Times New Roman" w:eastAsia="宋体"/>
          <w:color w:val="auto"/>
          <w:spacing w:val="0"/>
          <w:w w:val="100"/>
          <w:kern w:val="0"/>
          <w:position w:val="0"/>
          <w:sz w:val="21"/>
          <w:szCs w:val="21"/>
          <w:lang w:val="en-US" w:eastAsia="zh-CN"/>
        </w:rPr>
        <w:t>ing</w:t>
      </w:r>
    </w:p>
    <w:p>
      <w:pPr>
        <w:keepNext w:val="0"/>
        <w:keepLines w:val="0"/>
        <w:pageBreakBefore w:val="0"/>
        <w:kinsoku/>
        <w:wordWrap/>
        <w:overflowPunct/>
        <w:topLinePunct w:val="0"/>
        <w:bidi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lang w:val="en-US" w:eastAsia="zh-CN"/>
        </w:rPr>
        <w:t>23</w:t>
      </w:r>
      <w:r>
        <w:rPr>
          <w:rFonts w:hint="eastAsia" w:ascii="Times New Roman" w:hAnsi="Times New Roman" w:eastAsia="宋体"/>
          <w:color w:val="auto"/>
          <w:spacing w:val="0"/>
          <w:w w:val="100"/>
          <w:kern w:val="0"/>
          <w:position w:val="0"/>
          <w:sz w:val="21"/>
          <w:szCs w:val="21"/>
        </w:rPr>
        <w:t>.</w:t>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bCs/>
          <w:color w:val="auto"/>
          <w:spacing w:val="0"/>
          <w:w w:val="100"/>
          <w:kern w:val="0"/>
          <w:position w:val="0"/>
          <w:sz w:val="21"/>
          <w:szCs w:val="21"/>
        </w:rPr>
        <w:t>—</w:t>
      </w:r>
      <w:r>
        <w:rPr>
          <w:rFonts w:ascii="Times New Roman" w:hAnsi="Times New Roman" w:eastAsia="宋体"/>
          <w:color w:val="auto"/>
          <w:spacing w:val="0"/>
          <w:w w:val="100"/>
          <w:kern w:val="0"/>
          <w:position w:val="0"/>
          <w:sz w:val="21"/>
          <w:szCs w:val="21"/>
        </w:rPr>
        <w:t xml:space="preserve"> Do you believe that paper is made ________ wood?</w:t>
      </w:r>
    </w:p>
    <w:p>
      <w:pPr>
        <w:keepNext w:val="0"/>
        <w:keepLines w:val="0"/>
        <w:pageBreakBefore w:val="0"/>
        <w:kinsoku/>
        <w:wordWrap/>
        <w:overflowPunct/>
        <w:topLinePunct w:val="0"/>
        <w:bidi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bCs/>
          <w:color w:val="auto"/>
          <w:spacing w:val="0"/>
          <w:w w:val="100"/>
          <w:kern w:val="0"/>
          <w:position w:val="0"/>
          <w:sz w:val="21"/>
          <w:szCs w:val="21"/>
        </w:rPr>
        <w:t>—</w:t>
      </w:r>
      <w:r>
        <w:rPr>
          <w:rFonts w:ascii="Times New Roman" w:hAnsi="Times New Roman" w:eastAsia="宋体"/>
          <w:color w:val="auto"/>
          <w:spacing w:val="0"/>
          <w:w w:val="100"/>
          <w:kern w:val="0"/>
          <w:position w:val="0"/>
          <w:sz w:val="21"/>
          <w:szCs w:val="21"/>
        </w:rPr>
        <w:t>Yes, I do . And you can see that books are made ________ paper.</w:t>
      </w:r>
    </w:p>
    <w:p>
      <w:pPr>
        <w:keepNext w:val="0"/>
        <w:keepLines w:val="0"/>
        <w:pageBreakBefore w:val="0"/>
        <w:tabs>
          <w:tab w:val="left" w:pos="420"/>
        </w:tabs>
        <w:kinsoku/>
        <w:wordWrap/>
        <w:overflowPunct/>
        <w:topLinePunct w:val="0"/>
        <w:bidi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ascii="Times New Roman" w:hAnsi="Times New Roman" w:eastAsia="宋体"/>
          <w:color w:val="auto"/>
          <w:spacing w:val="0"/>
          <w:w w:val="100"/>
          <w:kern w:val="0"/>
          <w:position w:val="0"/>
          <w:sz w:val="21"/>
          <w:szCs w:val="21"/>
        </w:rPr>
        <w:t xml:space="preserve">    A. from, from </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ascii="Times New Roman" w:hAnsi="Times New Roman" w:eastAsia="宋体"/>
          <w:color w:val="auto"/>
          <w:spacing w:val="0"/>
          <w:w w:val="100"/>
          <w:kern w:val="0"/>
          <w:position w:val="0"/>
          <w:sz w:val="21"/>
          <w:szCs w:val="21"/>
        </w:rPr>
        <w:t xml:space="preserve">B. of ,from </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ascii="Times New Roman" w:hAnsi="Times New Roman" w:eastAsia="宋体"/>
          <w:color w:val="auto"/>
          <w:spacing w:val="0"/>
          <w:w w:val="100"/>
          <w:kern w:val="0"/>
          <w:position w:val="0"/>
          <w:sz w:val="21"/>
          <w:szCs w:val="21"/>
        </w:rPr>
        <w:t xml:space="preserve">C. from, of </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ascii="Times New Roman" w:hAnsi="Times New Roman" w:eastAsia="宋体"/>
          <w:color w:val="auto"/>
          <w:spacing w:val="0"/>
          <w:w w:val="100"/>
          <w:kern w:val="0"/>
          <w:position w:val="0"/>
          <w:sz w:val="21"/>
          <w:szCs w:val="21"/>
        </w:rPr>
        <w:t xml:space="preserve"> D. of, of </w:t>
      </w:r>
    </w:p>
    <w:p>
      <w:pPr>
        <w:keepNext w:val="0"/>
        <w:keepLines w:val="0"/>
        <w:pageBreakBefore w:val="0"/>
        <w:widowControl/>
        <w:kinsoku/>
        <w:wordWrap/>
        <w:overflowPunct/>
        <w:topLinePunct w:val="0"/>
        <w:bidi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lang w:val="en-US" w:eastAsia="zh-CN"/>
        </w:rPr>
        <w:t>24</w:t>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bCs/>
          <w:color w:val="auto"/>
          <w:spacing w:val="0"/>
          <w:w w:val="100"/>
          <w:kern w:val="0"/>
          <w:position w:val="0"/>
          <w:sz w:val="21"/>
          <w:szCs w:val="21"/>
        </w:rPr>
        <w:t>—</w:t>
      </w:r>
      <w:r>
        <w:rPr>
          <w:rFonts w:ascii="Times New Roman" w:hAnsi="Times New Roman" w:eastAsia="宋体"/>
          <w:color w:val="auto"/>
          <w:spacing w:val="0"/>
          <w:w w:val="100"/>
          <w:kern w:val="0"/>
          <w:position w:val="0"/>
          <w:sz w:val="21"/>
          <w:szCs w:val="21"/>
        </w:rPr>
        <w:t xml:space="preserve">__________________?    </w:t>
      </w:r>
      <w:r>
        <w:rPr>
          <w:rFonts w:hint="eastAsia" w:ascii="Times New Roman" w:hAnsi="Times New Roman" w:eastAsia="宋体"/>
          <w:bCs/>
          <w:color w:val="auto"/>
          <w:spacing w:val="0"/>
          <w:w w:val="100"/>
          <w:kern w:val="0"/>
          <w:position w:val="0"/>
          <w:sz w:val="21"/>
          <w:szCs w:val="21"/>
        </w:rPr>
        <w:t>—</w:t>
      </w:r>
      <w:r>
        <w:rPr>
          <w:rFonts w:ascii="Times New Roman" w:hAnsi="Times New Roman" w:eastAsia="宋体"/>
          <w:color w:val="auto"/>
          <w:spacing w:val="0"/>
          <w:w w:val="100"/>
          <w:kern w:val="0"/>
          <w:position w:val="0"/>
          <w:sz w:val="21"/>
          <w:szCs w:val="21"/>
        </w:rPr>
        <w:t>I like the colour and style.</w:t>
      </w:r>
    </w:p>
    <w:p>
      <w:pPr>
        <w:keepNext w:val="0"/>
        <w:keepLines w:val="0"/>
        <w:pageBreakBefore w:val="0"/>
        <w:widowControl/>
        <w:kinsoku/>
        <w:wordWrap/>
        <w:overflowPunct/>
        <w:topLinePunct w:val="0"/>
        <w:bidi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ascii="Times New Roman" w:hAnsi="Times New Roman" w:eastAsia="宋体"/>
          <w:color w:val="auto"/>
          <w:spacing w:val="0"/>
          <w:w w:val="100"/>
          <w:kern w:val="0"/>
          <w:position w:val="0"/>
          <w:sz w:val="21"/>
          <w:szCs w:val="21"/>
        </w:rPr>
        <w:t xml:space="preserve">    A. How do you like the dress?         </w:t>
      </w:r>
      <w:r>
        <w:rPr>
          <w:rFonts w:ascii="Times New Roman" w:hAnsi="Times New Roman" w:eastAsia="宋体"/>
          <w:color w:val="auto"/>
          <w:spacing w:val="0"/>
          <w:w w:val="100"/>
          <w:kern w:val="0"/>
          <w:position w:val="0"/>
          <w:sz w:val="21"/>
          <w:szCs w:val="21"/>
        </w:rPr>
        <w:tab/>
      </w:r>
      <w:r>
        <w:rPr>
          <w:rFonts w:ascii="Times New Roman" w:hAnsi="Times New Roman" w:eastAsia="宋体"/>
          <w:color w:val="auto"/>
          <w:spacing w:val="0"/>
          <w:w w:val="100"/>
          <w:kern w:val="0"/>
          <w:position w:val="0"/>
          <w:sz w:val="21"/>
          <w:szCs w:val="21"/>
        </w:rPr>
        <w:tab/>
      </w:r>
      <w:r>
        <w:rPr>
          <w:rFonts w:ascii="Times New Roman" w:hAnsi="Times New Roman" w:eastAsia="宋体"/>
          <w:color w:val="auto"/>
          <w:spacing w:val="0"/>
          <w:w w:val="100"/>
          <w:kern w:val="0"/>
          <w:position w:val="0"/>
          <w:sz w:val="21"/>
          <w:szCs w:val="21"/>
        </w:rPr>
        <w:t>B. What do you think of the dress?</w:t>
      </w:r>
    </w:p>
    <w:p>
      <w:pPr>
        <w:keepNext w:val="0"/>
        <w:keepLines w:val="0"/>
        <w:pageBreakBefore w:val="0"/>
        <w:widowControl/>
        <w:kinsoku/>
        <w:wordWrap/>
        <w:overflowPunct/>
        <w:topLinePunct w:val="0"/>
        <w:bidi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ascii="Times New Roman" w:hAnsi="Times New Roman" w:eastAsia="宋体"/>
          <w:color w:val="auto"/>
          <w:spacing w:val="0"/>
          <w:w w:val="100"/>
          <w:kern w:val="0"/>
          <w:position w:val="0"/>
          <w:sz w:val="21"/>
          <w:szCs w:val="21"/>
        </w:rPr>
        <w:t xml:space="preserve">    C. What do you like about the dress?    </w:t>
      </w:r>
      <w:r>
        <w:rPr>
          <w:rFonts w:ascii="Times New Roman" w:hAnsi="Times New Roman" w:eastAsia="宋体"/>
          <w:color w:val="auto"/>
          <w:spacing w:val="0"/>
          <w:w w:val="100"/>
          <w:kern w:val="0"/>
          <w:position w:val="0"/>
          <w:sz w:val="21"/>
          <w:szCs w:val="21"/>
        </w:rPr>
        <w:tab/>
      </w:r>
      <w:r>
        <w:rPr>
          <w:rFonts w:ascii="Times New Roman" w:hAnsi="Times New Roman" w:eastAsia="宋体"/>
          <w:color w:val="auto"/>
          <w:spacing w:val="0"/>
          <w:w w:val="100"/>
          <w:kern w:val="0"/>
          <w:position w:val="0"/>
          <w:sz w:val="21"/>
          <w:szCs w:val="21"/>
        </w:rPr>
        <w:tab/>
      </w:r>
      <w:r>
        <w:rPr>
          <w:rFonts w:ascii="Times New Roman" w:hAnsi="Times New Roman" w:eastAsia="宋体"/>
          <w:color w:val="auto"/>
          <w:spacing w:val="0"/>
          <w:w w:val="100"/>
          <w:kern w:val="0"/>
          <w:position w:val="0"/>
          <w:sz w:val="21"/>
          <w:szCs w:val="21"/>
        </w:rPr>
        <w:t>D. How do you like about the dress?</w:t>
      </w:r>
    </w:p>
    <w:p>
      <w:pPr>
        <w:keepNext w:val="0"/>
        <w:keepLines w:val="0"/>
        <w:pageBreakBefore w:val="0"/>
        <w:kinsoku/>
        <w:wordWrap/>
        <w:overflowPunct/>
        <w:topLinePunct w:val="0"/>
        <w:autoSpaceDE w:val="0"/>
        <w:autoSpaceDN w:val="0"/>
        <w:bidi w:val="0"/>
        <w:adjustRightInd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lang w:val="en-US" w:eastAsia="zh-CN"/>
        </w:rPr>
        <w:t>25</w:t>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ascii="Times New Roman" w:hAnsi="Times New Roman" w:eastAsia="宋体"/>
          <w:color w:val="auto"/>
          <w:spacing w:val="0"/>
          <w:w w:val="100"/>
          <w:kern w:val="0"/>
          <w:position w:val="0"/>
          <w:sz w:val="21"/>
          <w:szCs w:val="21"/>
        </w:rPr>
        <w:t>—Did you practise _______ football yesterday?</w:t>
      </w:r>
    </w:p>
    <w:p>
      <w:pPr>
        <w:keepNext w:val="0"/>
        <w:keepLines w:val="0"/>
        <w:pageBreakBefore w:val="0"/>
        <w:kinsoku/>
        <w:wordWrap/>
        <w:overflowPunct/>
        <w:topLinePunct w:val="0"/>
        <w:autoSpaceDE w:val="0"/>
        <w:autoSpaceDN w:val="0"/>
        <w:bidi w:val="0"/>
        <w:adjustRightInd w:val="0"/>
        <w:spacing w:beforeAutospacing="0" w:afterAutospacing="0" w:line="240" w:lineRule="auto"/>
        <w:ind w:firstLine="420" w:firstLineChars="200"/>
        <w:textAlignment w:val="center"/>
        <w:rPr>
          <w:rFonts w:ascii="Times New Roman" w:hAnsi="Times New Roman" w:eastAsia="宋体"/>
          <w:color w:val="auto"/>
          <w:spacing w:val="0"/>
          <w:w w:val="100"/>
          <w:kern w:val="0"/>
          <w:position w:val="0"/>
          <w:sz w:val="21"/>
          <w:szCs w:val="21"/>
        </w:rPr>
      </w:pPr>
      <w:r>
        <w:rPr>
          <w:rFonts w:ascii="Times New Roman" w:hAnsi="Times New Roman" w:eastAsia="宋体"/>
          <w:color w:val="auto"/>
          <w:spacing w:val="0"/>
          <w:w w:val="100"/>
          <w:kern w:val="0"/>
          <w:position w:val="0"/>
          <w:sz w:val="21"/>
          <w:szCs w:val="21"/>
        </w:rPr>
        <w:t>—Yes. I spend half an hour _______ football every day.</w:t>
      </w:r>
    </w:p>
    <w:p>
      <w:pPr>
        <w:keepNext w:val="0"/>
        <w:keepLines w:val="0"/>
        <w:pageBreakBefore w:val="0"/>
        <w:numPr>
          <w:ilvl w:val="0"/>
          <w:numId w:val="2"/>
        </w:numPr>
        <w:kinsoku/>
        <w:wordWrap/>
        <w:overflowPunct/>
        <w:topLinePunct w:val="0"/>
        <w:autoSpaceDE w:val="0"/>
        <w:autoSpaceDN w:val="0"/>
        <w:bidi w:val="0"/>
        <w:adjustRightInd w:val="0"/>
        <w:spacing w:beforeAutospacing="0" w:afterAutospacing="0" w:line="240" w:lineRule="auto"/>
        <w:ind w:left="420" w:leftChars="0" w:firstLine="0" w:firstLineChars="0"/>
        <w:textAlignment w:val="center"/>
        <w:rPr>
          <w:rFonts w:hint="eastAsia" w:ascii="Times New Roman" w:hAnsi="Times New Roman" w:eastAsia="宋体"/>
          <w:color w:val="auto"/>
          <w:spacing w:val="0"/>
          <w:w w:val="100"/>
          <w:kern w:val="0"/>
          <w:position w:val="0"/>
          <w:sz w:val="21"/>
          <w:szCs w:val="21"/>
          <w:lang w:val="en-US" w:eastAsia="zh-CN"/>
        </w:rPr>
      </w:pPr>
      <w:r>
        <w:rPr>
          <w:rFonts w:ascii="Times New Roman" w:hAnsi="Times New Roman" w:eastAsia="宋体"/>
          <w:color w:val="auto"/>
          <w:spacing w:val="0"/>
          <w:w w:val="100"/>
          <w:kern w:val="0"/>
          <w:position w:val="0"/>
          <w:sz w:val="21"/>
          <w:szCs w:val="21"/>
        </w:rPr>
        <w:t xml:space="preserve">playing; practising </w:t>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B. playing; to practice </w:t>
      </w:r>
      <w:r>
        <w:rPr>
          <w:rFonts w:hint="eastAsia" w:ascii="Times New Roman" w:hAnsi="Times New Roman" w:eastAsia="宋体"/>
          <w:color w:val="auto"/>
          <w:spacing w:val="0"/>
          <w:w w:val="100"/>
          <w:kern w:val="0"/>
          <w:position w:val="0"/>
          <w:sz w:val="21"/>
          <w:szCs w:val="21"/>
          <w:lang w:val="en-US" w:eastAsia="zh-CN"/>
        </w:rPr>
        <w:t xml:space="preserve">     </w:t>
      </w:r>
    </w:p>
    <w:p>
      <w:pPr>
        <w:keepNext w:val="0"/>
        <w:keepLines w:val="0"/>
        <w:pageBreakBefore w:val="0"/>
        <w:numPr>
          <w:ilvl w:val="0"/>
          <w:numId w:val="0"/>
        </w:numPr>
        <w:kinsoku/>
        <w:wordWrap/>
        <w:overflowPunct/>
        <w:topLinePunct w:val="0"/>
        <w:autoSpaceDE w:val="0"/>
        <w:autoSpaceDN w:val="0"/>
        <w:bidi w:val="0"/>
        <w:adjustRightInd w:val="0"/>
        <w:spacing w:beforeAutospacing="0" w:afterAutospacing="0" w:line="240" w:lineRule="auto"/>
        <w:ind w:left="420" w:leftChars="0"/>
        <w:textAlignment w:val="center"/>
        <w:rPr>
          <w:rFonts w:ascii="Times New Roman" w:hAnsi="Times New Roman" w:eastAsia="宋体"/>
          <w:color w:val="auto"/>
          <w:spacing w:val="0"/>
          <w:w w:val="100"/>
          <w:kern w:val="0"/>
          <w:position w:val="0"/>
          <w:sz w:val="21"/>
          <w:szCs w:val="21"/>
        </w:rPr>
      </w:pPr>
      <w:r>
        <w:rPr>
          <w:rFonts w:ascii="Times New Roman" w:hAnsi="Times New Roman" w:eastAsia="宋体"/>
          <w:color w:val="auto"/>
          <w:spacing w:val="0"/>
          <w:w w:val="100"/>
          <w:kern w:val="0"/>
          <w:position w:val="0"/>
          <w:sz w:val="21"/>
          <w:szCs w:val="21"/>
        </w:rPr>
        <w:t>C. to play; to practise</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D. to play; practising</w:t>
      </w:r>
    </w:p>
    <w:p>
      <w:pPr>
        <w:keepNext w:val="0"/>
        <w:keepLines w:val="0"/>
        <w:pageBreakBefore w:val="0"/>
        <w:kinsoku/>
        <w:wordWrap/>
        <w:overflowPunct/>
        <w:topLinePunct w:val="0"/>
        <w:bidi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lang w:val="en-US" w:eastAsia="zh-CN"/>
        </w:rPr>
        <w:t>26</w:t>
      </w:r>
      <w:r>
        <w:rPr>
          <w:rFonts w:ascii="Times New Roman" w:hAnsi="Times New Roman" w:eastAsia="宋体"/>
          <w:color w:val="auto"/>
          <w:spacing w:val="0"/>
          <w:w w:val="100"/>
          <w:kern w:val="0"/>
          <w:position w:val="0"/>
          <w:sz w:val="21"/>
          <w:szCs w:val="21"/>
        </w:rPr>
        <w:t>.</w:t>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bCs/>
          <w:color w:val="auto"/>
          <w:spacing w:val="0"/>
          <w:w w:val="100"/>
          <w:kern w:val="0"/>
          <w:position w:val="0"/>
          <w:sz w:val="21"/>
          <w:szCs w:val="21"/>
        </w:rPr>
        <w:t>—</w:t>
      </w:r>
      <w:r>
        <w:rPr>
          <w:rFonts w:ascii="Times New Roman" w:hAnsi="Times New Roman" w:eastAsia="宋体"/>
          <w:color w:val="auto"/>
          <w:spacing w:val="0"/>
          <w:w w:val="100"/>
          <w:kern w:val="0"/>
          <w:position w:val="0"/>
          <w:sz w:val="21"/>
          <w:szCs w:val="21"/>
        </w:rPr>
        <w:t xml:space="preserve"> M</w:t>
      </w:r>
      <w:r>
        <w:rPr>
          <w:rFonts w:hint="eastAsia" w:ascii="Times New Roman" w:hAnsi="Times New Roman" w:eastAsia="宋体"/>
          <w:color w:val="auto"/>
          <w:spacing w:val="0"/>
          <w:w w:val="100"/>
          <w:kern w:val="0"/>
          <w:position w:val="0"/>
          <w:sz w:val="21"/>
          <w:szCs w:val="21"/>
          <w:lang w:val="en-US" w:eastAsia="zh-CN"/>
        </w:rPr>
        <w:t>r</w:t>
      </w:r>
      <w:r>
        <w:rPr>
          <w:rFonts w:ascii="Times New Roman" w:hAnsi="Times New Roman" w:eastAsia="宋体"/>
          <w:color w:val="auto"/>
          <w:spacing w:val="0"/>
          <w:w w:val="100"/>
          <w:kern w:val="0"/>
          <w:position w:val="0"/>
          <w:sz w:val="21"/>
          <w:szCs w:val="21"/>
        </w:rPr>
        <w:t xml:space="preserve"> Qian, this problem is __________ difficult for me!</w:t>
      </w:r>
    </w:p>
    <w:p>
      <w:pPr>
        <w:keepNext w:val="0"/>
        <w:keepLines w:val="0"/>
        <w:pageBreakBefore w:val="0"/>
        <w:kinsoku/>
        <w:wordWrap/>
        <w:overflowPunct/>
        <w:topLinePunct w:val="0"/>
        <w:bidi w:val="0"/>
        <w:spacing w:beforeAutospacing="0" w:afterAutospacing="0" w:line="240" w:lineRule="auto"/>
        <w:ind w:firstLine="420" w:firstLineChars="200"/>
        <w:textAlignment w:val="center"/>
        <w:rPr>
          <w:rFonts w:ascii="Times New Roman" w:hAnsi="Times New Roman" w:eastAsia="宋体"/>
          <w:color w:val="auto"/>
          <w:spacing w:val="0"/>
          <w:w w:val="100"/>
          <w:kern w:val="0"/>
          <w:position w:val="0"/>
          <w:sz w:val="21"/>
          <w:szCs w:val="21"/>
        </w:rPr>
      </w:pPr>
      <w:r>
        <w:rPr>
          <w:rFonts w:hint="eastAsia" w:ascii="Times New Roman" w:hAnsi="Times New Roman" w:eastAsia="宋体"/>
          <w:bCs/>
          <w:color w:val="auto"/>
          <w:spacing w:val="0"/>
          <w:w w:val="100"/>
          <w:kern w:val="0"/>
          <w:position w:val="0"/>
          <w:sz w:val="21"/>
          <w:szCs w:val="21"/>
        </w:rPr>
        <w:t>—</w:t>
      </w:r>
      <w:r>
        <w:rPr>
          <w:rFonts w:ascii="Times New Roman" w:hAnsi="Times New Roman" w:eastAsia="宋体"/>
          <w:color w:val="auto"/>
          <w:spacing w:val="0"/>
          <w:w w:val="100"/>
          <w:kern w:val="0"/>
          <w:position w:val="0"/>
          <w:sz w:val="21"/>
          <w:szCs w:val="21"/>
        </w:rPr>
        <w:t xml:space="preserve"> Don’t complain __________, Henry. You should use your head.</w:t>
      </w:r>
    </w:p>
    <w:p>
      <w:pPr>
        <w:keepNext w:val="0"/>
        <w:keepLines w:val="0"/>
        <w:pageBreakBefore w:val="0"/>
        <w:kinsoku/>
        <w:wordWrap/>
        <w:overflowPunct/>
        <w:topLinePunct w:val="0"/>
        <w:bidi w:val="0"/>
        <w:spacing w:beforeAutospacing="0" w:afterAutospacing="0" w:line="240" w:lineRule="auto"/>
        <w:ind w:firstLine="420" w:firstLineChars="200"/>
        <w:textAlignment w:val="center"/>
        <w:rPr>
          <w:rFonts w:ascii="Times New Roman" w:hAnsi="Times New Roman" w:eastAsia="宋体"/>
          <w:color w:val="auto"/>
          <w:spacing w:val="0"/>
          <w:w w:val="100"/>
          <w:kern w:val="0"/>
          <w:position w:val="0"/>
          <w:sz w:val="21"/>
          <w:szCs w:val="21"/>
        </w:rPr>
      </w:pPr>
      <w:r>
        <w:rPr>
          <w:rFonts w:ascii="Times New Roman" w:hAnsi="Times New Roman" w:eastAsia="宋体"/>
          <w:color w:val="auto"/>
          <w:spacing w:val="0"/>
          <w:w w:val="100"/>
          <w:kern w:val="0"/>
          <w:position w:val="0"/>
          <w:sz w:val="21"/>
          <w:szCs w:val="21"/>
        </w:rPr>
        <w:t>A. too much, much too</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ab/>
      </w:r>
      <w:r>
        <w:rPr>
          <w:rFonts w:ascii="Times New Roman" w:hAnsi="Times New Roman" w:eastAsia="宋体"/>
          <w:color w:val="auto"/>
          <w:spacing w:val="0"/>
          <w:w w:val="100"/>
          <w:kern w:val="0"/>
          <w:position w:val="0"/>
          <w:sz w:val="21"/>
          <w:szCs w:val="21"/>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B. much too, too much</w:t>
      </w:r>
      <w:r>
        <w:rPr>
          <w:rFonts w:ascii="Times New Roman" w:hAnsi="Times New Roman" w:eastAsia="宋体"/>
          <w:color w:val="auto"/>
          <w:spacing w:val="0"/>
          <w:w w:val="100"/>
          <w:kern w:val="0"/>
          <w:position w:val="0"/>
          <w:sz w:val="21"/>
          <w:szCs w:val="21"/>
        </w:rPr>
        <w:tab/>
      </w:r>
    </w:p>
    <w:p>
      <w:pPr>
        <w:keepNext w:val="0"/>
        <w:keepLines w:val="0"/>
        <w:pageBreakBefore w:val="0"/>
        <w:kinsoku/>
        <w:wordWrap/>
        <w:overflowPunct/>
        <w:topLinePunct w:val="0"/>
        <w:bidi w:val="0"/>
        <w:spacing w:beforeAutospacing="0" w:afterAutospacing="0" w:line="240" w:lineRule="auto"/>
        <w:ind w:firstLine="420" w:firstLineChars="200"/>
        <w:textAlignment w:val="center"/>
        <w:rPr>
          <w:rFonts w:ascii="Times New Roman" w:hAnsi="Times New Roman" w:eastAsia="宋体"/>
          <w:color w:val="auto"/>
          <w:spacing w:val="0"/>
          <w:w w:val="100"/>
          <w:kern w:val="0"/>
          <w:position w:val="0"/>
          <w:sz w:val="21"/>
          <w:szCs w:val="21"/>
        </w:rPr>
      </w:pPr>
      <w:r>
        <w:rPr>
          <w:rFonts w:ascii="Times New Roman" w:hAnsi="Times New Roman" w:eastAsia="宋体"/>
          <w:color w:val="auto"/>
          <w:spacing w:val="0"/>
          <w:w w:val="100"/>
          <w:kern w:val="0"/>
          <w:position w:val="0"/>
          <w:sz w:val="21"/>
          <w:szCs w:val="21"/>
        </w:rPr>
        <w:t>C. too much, too much</w:t>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D. much too, much too</w:t>
      </w:r>
    </w:p>
    <w:p>
      <w:pPr>
        <w:pStyle w:val="14"/>
        <w:keepNext w:val="0"/>
        <w:keepLines w:val="0"/>
        <w:pageBreakBefore w:val="0"/>
        <w:tabs>
          <w:tab w:val="left" w:pos="640"/>
          <w:tab w:val="left" w:pos="1580"/>
          <w:tab w:val="left" w:pos="2360"/>
          <w:tab w:val="left" w:pos="3200"/>
        </w:tabs>
        <w:kinsoku/>
        <w:wordWrap/>
        <w:overflowPunct/>
        <w:topLinePunct w:val="0"/>
        <w:bidi w:val="0"/>
        <w:spacing w:beforeAutospacing="0" w:afterAutospacing="0" w:line="240" w:lineRule="auto"/>
        <w:textAlignment w:val="center"/>
        <w:rPr>
          <w:rStyle w:val="15"/>
          <w:rFonts w:ascii="Times New Roman" w:hAnsi="Times New Roman" w:eastAsia="宋体" w:cs="Times New Roman"/>
          <w:color w:val="auto"/>
          <w:spacing w:val="0"/>
          <w:w w:val="100"/>
          <w:kern w:val="0"/>
          <w:position w:val="0"/>
          <w:sz w:val="21"/>
          <w:szCs w:val="21"/>
          <w:lang w:val="ja-JP"/>
        </w:rPr>
      </w:pPr>
      <w:r>
        <w:rPr>
          <w:rStyle w:val="15"/>
          <w:rFonts w:hint="eastAsia" w:ascii="Times New Roman" w:hAnsi="Times New Roman" w:eastAsia="宋体" w:cs="Times New Roman"/>
          <w:color w:val="auto"/>
          <w:spacing w:val="0"/>
          <w:w w:val="100"/>
          <w:kern w:val="0"/>
          <w:position w:val="0"/>
          <w:sz w:val="21"/>
          <w:szCs w:val="21"/>
          <w:lang w:val="en-US" w:eastAsia="zh-CN"/>
        </w:rPr>
        <w:t>27</w:t>
      </w:r>
      <w:r>
        <w:rPr>
          <w:rStyle w:val="15"/>
          <w:rFonts w:ascii="Times New Roman" w:hAnsi="Times New Roman" w:eastAsia="宋体" w:cs="Times New Roman"/>
          <w:color w:val="auto"/>
          <w:spacing w:val="0"/>
          <w:w w:val="100"/>
          <w:kern w:val="0"/>
          <w:position w:val="0"/>
          <w:sz w:val="21"/>
          <w:szCs w:val="21"/>
          <w:lang w:val="ja-JP"/>
        </w:rPr>
        <w:t xml:space="preserve">. With the help of their neighbours, the Greens </w:t>
      </w:r>
      <w:r>
        <w:rPr>
          <w:rFonts w:ascii="Times New Roman" w:hAnsi="Times New Roman" w:eastAsia="宋体" w:cs="Times New Roman"/>
          <w:color w:val="auto"/>
          <w:spacing w:val="0"/>
          <w:w w:val="100"/>
          <w:kern w:val="0"/>
          <w:position w:val="0"/>
          <w:sz w:val="21"/>
          <w:szCs w:val="21"/>
          <w:u w:val="thick"/>
        </w:rPr>
        <w:t>　　　　</w:t>
      </w:r>
      <w:r>
        <w:rPr>
          <w:rStyle w:val="15"/>
          <w:rFonts w:ascii="Times New Roman" w:hAnsi="Times New Roman" w:eastAsia="宋体" w:cs="Times New Roman"/>
          <w:color w:val="auto"/>
          <w:spacing w:val="0"/>
          <w:w w:val="100"/>
          <w:kern w:val="0"/>
          <w:position w:val="0"/>
          <w:sz w:val="21"/>
          <w:szCs w:val="21"/>
          <w:lang w:val="ja-JP"/>
        </w:rPr>
        <w:t xml:space="preserve"> the big fire soon.  </w:t>
      </w:r>
    </w:p>
    <w:p>
      <w:pPr>
        <w:pStyle w:val="14"/>
        <w:keepNext w:val="0"/>
        <w:keepLines w:val="0"/>
        <w:pageBreakBefore w:val="0"/>
        <w:tabs>
          <w:tab w:val="left" w:pos="640"/>
          <w:tab w:val="left" w:pos="1580"/>
          <w:tab w:val="left" w:pos="2360"/>
          <w:tab w:val="left" w:pos="3200"/>
        </w:tabs>
        <w:kinsoku/>
        <w:wordWrap/>
        <w:overflowPunct/>
        <w:topLinePunct w:val="0"/>
        <w:bidi w:val="0"/>
        <w:spacing w:beforeAutospacing="0" w:afterAutospacing="0" w:line="240" w:lineRule="auto"/>
        <w:ind w:firstLine="420" w:firstLineChars="200"/>
        <w:textAlignment w:val="center"/>
        <w:rPr>
          <w:rStyle w:val="15"/>
          <w:rFonts w:ascii="Times New Roman" w:hAnsi="Times New Roman" w:eastAsia="宋体" w:cs="Times New Roman"/>
          <w:color w:val="auto"/>
          <w:spacing w:val="0"/>
          <w:w w:val="100"/>
          <w:kern w:val="0"/>
          <w:position w:val="0"/>
          <w:sz w:val="21"/>
          <w:szCs w:val="21"/>
          <w:lang w:val="ja-JP"/>
        </w:rPr>
      </w:pPr>
      <w:r>
        <w:rPr>
          <w:rStyle w:val="15"/>
          <w:rFonts w:ascii="Times New Roman" w:hAnsi="Times New Roman" w:eastAsia="宋体" w:cs="Times New Roman"/>
          <w:color w:val="auto"/>
          <w:spacing w:val="0"/>
          <w:w w:val="100"/>
          <w:kern w:val="0"/>
          <w:position w:val="0"/>
          <w:sz w:val="21"/>
          <w:szCs w:val="21"/>
          <w:lang w:val="ja-JP"/>
        </w:rPr>
        <w:t>A. put away</w:t>
      </w:r>
      <w:r>
        <w:rPr>
          <w:rStyle w:val="15"/>
          <w:rFonts w:hint="eastAsia" w:ascii="Times New Roman" w:hAnsi="Times New Roman" w:eastAsia="宋体" w:cs="Times New Roman"/>
          <w:color w:val="auto"/>
          <w:spacing w:val="0"/>
          <w:w w:val="100"/>
          <w:kern w:val="0"/>
          <w:position w:val="0"/>
          <w:sz w:val="21"/>
          <w:szCs w:val="21"/>
          <w:lang w:val="en-US" w:eastAsia="zh-CN"/>
        </w:rPr>
        <w:tab/>
      </w:r>
      <w:r>
        <w:rPr>
          <w:rStyle w:val="15"/>
          <w:rFonts w:ascii="Times New Roman" w:hAnsi="Times New Roman" w:eastAsia="宋体" w:cs="Times New Roman"/>
          <w:color w:val="auto"/>
          <w:spacing w:val="0"/>
          <w:w w:val="100"/>
          <w:kern w:val="0"/>
          <w:position w:val="0"/>
          <w:sz w:val="21"/>
          <w:szCs w:val="21"/>
          <w:lang w:val="ja-JP"/>
        </w:rPr>
        <w:t xml:space="preserve">    </w:t>
      </w:r>
      <w:r>
        <w:rPr>
          <w:rStyle w:val="15"/>
          <w:rFonts w:ascii="Times New Roman" w:hAnsi="Times New Roman" w:eastAsia="宋体" w:cs="Times New Roman"/>
          <w:color w:val="auto"/>
          <w:spacing w:val="0"/>
          <w:w w:val="100"/>
          <w:kern w:val="0"/>
          <w:position w:val="0"/>
          <w:sz w:val="21"/>
          <w:szCs w:val="21"/>
          <w:lang w:val="ja-JP"/>
        </w:rPr>
        <w:tab/>
      </w:r>
      <w:r>
        <w:rPr>
          <w:rStyle w:val="15"/>
          <w:rFonts w:hint="eastAsia" w:ascii="Times New Roman" w:hAnsi="Times New Roman" w:eastAsia="宋体" w:cs="Times New Roman"/>
          <w:color w:val="auto"/>
          <w:spacing w:val="0"/>
          <w:w w:val="100"/>
          <w:kern w:val="0"/>
          <w:position w:val="0"/>
          <w:sz w:val="21"/>
          <w:szCs w:val="21"/>
          <w:lang w:val="en-US" w:eastAsia="zh-CN"/>
        </w:rPr>
        <w:t xml:space="preserve">     </w:t>
      </w:r>
      <w:r>
        <w:rPr>
          <w:rStyle w:val="15"/>
          <w:rFonts w:ascii="Times New Roman" w:hAnsi="Times New Roman" w:eastAsia="宋体" w:cs="Times New Roman"/>
          <w:color w:val="auto"/>
          <w:spacing w:val="0"/>
          <w:w w:val="100"/>
          <w:kern w:val="0"/>
          <w:position w:val="0"/>
          <w:sz w:val="21"/>
          <w:szCs w:val="21"/>
          <w:lang w:val="ja-JP"/>
        </w:rPr>
        <w:t>B. put on</w:t>
      </w:r>
      <w:r>
        <w:rPr>
          <w:rStyle w:val="15"/>
          <w:rFonts w:hint="eastAsia" w:ascii="Times New Roman" w:hAnsi="Times New Roman" w:eastAsia="宋体" w:cs="Times New Roman"/>
          <w:color w:val="auto"/>
          <w:spacing w:val="0"/>
          <w:w w:val="100"/>
          <w:kern w:val="0"/>
          <w:position w:val="0"/>
          <w:sz w:val="21"/>
          <w:szCs w:val="21"/>
          <w:lang w:val="en-US" w:eastAsia="zh-CN"/>
        </w:rPr>
        <w:tab/>
      </w:r>
      <w:r>
        <w:rPr>
          <w:rStyle w:val="15"/>
          <w:rFonts w:ascii="Times New Roman" w:hAnsi="Times New Roman" w:eastAsia="宋体" w:cs="Times New Roman"/>
          <w:color w:val="auto"/>
          <w:spacing w:val="0"/>
          <w:w w:val="100"/>
          <w:kern w:val="0"/>
          <w:position w:val="0"/>
          <w:sz w:val="21"/>
          <w:szCs w:val="21"/>
          <w:lang w:val="ja-JP"/>
        </w:rPr>
        <w:t xml:space="preserve">     </w:t>
      </w:r>
      <w:r>
        <w:rPr>
          <w:rStyle w:val="15"/>
          <w:rFonts w:ascii="Times New Roman" w:hAnsi="Times New Roman" w:eastAsia="宋体" w:cs="Times New Roman"/>
          <w:color w:val="auto"/>
          <w:spacing w:val="0"/>
          <w:w w:val="100"/>
          <w:kern w:val="0"/>
          <w:position w:val="0"/>
          <w:sz w:val="21"/>
          <w:szCs w:val="21"/>
          <w:lang w:val="ja-JP"/>
        </w:rPr>
        <w:tab/>
      </w:r>
      <w:r>
        <w:rPr>
          <w:rStyle w:val="15"/>
          <w:rFonts w:hint="eastAsia" w:ascii="Times New Roman" w:hAnsi="Times New Roman" w:eastAsia="宋体" w:cs="Times New Roman"/>
          <w:color w:val="auto"/>
          <w:spacing w:val="0"/>
          <w:w w:val="100"/>
          <w:kern w:val="0"/>
          <w:position w:val="0"/>
          <w:sz w:val="21"/>
          <w:szCs w:val="21"/>
          <w:lang w:val="en-US" w:eastAsia="zh-CN"/>
        </w:rPr>
        <w:t xml:space="preserve">   </w:t>
      </w:r>
      <w:r>
        <w:rPr>
          <w:rStyle w:val="15"/>
          <w:rFonts w:hint="eastAsia" w:ascii="Times New Roman" w:hAnsi="Times New Roman" w:eastAsia="宋体" w:cs="Times New Roman"/>
          <w:color w:val="auto"/>
          <w:spacing w:val="0"/>
          <w:w w:val="100"/>
          <w:kern w:val="0"/>
          <w:position w:val="0"/>
          <w:sz w:val="21"/>
          <w:szCs w:val="21"/>
          <w:lang w:val="en-US" w:eastAsia="zh-CN"/>
        </w:rPr>
        <w:tab/>
      </w:r>
      <w:r>
        <w:rPr>
          <w:rStyle w:val="15"/>
          <w:rFonts w:ascii="Times New Roman" w:hAnsi="Times New Roman" w:eastAsia="宋体" w:cs="Times New Roman"/>
          <w:color w:val="auto"/>
          <w:spacing w:val="0"/>
          <w:w w:val="100"/>
          <w:kern w:val="0"/>
          <w:position w:val="0"/>
          <w:sz w:val="21"/>
          <w:szCs w:val="21"/>
          <w:lang w:val="ja-JP"/>
        </w:rPr>
        <w:t xml:space="preserve">C. put down </w:t>
      </w:r>
      <w:r>
        <w:rPr>
          <w:rStyle w:val="15"/>
          <w:rFonts w:hint="eastAsia" w:ascii="Times New Roman" w:hAnsi="Times New Roman" w:eastAsia="宋体" w:cs="Times New Roman"/>
          <w:color w:val="auto"/>
          <w:spacing w:val="0"/>
          <w:w w:val="100"/>
          <w:kern w:val="0"/>
          <w:position w:val="0"/>
          <w:sz w:val="21"/>
          <w:szCs w:val="21"/>
          <w:lang w:val="en-US" w:eastAsia="zh-CN"/>
        </w:rPr>
        <w:tab/>
      </w:r>
      <w:r>
        <w:rPr>
          <w:rStyle w:val="15"/>
          <w:rFonts w:ascii="Times New Roman" w:hAnsi="Times New Roman" w:eastAsia="宋体" w:cs="Times New Roman"/>
          <w:color w:val="auto"/>
          <w:spacing w:val="0"/>
          <w:w w:val="100"/>
          <w:kern w:val="0"/>
          <w:position w:val="0"/>
          <w:sz w:val="21"/>
          <w:szCs w:val="21"/>
          <w:lang w:val="ja-JP"/>
        </w:rPr>
        <w:t xml:space="preserve">    </w:t>
      </w:r>
      <w:r>
        <w:rPr>
          <w:rStyle w:val="15"/>
          <w:rFonts w:ascii="Times New Roman" w:hAnsi="Times New Roman" w:eastAsia="宋体" w:cs="Times New Roman"/>
          <w:color w:val="auto"/>
          <w:spacing w:val="0"/>
          <w:w w:val="100"/>
          <w:kern w:val="0"/>
          <w:position w:val="0"/>
          <w:sz w:val="21"/>
          <w:szCs w:val="21"/>
          <w:lang w:val="ja-JP"/>
        </w:rPr>
        <w:tab/>
      </w:r>
      <w:r>
        <w:rPr>
          <w:rStyle w:val="15"/>
          <w:rFonts w:ascii="Times New Roman" w:hAnsi="Times New Roman" w:eastAsia="宋体" w:cs="Times New Roman"/>
          <w:color w:val="auto"/>
          <w:spacing w:val="0"/>
          <w:w w:val="100"/>
          <w:kern w:val="0"/>
          <w:position w:val="0"/>
          <w:sz w:val="21"/>
          <w:szCs w:val="21"/>
          <w:lang w:val="ja-JP"/>
        </w:rPr>
        <w:t>D. put out</w:t>
      </w:r>
    </w:p>
    <w:p>
      <w:pPr>
        <w:keepNext w:val="0"/>
        <w:keepLines w:val="0"/>
        <w:pageBreakBefore w:val="0"/>
        <w:kinsoku/>
        <w:wordWrap/>
        <w:overflowPunct/>
        <w:topLinePunct w:val="0"/>
        <w:bidi w:val="0"/>
        <w:spacing w:beforeAutospacing="0" w:afterAutospacing="0" w:line="240" w:lineRule="auto"/>
        <w:textAlignment w:val="center"/>
        <w:rPr>
          <w:rFonts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lang w:val="en-US" w:eastAsia="zh-CN"/>
        </w:rPr>
        <w:t>28</w:t>
      </w:r>
      <w:r>
        <w:rPr>
          <w:rFonts w:ascii="Times New Roman" w:hAnsi="Times New Roman" w:eastAsia="宋体"/>
          <w:color w:val="auto"/>
          <w:spacing w:val="0"/>
          <w:w w:val="100"/>
          <w:kern w:val="0"/>
          <w:position w:val="0"/>
          <w:sz w:val="21"/>
          <w:szCs w:val="21"/>
        </w:rPr>
        <w:t xml:space="preserve">. _______ beautiful park it is and _______ happy the children are in it!   </w:t>
      </w:r>
    </w:p>
    <w:p>
      <w:pPr>
        <w:keepNext w:val="0"/>
        <w:keepLines w:val="0"/>
        <w:pageBreakBefore w:val="0"/>
        <w:kinsoku/>
        <w:wordWrap/>
        <w:overflowPunct/>
        <w:topLinePunct w:val="0"/>
        <w:bidi w:val="0"/>
        <w:spacing w:beforeAutospacing="0" w:afterAutospacing="0" w:line="240" w:lineRule="auto"/>
        <w:ind w:firstLine="420" w:firstLineChars="200"/>
        <w:textAlignment w:val="center"/>
        <w:rPr>
          <w:rFonts w:ascii="Times New Roman" w:hAnsi="Times New Roman" w:eastAsia="宋体"/>
          <w:color w:val="auto"/>
          <w:spacing w:val="0"/>
          <w:w w:val="100"/>
          <w:kern w:val="0"/>
          <w:position w:val="0"/>
          <w:sz w:val="21"/>
          <w:szCs w:val="21"/>
        </w:rPr>
      </w:pPr>
      <w:r>
        <w:rPr>
          <w:rFonts w:ascii="Times New Roman" w:hAnsi="Times New Roman" w:eastAsia="宋体"/>
          <w:color w:val="auto"/>
          <w:spacing w:val="0"/>
          <w:w w:val="100"/>
          <w:kern w:val="0"/>
          <w:position w:val="0"/>
          <w:sz w:val="21"/>
          <w:szCs w:val="21"/>
        </w:rPr>
        <w:t>A. What, how</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ascii="Times New Roman" w:hAnsi="Times New Roman" w:eastAsia="宋体"/>
          <w:color w:val="auto"/>
          <w:spacing w:val="0"/>
          <w:w w:val="100"/>
          <w:kern w:val="0"/>
          <w:position w:val="0"/>
          <w:sz w:val="21"/>
          <w:szCs w:val="21"/>
        </w:rPr>
        <w:t>B. What a, how</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ascii="Times New Roman" w:hAnsi="Times New Roman" w:eastAsia="宋体"/>
          <w:color w:val="auto"/>
          <w:spacing w:val="0"/>
          <w:w w:val="100"/>
          <w:kern w:val="0"/>
          <w:position w:val="0"/>
          <w:sz w:val="21"/>
          <w:szCs w:val="21"/>
        </w:rPr>
        <w:t>C. What a. what</w:t>
      </w:r>
      <w:r>
        <w:rPr>
          <w:rFonts w:hint="eastAsia" w:ascii="Times New Roman" w:hAnsi="Times New Roman" w:eastAsia="宋体"/>
          <w:color w:val="auto"/>
          <w:spacing w:val="0"/>
          <w:w w:val="100"/>
          <w:kern w:val="0"/>
          <w:position w:val="0"/>
          <w:sz w:val="21"/>
          <w:szCs w:val="21"/>
          <w:lang w:val="en-US" w:eastAsia="zh-CN"/>
        </w:rPr>
        <w:tab/>
      </w:r>
      <w:r>
        <w:rPr>
          <w:rFonts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ascii="Times New Roman" w:hAnsi="Times New Roman" w:eastAsia="宋体"/>
          <w:color w:val="auto"/>
          <w:spacing w:val="0"/>
          <w:w w:val="100"/>
          <w:kern w:val="0"/>
          <w:position w:val="0"/>
          <w:sz w:val="21"/>
          <w:szCs w:val="21"/>
        </w:rPr>
        <w:t xml:space="preserve">D. How a, how </w:t>
      </w:r>
    </w:p>
    <w:p>
      <w:pPr>
        <w:keepNext w:val="0"/>
        <w:keepLines w:val="0"/>
        <w:pageBreakBefore w:val="0"/>
        <w:kinsoku/>
        <w:wordWrap/>
        <w:overflowPunct/>
        <w:topLinePunct w:val="0"/>
        <w:bidi w:val="0"/>
        <w:spacing w:beforeAutospacing="0" w:afterAutospacing="0" w:line="240" w:lineRule="auto"/>
        <w:textAlignment w:val="center"/>
        <w:rPr>
          <w:rFonts w:hint="eastAsia" w:ascii="Times New Roman" w:hAnsi="Times New Roman" w:eastAsia="宋体"/>
          <w:bCs/>
          <w:color w:val="auto"/>
          <w:spacing w:val="0"/>
          <w:w w:val="100"/>
          <w:kern w:val="0"/>
          <w:position w:val="0"/>
          <w:sz w:val="21"/>
          <w:szCs w:val="21"/>
        </w:rPr>
      </w:pPr>
      <w:r>
        <w:rPr>
          <w:rFonts w:hint="eastAsia" w:ascii="Times New Roman" w:hAnsi="Times New Roman" w:eastAsia="宋体"/>
          <w:bCs/>
          <w:color w:val="auto"/>
          <w:spacing w:val="0"/>
          <w:w w:val="100"/>
          <w:kern w:val="0"/>
          <w:position w:val="0"/>
          <w:sz w:val="21"/>
          <w:szCs w:val="21"/>
          <w:lang w:val="en-US" w:eastAsia="zh-CN"/>
        </w:rPr>
        <w:t>29</w:t>
      </w:r>
      <w:r>
        <w:rPr>
          <w:rFonts w:hint="eastAsia" w:ascii="Times New Roman" w:hAnsi="Times New Roman" w:eastAsia="宋体"/>
          <w:bCs/>
          <w:color w:val="auto"/>
          <w:spacing w:val="0"/>
          <w:w w:val="100"/>
          <w:kern w:val="0"/>
          <w:position w:val="0"/>
          <w:sz w:val="21"/>
          <w:szCs w:val="21"/>
        </w:rPr>
        <w:t>. — When</w:t>
      </w:r>
      <w:r>
        <w:rPr>
          <w:rFonts w:hint="eastAsia" w:ascii="Times New Roman" w:hAnsi="Times New Roman" w:eastAsia="宋体"/>
          <w:bCs/>
          <w:color w:val="auto"/>
          <w:spacing w:val="0"/>
          <w:w w:val="100"/>
          <w:kern w:val="0"/>
          <w:position w:val="0"/>
          <w:sz w:val="21"/>
          <w:szCs w:val="21"/>
          <w:u w:val="single"/>
        </w:rPr>
        <w:t xml:space="preserve"> </w:t>
      </w:r>
      <w:r>
        <w:rPr>
          <w:rFonts w:hint="eastAsia" w:ascii="Times New Roman" w:hAnsi="Times New Roman" w:eastAsia="宋体"/>
          <w:bCs/>
          <w:color w:val="auto"/>
          <w:spacing w:val="0"/>
          <w:w w:val="100"/>
          <w:kern w:val="0"/>
          <w:position w:val="0"/>
          <w:sz w:val="21"/>
          <w:szCs w:val="21"/>
          <w:u w:val="single"/>
          <w:lang w:val="ja-JP"/>
        </w:rPr>
        <w:t>　　</w:t>
      </w:r>
      <w:r>
        <w:rPr>
          <w:rFonts w:hint="eastAsia" w:ascii="Times New Roman" w:hAnsi="Times New Roman" w:eastAsia="宋体"/>
          <w:bCs/>
          <w:color w:val="auto"/>
          <w:spacing w:val="0"/>
          <w:w w:val="100"/>
          <w:kern w:val="0"/>
          <w:position w:val="0"/>
          <w:sz w:val="21"/>
          <w:szCs w:val="21"/>
          <w:u w:val="single"/>
        </w:rPr>
        <w:t xml:space="preserve">      </w:t>
      </w:r>
      <w:r>
        <w:rPr>
          <w:rFonts w:hint="eastAsia" w:ascii="Times New Roman" w:hAnsi="Times New Roman" w:eastAsia="宋体"/>
          <w:bCs/>
          <w:color w:val="auto"/>
          <w:spacing w:val="0"/>
          <w:w w:val="100"/>
          <w:kern w:val="0"/>
          <w:position w:val="0"/>
          <w:sz w:val="21"/>
          <w:szCs w:val="21"/>
        </w:rPr>
        <w:t xml:space="preserve"> you free last week?</w:t>
      </w:r>
    </w:p>
    <w:p>
      <w:pPr>
        <w:keepNext w:val="0"/>
        <w:keepLines w:val="0"/>
        <w:pageBreakBefore w:val="0"/>
        <w:kinsoku/>
        <w:wordWrap/>
        <w:overflowPunct/>
        <w:topLinePunct w:val="0"/>
        <w:bidi w:val="0"/>
        <w:spacing w:beforeAutospacing="0" w:afterAutospacing="0" w:line="240" w:lineRule="auto"/>
        <w:textAlignment w:val="center"/>
        <w:rPr>
          <w:rFonts w:hint="eastAsia" w:ascii="Times New Roman" w:hAnsi="Times New Roman" w:eastAsia="宋体"/>
          <w:bCs/>
          <w:color w:val="auto"/>
          <w:spacing w:val="0"/>
          <w:w w:val="100"/>
          <w:kern w:val="0"/>
          <w:position w:val="0"/>
          <w:sz w:val="21"/>
          <w:szCs w:val="21"/>
        </w:rPr>
      </w:pPr>
      <w:r>
        <w:rPr>
          <w:rFonts w:hint="eastAsia" w:ascii="Times New Roman" w:hAnsi="Times New Roman" w:eastAsia="宋体"/>
          <w:bCs/>
          <w:color w:val="auto"/>
          <w:spacing w:val="0"/>
          <w:w w:val="100"/>
          <w:kern w:val="0"/>
          <w:position w:val="0"/>
          <w:sz w:val="21"/>
          <w:szCs w:val="21"/>
        </w:rPr>
        <w:t xml:space="preserve">   — Well, I </w:t>
      </w:r>
      <w:r>
        <w:rPr>
          <w:rFonts w:hint="eastAsia" w:ascii="Times New Roman" w:hAnsi="Times New Roman" w:eastAsia="宋体"/>
          <w:bCs/>
          <w:color w:val="auto"/>
          <w:spacing w:val="0"/>
          <w:w w:val="100"/>
          <w:kern w:val="0"/>
          <w:position w:val="0"/>
          <w:sz w:val="21"/>
          <w:szCs w:val="21"/>
          <w:u w:val="single"/>
          <w:lang w:val="ja-JP"/>
        </w:rPr>
        <w:t>　　</w:t>
      </w:r>
      <w:r>
        <w:rPr>
          <w:rFonts w:hint="eastAsia" w:ascii="Times New Roman" w:hAnsi="Times New Roman" w:eastAsia="宋体"/>
          <w:bCs/>
          <w:color w:val="auto"/>
          <w:spacing w:val="0"/>
          <w:w w:val="100"/>
          <w:kern w:val="0"/>
          <w:position w:val="0"/>
          <w:sz w:val="21"/>
          <w:szCs w:val="21"/>
          <w:u w:val="single"/>
        </w:rPr>
        <w:t xml:space="preserve">     </w:t>
      </w:r>
      <w:r>
        <w:rPr>
          <w:rFonts w:hint="eastAsia" w:ascii="Times New Roman" w:hAnsi="Times New Roman" w:eastAsia="宋体"/>
          <w:bCs/>
          <w:color w:val="auto"/>
          <w:spacing w:val="0"/>
          <w:w w:val="100"/>
          <w:kern w:val="0"/>
          <w:position w:val="0"/>
          <w:sz w:val="21"/>
          <w:szCs w:val="21"/>
        </w:rPr>
        <w:t xml:space="preserve">  have a free day because there was too much work.</w:t>
      </w:r>
    </w:p>
    <w:p>
      <w:pPr>
        <w:keepNext w:val="0"/>
        <w:keepLines w:val="0"/>
        <w:pageBreakBefore w:val="0"/>
        <w:kinsoku/>
        <w:wordWrap/>
        <w:overflowPunct/>
        <w:topLinePunct w:val="0"/>
        <w:bidi w:val="0"/>
        <w:spacing w:beforeAutospacing="0" w:afterAutospacing="0" w:line="240" w:lineRule="auto"/>
        <w:textAlignment w:val="center"/>
        <w:rPr>
          <w:rFonts w:hint="eastAsia" w:ascii="Times New Roman" w:hAnsi="Times New Roman" w:eastAsia="宋体"/>
          <w:bCs/>
          <w:color w:val="auto"/>
          <w:spacing w:val="0"/>
          <w:w w:val="100"/>
          <w:kern w:val="0"/>
          <w:position w:val="0"/>
          <w:sz w:val="21"/>
          <w:szCs w:val="21"/>
        </w:rPr>
      </w:pPr>
      <w:r>
        <w:rPr>
          <w:rFonts w:hint="eastAsia" w:ascii="Times New Roman" w:hAnsi="Times New Roman" w:eastAsia="宋体"/>
          <w:bCs/>
          <w:color w:val="auto"/>
          <w:spacing w:val="0"/>
          <w:w w:val="100"/>
          <w:kern w:val="0"/>
          <w:position w:val="0"/>
          <w:sz w:val="21"/>
          <w:szCs w:val="21"/>
        </w:rPr>
        <w:tab/>
      </w:r>
      <w:r>
        <w:rPr>
          <w:rFonts w:hint="eastAsia" w:ascii="Times New Roman" w:hAnsi="Times New Roman" w:eastAsia="宋体"/>
          <w:bCs/>
          <w:color w:val="auto"/>
          <w:spacing w:val="0"/>
          <w:w w:val="100"/>
          <w:kern w:val="0"/>
          <w:position w:val="0"/>
          <w:sz w:val="21"/>
          <w:szCs w:val="21"/>
        </w:rPr>
        <w:t>A. did; didn</w:t>
      </w:r>
      <w:r>
        <w:rPr>
          <w:rFonts w:hint="default" w:ascii="Times New Roman" w:hAnsi="Times New Roman" w:eastAsia="宋体"/>
          <w:bCs/>
          <w:color w:val="auto"/>
          <w:spacing w:val="0"/>
          <w:w w:val="100"/>
          <w:kern w:val="0"/>
          <w:position w:val="0"/>
          <w:sz w:val="21"/>
          <w:szCs w:val="21"/>
          <w:lang w:val="en-US" w:eastAsia="zh-CN"/>
        </w:rPr>
        <w:t>’</w:t>
      </w:r>
      <w:r>
        <w:rPr>
          <w:rFonts w:hint="eastAsia" w:ascii="Times New Roman" w:hAnsi="Times New Roman" w:eastAsia="宋体"/>
          <w:bCs/>
          <w:color w:val="auto"/>
          <w:spacing w:val="0"/>
          <w:w w:val="100"/>
          <w:kern w:val="0"/>
          <w:position w:val="0"/>
          <w:sz w:val="21"/>
          <w:szCs w:val="21"/>
        </w:rPr>
        <w:t>t</w:t>
      </w:r>
      <w:r>
        <w:rPr>
          <w:rFonts w:hint="eastAsia" w:ascii="Times New Roman" w:hAnsi="Times New Roman" w:eastAsia="宋体"/>
          <w:bCs/>
          <w:color w:val="auto"/>
          <w:spacing w:val="0"/>
          <w:w w:val="100"/>
          <w:kern w:val="0"/>
          <w:position w:val="0"/>
          <w:sz w:val="21"/>
          <w:szCs w:val="21"/>
          <w:lang w:val="en-US" w:eastAsia="zh-CN"/>
        </w:rPr>
        <w:tab/>
      </w:r>
      <w:r>
        <w:rPr>
          <w:rFonts w:hint="eastAsia" w:ascii="Times New Roman" w:hAnsi="Times New Roman" w:eastAsia="宋体"/>
          <w:bCs/>
          <w:color w:val="auto"/>
          <w:spacing w:val="0"/>
          <w:w w:val="100"/>
          <w:kern w:val="0"/>
          <w:position w:val="0"/>
          <w:sz w:val="21"/>
          <w:szCs w:val="21"/>
        </w:rPr>
        <w:t xml:space="preserve">    </w:t>
      </w:r>
      <w:r>
        <w:rPr>
          <w:rFonts w:hint="eastAsia" w:ascii="Times New Roman" w:hAnsi="Times New Roman" w:eastAsia="宋体"/>
          <w:bCs/>
          <w:color w:val="auto"/>
          <w:spacing w:val="0"/>
          <w:w w:val="100"/>
          <w:kern w:val="0"/>
          <w:position w:val="0"/>
          <w:sz w:val="21"/>
          <w:szCs w:val="21"/>
          <w:lang w:val="en-US" w:eastAsia="zh-CN"/>
        </w:rPr>
        <w:t xml:space="preserve">        </w:t>
      </w:r>
      <w:r>
        <w:rPr>
          <w:rFonts w:hint="eastAsia" w:ascii="Times New Roman" w:hAnsi="Times New Roman" w:eastAsia="宋体"/>
          <w:bCs/>
          <w:color w:val="auto"/>
          <w:spacing w:val="0"/>
          <w:w w:val="100"/>
          <w:kern w:val="0"/>
          <w:position w:val="0"/>
          <w:sz w:val="21"/>
          <w:szCs w:val="21"/>
        </w:rPr>
        <w:t>B. were; didn</w:t>
      </w:r>
      <w:r>
        <w:rPr>
          <w:rFonts w:hint="default" w:ascii="Times New Roman" w:hAnsi="Times New Roman" w:eastAsia="宋体"/>
          <w:bCs/>
          <w:color w:val="auto"/>
          <w:spacing w:val="0"/>
          <w:w w:val="100"/>
          <w:kern w:val="0"/>
          <w:position w:val="0"/>
          <w:sz w:val="21"/>
          <w:szCs w:val="21"/>
          <w:lang w:val="en-US" w:eastAsia="zh-CN"/>
        </w:rPr>
        <w:t>’</w:t>
      </w:r>
      <w:r>
        <w:rPr>
          <w:rFonts w:hint="eastAsia" w:ascii="Times New Roman" w:hAnsi="Times New Roman" w:eastAsia="宋体"/>
          <w:bCs/>
          <w:color w:val="auto"/>
          <w:spacing w:val="0"/>
          <w:w w:val="100"/>
          <w:kern w:val="0"/>
          <w:position w:val="0"/>
          <w:sz w:val="21"/>
          <w:szCs w:val="21"/>
        </w:rPr>
        <w:t xml:space="preserve">t </w:t>
      </w:r>
      <w:r>
        <w:rPr>
          <w:rFonts w:hint="eastAsia" w:ascii="Times New Roman" w:hAnsi="Times New Roman" w:eastAsia="宋体"/>
          <w:bCs/>
          <w:color w:val="auto"/>
          <w:spacing w:val="0"/>
          <w:w w:val="100"/>
          <w:kern w:val="0"/>
          <w:position w:val="0"/>
          <w:sz w:val="21"/>
          <w:szCs w:val="21"/>
          <w:lang w:val="en-US" w:eastAsia="zh-CN"/>
        </w:rPr>
        <w:tab/>
      </w:r>
      <w:r>
        <w:rPr>
          <w:rFonts w:hint="eastAsia" w:ascii="Times New Roman" w:hAnsi="Times New Roman" w:eastAsia="宋体"/>
          <w:bCs/>
          <w:color w:val="auto"/>
          <w:spacing w:val="0"/>
          <w:w w:val="100"/>
          <w:kern w:val="0"/>
          <w:position w:val="0"/>
          <w:sz w:val="21"/>
          <w:szCs w:val="21"/>
        </w:rPr>
        <w:t xml:space="preserve">  </w:t>
      </w:r>
      <w:r>
        <w:rPr>
          <w:rFonts w:hint="eastAsia" w:ascii="Times New Roman" w:hAnsi="Times New Roman" w:eastAsia="宋体"/>
          <w:bCs/>
          <w:color w:val="auto"/>
          <w:spacing w:val="0"/>
          <w:w w:val="100"/>
          <w:kern w:val="0"/>
          <w:position w:val="0"/>
          <w:sz w:val="21"/>
          <w:szCs w:val="21"/>
          <w:lang w:val="en-US" w:eastAsia="zh-CN"/>
        </w:rPr>
        <w:t xml:space="preserve">  </w:t>
      </w:r>
      <w:r>
        <w:rPr>
          <w:rFonts w:hint="eastAsia" w:ascii="Times New Roman" w:hAnsi="Times New Roman" w:eastAsia="宋体"/>
          <w:bCs/>
          <w:color w:val="auto"/>
          <w:spacing w:val="0"/>
          <w:w w:val="100"/>
          <w:kern w:val="0"/>
          <w:position w:val="0"/>
          <w:sz w:val="21"/>
          <w:szCs w:val="21"/>
        </w:rPr>
        <w:t>C. were; wasn</w:t>
      </w:r>
      <w:r>
        <w:rPr>
          <w:rFonts w:hint="default" w:ascii="Times New Roman" w:hAnsi="Times New Roman" w:eastAsia="宋体"/>
          <w:bCs/>
          <w:color w:val="auto"/>
          <w:spacing w:val="0"/>
          <w:w w:val="100"/>
          <w:kern w:val="0"/>
          <w:position w:val="0"/>
          <w:sz w:val="21"/>
          <w:szCs w:val="21"/>
          <w:lang w:val="en-US" w:eastAsia="zh-CN"/>
        </w:rPr>
        <w:t>’</w:t>
      </w:r>
      <w:r>
        <w:rPr>
          <w:rFonts w:hint="eastAsia" w:ascii="Times New Roman" w:hAnsi="Times New Roman" w:eastAsia="宋体"/>
          <w:bCs/>
          <w:color w:val="auto"/>
          <w:spacing w:val="0"/>
          <w:w w:val="100"/>
          <w:kern w:val="0"/>
          <w:position w:val="0"/>
          <w:sz w:val="21"/>
          <w:szCs w:val="21"/>
        </w:rPr>
        <w:t>t</w:t>
      </w:r>
      <w:r>
        <w:rPr>
          <w:rFonts w:hint="eastAsia" w:ascii="Times New Roman" w:hAnsi="Times New Roman" w:eastAsia="宋体"/>
          <w:bCs/>
          <w:color w:val="auto"/>
          <w:spacing w:val="0"/>
          <w:w w:val="100"/>
          <w:kern w:val="0"/>
          <w:position w:val="0"/>
          <w:sz w:val="21"/>
          <w:szCs w:val="21"/>
          <w:lang w:val="en-US" w:eastAsia="zh-CN"/>
        </w:rPr>
        <w:tab/>
      </w:r>
      <w:r>
        <w:rPr>
          <w:rFonts w:hint="eastAsia" w:ascii="Times New Roman" w:hAnsi="Times New Roman" w:eastAsia="宋体"/>
          <w:bCs/>
          <w:color w:val="auto"/>
          <w:spacing w:val="0"/>
          <w:w w:val="100"/>
          <w:kern w:val="0"/>
          <w:position w:val="0"/>
          <w:sz w:val="21"/>
          <w:szCs w:val="21"/>
        </w:rPr>
        <w:t xml:space="preserve">  </w:t>
      </w:r>
      <w:r>
        <w:rPr>
          <w:rFonts w:hint="eastAsia" w:ascii="Times New Roman" w:hAnsi="Times New Roman" w:eastAsia="宋体"/>
          <w:bCs/>
          <w:color w:val="auto"/>
          <w:spacing w:val="0"/>
          <w:w w:val="100"/>
          <w:kern w:val="0"/>
          <w:position w:val="0"/>
          <w:sz w:val="21"/>
          <w:szCs w:val="21"/>
          <w:lang w:val="en-US" w:eastAsia="zh-CN"/>
        </w:rPr>
        <w:t xml:space="preserve">    </w:t>
      </w:r>
      <w:r>
        <w:rPr>
          <w:rFonts w:hint="eastAsia" w:ascii="Times New Roman" w:hAnsi="Times New Roman" w:eastAsia="宋体"/>
          <w:bCs/>
          <w:color w:val="auto"/>
          <w:spacing w:val="0"/>
          <w:w w:val="100"/>
          <w:kern w:val="0"/>
          <w:position w:val="0"/>
          <w:sz w:val="21"/>
          <w:szCs w:val="21"/>
        </w:rPr>
        <w:t>D. did; wasn</w:t>
      </w:r>
      <w:r>
        <w:rPr>
          <w:rFonts w:hint="default" w:ascii="Times New Roman" w:hAnsi="Times New Roman" w:eastAsia="宋体"/>
          <w:bCs/>
          <w:color w:val="auto"/>
          <w:spacing w:val="0"/>
          <w:w w:val="100"/>
          <w:kern w:val="0"/>
          <w:position w:val="0"/>
          <w:sz w:val="21"/>
          <w:szCs w:val="21"/>
          <w:lang w:val="en-US" w:eastAsia="zh-CN"/>
        </w:rPr>
        <w:t>’</w:t>
      </w:r>
      <w:r>
        <w:rPr>
          <w:rFonts w:hint="eastAsia" w:ascii="Times New Roman" w:hAnsi="Times New Roman" w:eastAsia="宋体"/>
          <w:bCs/>
          <w:color w:val="auto"/>
          <w:spacing w:val="0"/>
          <w:w w:val="100"/>
          <w:kern w:val="0"/>
          <w:position w:val="0"/>
          <w:sz w:val="21"/>
          <w:szCs w:val="21"/>
        </w:rPr>
        <w:t>t</w:t>
      </w:r>
    </w:p>
    <w:p>
      <w:pPr>
        <w:keepNext w:val="0"/>
        <w:keepLines w:val="0"/>
        <w:pageBreakBefore w:val="0"/>
        <w:tabs>
          <w:tab w:val="left" w:pos="540"/>
        </w:tabs>
        <w:kinsoku/>
        <w:wordWrap/>
        <w:overflowPunct/>
        <w:topLinePunct w:val="0"/>
        <w:bidi w:val="0"/>
        <w:spacing w:beforeAutospacing="0" w:afterAutospacing="0" w:line="240" w:lineRule="auto"/>
        <w:textAlignment w:val="center"/>
        <w:rPr>
          <w:rFonts w:hint="eastAsia"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lang w:val="en-US" w:eastAsia="zh-CN"/>
        </w:rPr>
        <w:t>30</w:t>
      </w:r>
      <w:r>
        <w:rPr>
          <w:rFonts w:hint="eastAsia" w:ascii="Times New Roman" w:hAnsi="Times New Roman" w:eastAsia="宋体"/>
          <w:color w:val="auto"/>
          <w:spacing w:val="0"/>
          <w:w w:val="100"/>
          <w:kern w:val="0"/>
          <w:position w:val="0"/>
          <w:sz w:val="21"/>
          <w:szCs w:val="21"/>
        </w:rPr>
        <w:t>.</w:t>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rPr>
        <w:t xml:space="preserve">—May </w:t>
      </w:r>
      <w:r>
        <w:rPr>
          <w:rFonts w:ascii="Times New Roman" w:hAnsi="Times New Roman" w:eastAsia="宋体"/>
          <w:color w:val="auto"/>
          <w:spacing w:val="0"/>
          <w:w w:val="100"/>
          <w:kern w:val="0"/>
          <w:position w:val="0"/>
          <w:sz w:val="21"/>
          <w:szCs w:val="21"/>
        </w:rPr>
        <w:t>I</w:t>
      </w:r>
      <w:r>
        <w:rPr>
          <w:rFonts w:hint="eastAsia" w:ascii="Times New Roman" w:hAnsi="Times New Roman" w:eastAsia="宋体"/>
          <w:color w:val="auto"/>
          <w:spacing w:val="0"/>
          <w:w w:val="100"/>
          <w:kern w:val="0"/>
          <w:position w:val="0"/>
          <w:sz w:val="21"/>
          <w:szCs w:val="21"/>
        </w:rPr>
        <w:t xml:space="preserve"> play computer games now?</w:t>
      </w:r>
    </w:p>
    <w:p>
      <w:pPr>
        <w:keepNext w:val="0"/>
        <w:keepLines w:val="0"/>
        <w:pageBreakBefore w:val="0"/>
        <w:tabs>
          <w:tab w:val="left" w:pos="540"/>
        </w:tabs>
        <w:kinsoku/>
        <w:wordWrap/>
        <w:overflowPunct/>
        <w:topLinePunct w:val="0"/>
        <w:bidi w:val="0"/>
        <w:spacing w:beforeAutospacing="0" w:afterAutospacing="0" w:line="240" w:lineRule="auto"/>
        <w:textAlignment w:val="center"/>
        <w:rPr>
          <w:rFonts w:hint="eastAsia"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rPr>
        <w:t xml:space="preserve">   —No, you __________. </w:t>
      </w:r>
      <w:r>
        <w:rPr>
          <w:rFonts w:ascii="Times New Roman" w:hAnsi="Times New Roman" w:eastAsia="宋体"/>
          <w:color w:val="auto"/>
          <w:spacing w:val="0"/>
          <w:w w:val="100"/>
          <w:kern w:val="0"/>
          <w:position w:val="0"/>
          <w:sz w:val="21"/>
          <w:szCs w:val="21"/>
        </w:rPr>
        <w:t>Y</w:t>
      </w:r>
      <w:r>
        <w:rPr>
          <w:rFonts w:hint="eastAsia" w:ascii="Times New Roman" w:hAnsi="Times New Roman" w:eastAsia="宋体"/>
          <w:color w:val="auto"/>
          <w:spacing w:val="0"/>
          <w:w w:val="100"/>
          <w:kern w:val="0"/>
          <w:position w:val="0"/>
          <w:sz w:val="21"/>
          <w:szCs w:val="21"/>
        </w:rPr>
        <w:t>ou __________ finish your homework first.</w:t>
      </w:r>
    </w:p>
    <w:p>
      <w:pPr>
        <w:keepNext w:val="0"/>
        <w:keepLines w:val="0"/>
        <w:pageBreakBefore w:val="0"/>
        <w:tabs>
          <w:tab w:val="left" w:pos="540"/>
        </w:tabs>
        <w:kinsoku/>
        <w:wordWrap/>
        <w:overflowPunct/>
        <w:topLinePunct w:val="0"/>
        <w:bidi w:val="0"/>
        <w:spacing w:beforeAutospacing="0" w:afterAutospacing="0" w:line="240" w:lineRule="auto"/>
        <w:textAlignment w:val="center"/>
        <w:rPr>
          <w:rFonts w:hint="eastAsia"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rPr>
        <w:t xml:space="preserve">    A. can</w:t>
      </w:r>
      <w:r>
        <w:rPr>
          <w:rFonts w:ascii="Times New Roman" w:hAnsi="Times New Roman" w:eastAsia="宋体"/>
          <w:color w:val="auto"/>
          <w:spacing w:val="0"/>
          <w:w w:val="100"/>
          <w:kern w:val="0"/>
          <w:position w:val="0"/>
          <w:sz w:val="21"/>
          <w:szCs w:val="21"/>
        </w:rPr>
        <w:t>’</w:t>
      </w:r>
      <w:r>
        <w:rPr>
          <w:rFonts w:hint="eastAsia" w:ascii="Times New Roman" w:hAnsi="Times New Roman" w:eastAsia="宋体"/>
          <w:color w:val="auto"/>
          <w:spacing w:val="0"/>
          <w:w w:val="100"/>
          <w:kern w:val="0"/>
          <w:position w:val="0"/>
          <w:sz w:val="21"/>
          <w:szCs w:val="21"/>
        </w:rPr>
        <w:t>t; must</w:t>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rPr>
        <w:t xml:space="preserve">  </w:t>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rPr>
        <w:t>B. needn</w:t>
      </w:r>
      <w:r>
        <w:rPr>
          <w:rFonts w:ascii="Times New Roman" w:hAnsi="Times New Roman" w:eastAsia="宋体"/>
          <w:color w:val="auto"/>
          <w:spacing w:val="0"/>
          <w:w w:val="100"/>
          <w:kern w:val="0"/>
          <w:position w:val="0"/>
          <w:sz w:val="21"/>
          <w:szCs w:val="21"/>
        </w:rPr>
        <w:t>’</w:t>
      </w:r>
      <w:r>
        <w:rPr>
          <w:rFonts w:hint="eastAsia" w:ascii="Times New Roman" w:hAnsi="Times New Roman" w:eastAsia="宋体"/>
          <w:color w:val="auto"/>
          <w:spacing w:val="0"/>
          <w:w w:val="100"/>
          <w:kern w:val="0"/>
          <w:position w:val="0"/>
          <w:sz w:val="21"/>
          <w:szCs w:val="21"/>
        </w:rPr>
        <w:t>t; may</w:t>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rPr>
        <w:t>C. mustn</w:t>
      </w:r>
      <w:r>
        <w:rPr>
          <w:rFonts w:ascii="Times New Roman" w:hAnsi="Times New Roman" w:eastAsia="宋体"/>
          <w:color w:val="auto"/>
          <w:spacing w:val="0"/>
          <w:w w:val="100"/>
          <w:kern w:val="0"/>
          <w:position w:val="0"/>
          <w:sz w:val="21"/>
          <w:szCs w:val="21"/>
        </w:rPr>
        <w:t>’</w:t>
      </w:r>
      <w:r>
        <w:rPr>
          <w:rFonts w:hint="eastAsia" w:ascii="Times New Roman" w:hAnsi="Times New Roman" w:eastAsia="宋体"/>
          <w:color w:val="auto"/>
          <w:spacing w:val="0"/>
          <w:w w:val="100"/>
          <w:kern w:val="0"/>
          <w:position w:val="0"/>
          <w:sz w:val="21"/>
          <w:szCs w:val="21"/>
        </w:rPr>
        <w:t>t; can</w:t>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rPr>
        <w:t>D. may not; may</w:t>
      </w:r>
    </w:p>
    <w:p>
      <w:pPr>
        <w:keepNext w:val="0"/>
        <w:keepLines w:val="0"/>
        <w:pageBreakBefore w:val="0"/>
        <w:tabs>
          <w:tab w:val="left" w:pos="540"/>
        </w:tabs>
        <w:kinsoku/>
        <w:wordWrap/>
        <w:overflowPunct/>
        <w:topLinePunct w:val="0"/>
        <w:bidi w:val="0"/>
        <w:spacing w:beforeAutospacing="0" w:afterAutospacing="0" w:line="240" w:lineRule="auto"/>
        <w:textAlignment w:val="center"/>
        <w:rPr>
          <w:rFonts w:hint="eastAsia"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lang w:val="en-US" w:eastAsia="zh-CN"/>
        </w:rPr>
        <w:t>31</w:t>
      </w:r>
      <w:r>
        <w:rPr>
          <w:rFonts w:hint="eastAsia" w:ascii="Times New Roman" w:hAnsi="Times New Roman" w:eastAsia="宋体"/>
          <w:color w:val="auto"/>
          <w:spacing w:val="0"/>
          <w:w w:val="100"/>
          <w:kern w:val="0"/>
          <w:position w:val="0"/>
          <w:sz w:val="21"/>
          <w:szCs w:val="21"/>
        </w:rPr>
        <w:t>. Don</w:t>
      </w:r>
      <w:r>
        <w:rPr>
          <w:rFonts w:ascii="Times New Roman" w:hAnsi="Times New Roman" w:eastAsia="宋体"/>
          <w:color w:val="auto"/>
          <w:spacing w:val="0"/>
          <w:w w:val="100"/>
          <w:kern w:val="0"/>
          <w:position w:val="0"/>
          <w:sz w:val="21"/>
          <w:szCs w:val="21"/>
        </w:rPr>
        <w:t>’</w:t>
      </w:r>
      <w:r>
        <w:rPr>
          <w:rFonts w:hint="eastAsia" w:ascii="Times New Roman" w:hAnsi="Times New Roman" w:eastAsia="宋体"/>
          <w:color w:val="auto"/>
          <w:spacing w:val="0"/>
          <w:w w:val="100"/>
          <w:kern w:val="0"/>
          <w:position w:val="0"/>
          <w:sz w:val="21"/>
          <w:szCs w:val="21"/>
        </w:rPr>
        <w:t xml:space="preserve">t ______ this ____________ child sad any more. </w:t>
      </w:r>
      <w:r>
        <w:rPr>
          <w:rFonts w:ascii="Times New Roman" w:hAnsi="Times New Roman" w:eastAsia="宋体"/>
          <w:color w:val="auto"/>
          <w:spacing w:val="0"/>
          <w:w w:val="100"/>
          <w:kern w:val="0"/>
          <w:position w:val="0"/>
          <w:sz w:val="21"/>
          <w:szCs w:val="21"/>
        </w:rPr>
        <w:t>Y</w:t>
      </w:r>
      <w:r>
        <w:rPr>
          <w:rFonts w:hint="eastAsia" w:ascii="Times New Roman" w:hAnsi="Times New Roman" w:eastAsia="宋体"/>
          <w:color w:val="auto"/>
          <w:spacing w:val="0"/>
          <w:w w:val="100"/>
          <w:kern w:val="0"/>
          <w:position w:val="0"/>
          <w:sz w:val="21"/>
          <w:szCs w:val="21"/>
        </w:rPr>
        <w:t>ou should look after him well.</w:t>
      </w:r>
    </w:p>
    <w:p>
      <w:pPr>
        <w:keepNext w:val="0"/>
        <w:keepLines w:val="0"/>
        <w:pageBreakBefore w:val="0"/>
        <w:tabs>
          <w:tab w:val="left" w:pos="540"/>
        </w:tabs>
        <w:kinsoku/>
        <w:wordWrap/>
        <w:overflowPunct/>
        <w:topLinePunct w:val="0"/>
        <w:bidi w:val="0"/>
        <w:spacing w:beforeAutospacing="0" w:afterAutospacing="0" w:line="240" w:lineRule="auto"/>
        <w:ind w:firstLine="420" w:firstLineChars="200"/>
        <w:textAlignment w:val="center"/>
        <w:rPr>
          <w:rFonts w:hint="eastAsia"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lang w:val="en-US" w:eastAsia="zh-CN"/>
        </w:rPr>
        <w:t>A.</w:t>
      </w:r>
      <w:r>
        <w:rPr>
          <w:rFonts w:hint="eastAsia" w:ascii="Times New Roman" w:hAnsi="Times New Roman" w:eastAsia="宋体"/>
          <w:color w:val="auto"/>
          <w:spacing w:val="0"/>
          <w:w w:val="100"/>
          <w:kern w:val="0"/>
          <w:position w:val="0"/>
          <w:sz w:val="21"/>
          <w:szCs w:val="21"/>
        </w:rPr>
        <w:t>let; 3-year-old</w:t>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rPr>
        <w:t>B. make; 3-year-old</w:t>
      </w:r>
    </w:p>
    <w:p>
      <w:pPr>
        <w:keepNext w:val="0"/>
        <w:keepLines w:val="0"/>
        <w:pageBreakBefore w:val="0"/>
        <w:tabs>
          <w:tab w:val="left" w:pos="540"/>
        </w:tabs>
        <w:kinsoku/>
        <w:wordWrap/>
        <w:overflowPunct/>
        <w:topLinePunct w:val="0"/>
        <w:bidi w:val="0"/>
        <w:spacing w:beforeAutospacing="0" w:afterAutospacing="0" w:line="240" w:lineRule="auto"/>
        <w:ind w:firstLine="420" w:firstLineChars="200"/>
        <w:textAlignment w:val="center"/>
        <w:rPr>
          <w:rFonts w:hint="eastAsia"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rPr>
        <w:t>C. keep; 3 years old</w:t>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rPr>
        <w:t>D. get; 3-years-old</w:t>
      </w:r>
    </w:p>
    <w:p>
      <w:pPr>
        <w:keepNext w:val="0"/>
        <w:keepLines w:val="0"/>
        <w:pageBreakBefore w:val="0"/>
        <w:tabs>
          <w:tab w:val="left" w:pos="540"/>
        </w:tabs>
        <w:kinsoku/>
        <w:wordWrap/>
        <w:overflowPunct/>
        <w:topLinePunct w:val="0"/>
        <w:bidi w:val="0"/>
        <w:spacing w:beforeAutospacing="0" w:afterAutospacing="0" w:line="240" w:lineRule="auto"/>
        <w:textAlignment w:val="center"/>
        <w:rPr>
          <w:rFonts w:hint="eastAsia"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lang w:val="en-US" w:eastAsia="zh-CN"/>
        </w:rPr>
        <w:t>32</w:t>
      </w:r>
      <w:r>
        <w:rPr>
          <w:rFonts w:hint="eastAsia" w:ascii="Times New Roman" w:hAnsi="Times New Roman" w:eastAsia="宋体"/>
          <w:color w:val="auto"/>
          <w:spacing w:val="0"/>
          <w:w w:val="100"/>
          <w:kern w:val="0"/>
          <w:position w:val="0"/>
          <w:sz w:val="21"/>
          <w:szCs w:val="21"/>
        </w:rPr>
        <w:t>. —Is your mother _______________?</w:t>
      </w:r>
    </w:p>
    <w:p>
      <w:pPr>
        <w:keepNext w:val="0"/>
        <w:keepLines w:val="0"/>
        <w:pageBreakBefore w:val="0"/>
        <w:tabs>
          <w:tab w:val="left" w:pos="540"/>
        </w:tabs>
        <w:kinsoku/>
        <w:wordWrap/>
        <w:overflowPunct/>
        <w:topLinePunct w:val="0"/>
        <w:bidi w:val="0"/>
        <w:spacing w:beforeAutospacing="0" w:afterAutospacing="0" w:line="240" w:lineRule="auto"/>
        <w:textAlignment w:val="center"/>
        <w:rPr>
          <w:rFonts w:hint="eastAsia"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rPr>
        <w:t xml:space="preserve">   —Yes，my grandma</w:t>
      </w:r>
      <w:r>
        <w:rPr>
          <w:rFonts w:ascii="Times New Roman" w:hAnsi="Times New Roman" w:eastAsia="宋体"/>
          <w:color w:val="auto"/>
          <w:spacing w:val="0"/>
          <w:w w:val="100"/>
          <w:kern w:val="0"/>
          <w:position w:val="0"/>
          <w:sz w:val="21"/>
          <w:szCs w:val="21"/>
        </w:rPr>
        <w:t>’</w:t>
      </w:r>
      <w:r>
        <w:rPr>
          <w:rFonts w:hint="eastAsia" w:ascii="Times New Roman" w:hAnsi="Times New Roman" w:eastAsia="宋体"/>
          <w:color w:val="auto"/>
          <w:spacing w:val="0"/>
          <w:w w:val="100"/>
          <w:kern w:val="0"/>
          <w:position w:val="0"/>
          <w:sz w:val="21"/>
          <w:szCs w:val="21"/>
        </w:rPr>
        <w:t>s right arm ____________ and my mum is taking care of her.</w:t>
      </w:r>
    </w:p>
    <w:p>
      <w:pPr>
        <w:keepNext w:val="0"/>
        <w:keepLines w:val="0"/>
        <w:pageBreakBefore w:val="0"/>
        <w:tabs>
          <w:tab w:val="left" w:pos="540"/>
        </w:tabs>
        <w:kinsoku/>
        <w:wordWrap/>
        <w:overflowPunct/>
        <w:topLinePunct w:val="0"/>
        <w:bidi w:val="0"/>
        <w:spacing w:beforeAutospacing="0" w:afterAutospacing="0" w:line="240" w:lineRule="auto"/>
        <w:textAlignment w:val="center"/>
        <w:rPr>
          <w:rFonts w:hint="eastAsia" w:ascii="Times New Roman" w:hAnsi="Times New Roman" w:eastAsia="宋体"/>
          <w:color w:val="auto"/>
          <w:spacing w:val="0"/>
          <w:w w:val="100"/>
          <w:kern w:val="0"/>
          <w:position w:val="0"/>
          <w:sz w:val="21"/>
          <w:szCs w:val="21"/>
        </w:rPr>
      </w:pPr>
      <w:r>
        <w:rPr>
          <w:rFonts w:hint="eastAsia" w:ascii="Times New Roman" w:hAnsi="Times New Roman" w:eastAsia="宋体"/>
          <w:color w:val="auto"/>
          <w:spacing w:val="0"/>
          <w:w w:val="100"/>
          <w:kern w:val="0"/>
          <w:position w:val="0"/>
          <w:sz w:val="21"/>
          <w:szCs w:val="21"/>
        </w:rPr>
        <w:t xml:space="preserve">    A. in the hospital; is hurt</w:t>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rPr>
        <w:t>B. in hospital; was hurt</w:t>
      </w:r>
    </w:p>
    <w:p>
      <w:pPr>
        <w:keepNext w:val="0"/>
        <w:keepLines w:val="0"/>
        <w:pageBreakBefore w:val="0"/>
        <w:tabs>
          <w:tab w:val="left" w:pos="540"/>
        </w:tabs>
        <w:kinsoku/>
        <w:wordWrap/>
        <w:overflowPunct/>
        <w:topLinePunct w:val="0"/>
        <w:bidi w:val="0"/>
        <w:spacing w:beforeAutospacing="0" w:afterAutospacing="0" w:line="240" w:lineRule="auto"/>
        <w:textAlignment w:val="center"/>
        <w:rPr>
          <w:rFonts w:hint="eastAsia" w:ascii="Times New Roman" w:hAnsi="Times New Roman" w:eastAsia="宋体"/>
          <w:color w:val="auto"/>
          <w:spacing w:val="0"/>
          <w:w w:val="100"/>
          <w:kern w:val="0"/>
          <w:position w:val="0"/>
          <w:sz w:val="21"/>
          <w:szCs w:val="21"/>
        </w:rPr>
      </w:pPr>
      <w:r>
        <w:rPr>
          <w:rFonts w:ascii="Times New Roman" w:hAnsi="Times New Roman" w:eastAsia="宋体"/>
          <w:color w:val="auto"/>
          <w:spacing w:val="0"/>
          <w:w w:val="100"/>
          <w:kern w:val="0"/>
          <w:position w:val="0"/>
          <w:sz w:val="21"/>
          <w:szCs w:val="21"/>
        </w:rPr>
        <w:t xml:space="preserve">    C. </w:t>
      </w:r>
      <w:r>
        <w:rPr>
          <w:rFonts w:hint="eastAsia" w:ascii="Times New Roman" w:hAnsi="Times New Roman" w:eastAsia="宋体"/>
          <w:color w:val="auto"/>
          <w:spacing w:val="0"/>
          <w:w w:val="100"/>
          <w:kern w:val="0"/>
          <w:position w:val="0"/>
          <w:sz w:val="21"/>
          <w:szCs w:val="21"/>
        </w:rPr>
        <w:t>in the hospital; is hurted</w:t>
      </w:r>
      <w:r>
        <w:rPr>
          <w:rFonts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rPr>
        <w:tab/>
      </w:r>
      <w:r>
        <w:rPr>
          <w:rFonts w:hint="eastAsia" w:ascii="Times New Roman" w:hAnsi="Times New Roman" w:eastAsia="宋体"/>
          <w:color w:val="auto"/>
          <w:spacing w:val="0"/>
          <w:w w:val="100"/>
          <w:kern w:val="0"/>
          <w:position w:val="0"/>
          <w:sz w:val="21"/>
          <w:szCs w:val="21"/>
          <w:lang w:val="en-US" w:eastAsia="zh-CN"/>
        </w:rPr>
        <w:t xml:space="preserve">    </w:t>
      </w:r>
      <w:r>
        <w:rPr>
          <w:rFonts w:hint="eastAsia" w:ascii="Times New Roman" w:hAnsi="Times New Roman" w:eastAsia="宋体"/>
          <w:color w:val="auto"/>
          <w:spacing w:val="0"/>
          <w:w w:val="100"/>
          <w:kern w:val="0"/>
          <w:position w:val="0"/>
          <w:sz w:val="21"/>
          <w:szCs w:val="21"/>
          <w:lang w:val="en-US" w:eastAsia="zh-CN"/>
        </w:rPr>
        <w:tab/>
      </w:r>
      <w:r>
        <w:rPr>
          <w:rFonts w:hint="eastAsia" w:ascii="Times New Roman" w:hAnsi="Times New Roman" w:eastAsia="宋体"/>
          <w:color w:val="auto"/>
          <w:spacing w:val="0"/>
          <w:w w:val="100"/>
          <w:kern w:val="0"/>
          <w:position w:val="0"/>
          <w:sz w:val="21"/>
          <w:szCs w:val="21"/>
        </w:rPr>
        <w:t>D. in hospital; hurts</w:t>
      </w:r>
    </w:p>
    <w:p>
      <w:pPr>
        <w:pStyle w:val="14"/>
        <w:keepNext w:val="0"/>
        <w:keepLines w:val="0"/>
        <w:pageBreakBefore w:val="0"/>
        <w:tabs>
          <w:tab w:val="left" w:pos="640"/>
          <w:tab w:val="left" w:pos="1580"/>
          <w:tab w:val="left" w:pos="2360"/>
          <w:tab w:val="left" w:pos="3200"/>
        </w:tabs>
        <w:kinsoku/>
        <w:wordWrap/>
        <w:overflowPunct/>
        <w:topLinePunct w:val="0"/>
        <w:bidi w:val="0"/>
        <w:spacing w:beforeAutospacing="0" w:afterAutospacing="0" w:line="240" w:lineRule="auto"/>
        <w:textAlignment w:val="center"/>
        <w:rPr>
          <w:rStyle w:val="15"/>
          <w:rFonts w:ascii="Times New Roman" w:hAnsi="Times New Roman" w:eastAsia="宋体" w:cs="Times New Roman"/>
          <w:color w:val="auto"/>
          <w:spacing w:val="0"/>
          <w:w w:val="100"/>
          <w:kern w:val="0"/>
          <w:position w:val="0"/>
          <w:sz w:val="21"/>
          <w:lang w:val="ja-JP"/>
        </w:rPr>
      </w:pPr>
      <w:r>
        <w:rPr>
          <w:rStyle w:val="15"/>
          <w:rFonts w:hint="eastAsia" w:ascii="Times New Roman" w:hAnsi="Times New Roman" w:eastAsia="宋体" w:cs="Times New Roman"/>
          <w:color w:val="auto"/>
          <w:spacing w:val="0"/>
          <w:w w:val="100"/>
          <w:kern w:val="0"/>
          <w:position w:val="0"/>
          <w:sz w:val="21"/>
          <w:lang w:val="en-US" w:eastAsia="zh-CN"/>
        </w:rPr>
        <w:t>33</w:t>
      </w:r>
      <w:r>
        <w:rPr>
          <w:rStyle w:val="15"/>
          <w:rFonts w:ascii="Times New Roman" w:hAnsi="Times New Roman" w:eastAsia="宋体" w:cs="Times New Roman"/>
          <w:color w:val="auto"/>
          <w:spacing w:val="0"/>
          <w:w w:val="100"/>
          <w:kern w:val="0"/>
          <w:position w:val="0"/>
          <w:sz w:val="21"/>
          <w:lang w:val="ja-JP"/>
        </w:rPr>
        <w:t xml:space="preserve">. Last weekend, I </w:t>
      </w:r>
      <w:r>
        <w:rPr>
          <w:rFonts w:ascii="Times New Roman" w:hAnsi="Times New Roman" w:eastAsia="宋体" w:cs="Times New Roman"/>
          <w:color w:val="auto"/>
          <w:spacing w:val="0"/>
          <w:w w:val="100"/>
          <w:kern w:val="0"/>
          <w:position w:val="0"/>
          <w:sz w:val="21"/>
          <w:szCs w:val="21"/>
          <w:u w:val="thick"/>
        </w:rPr>
        <w:t>　　　　</w:t>
      </w:r>
      <w:r>
        <w:rPr>
          <w:rStyle w:val="15"/>
          <w:rFonts w:ascii="Times New Roman" w:hAnsi="Times New Roman" w:eastAsia="宋体" w:cs="Times New Roman"/>
          <w:color w:val="auto"/>
          <w:spacing w:val="0"/>
          <w:w w:val="100"/>
          <w:kern w:val="0"/>
          <w:position w:val="0"/>
          <w:sz w:val="21"/>
          <w:lang w:val="ja-JP"/>
        </w:rPr>
        <w:t xml:space="preserve"> Jim and I emailed him back soon.</w:t>
      </w:r>
    </w:p>
    <w:p>
      <w:pPr>
        <w:pStyle w:val="14"/>
        <w:keepNext w:val="0"/>
        <w:keepLines w:val="0"/>
        <w:pageBreakBefore w:val="0"/>
        <w:tabs>
          <w:tab w:val="left" w:pos="640"/>
          <w:tab w:val="left" w:pos="1580"/>
          <w:tab w:val="left" w:pos="2360"/>
          <w:tab w:val="left" w:pos="3200"/>
        </w:tabs>
        <w:kinsoku/>
        <w:wordWrap/>
        <w:overflowPunct/>
        <w:topLinePunct w:val="0"/>
        <w:bidi w:val="0"/>
        <w:spacing w:beforeAutospacing="0" w:afterAutospacing="0" w:line="240" w:lineRule="auto"/>
        <w:ind w:firstLine="420" w:firstLineChars="200"/>
        <w:textAlignment w:val="center"/>
        <w:rPr>
          <w:rStyle w:val="15"/>
          <w:rFonts w:ascii="Times New Roman" w:hAnsi="Times New Roman" w:eastAsia="宋体" w:cs="Times New Roman"/>
          <w:color w:val="auto"/>
          <w:spacing w:val="0"/>
          <w:w w:val="100"/>
          <w:kern w:val="0"/>
          <w:position w:val="0"/>
          <w:sz w:val="21"/>
          <w:lang w:val="ja-JP"/>
        </w:rPr>
      </w:pPr>
      <w:r>
        <w:rPr>
          <w:rStyle w:val="15"/>
          <w:rFonts w:ascii="Times New Roman" w:hAnsi="Times New Roman" w:eastAsia="宋体" w:cs="Times New Roman"/>
          <w:color w:val="auto"/>
          <w:spacing w:val="0"/>
          <w:w w:val="100"/>
          <w:kern w:val="0"/>
          <w:position w:val="0"/>
          <w:sz w:val="21"/>
          <w:lang w:val="ja-JP"/>
        </w:rPr>
        <w:t>A. heard of</w:t>
      </w:r>
      <w:r>
        <w:rPr>
          <w:rStyle w:val="15"/>
          <w:rFonts w:hint="eastAsia" w:ascii="Times New Roman" w:hAnsi="Times New Roman" w:eastAsia="宋体" w:cs="Times New Roman"/>
          <w:color w:val="auto"/>
          <w:spacing w:val="0"/>
          <w:w w:val="100"/>
          <w:kern w:val="0"/>
          <w:position w:val="0"/>
          <w:sz w:val="21"/>
          <w:lang w:val="en-US" w:eastAsia="zh-CN"/>
        </w:rPr>
        <w:tab/>
      </w:r>
      <w:r>
        <w:rPr>
          <w:rStyle w:val="15"/>
          <w:rFonts w:ascii="Times New Roman" w:hAnsi="Times New Roman" w:eastAsia="宋体" w:cs="Times New Roman"/>
          <w:color w:val="auto"/>
          <w:spacing w:val="0"/>
          <w:w w:val="100"/>
          <w:kern w:val="0"/>
          <w:position w:val="0"/>
          <w:sz w:val="21"/>
          <w:lang w:val="ja-JP"/>
        </w:rPr>
        <w:t xml:space="preserve">     </w:t>
      </w:r>
      <w:r>
        <w:rPr>
          <w:rStyle w:val="15"/>
          <w:rFonts w:ascii="Times New Roman" w:hAnsi="Times New Roman" w:eastAsia="宋体" w:cs="Times New Roman"/>
          <w:color w:val="auto"/>
          <w:spacing w:val="0"/>
          <w:w w:val="100"/>
          <w:kern w:val="0"/>
          <w:position w:val="0"/>
          <w:sz w:val="21"/>
          <w:lang w:val="ja-JP"/>
        </w:rPr>
        <w:tab/>
      </w:r>
      <w:r>
        <w:rPr>
          <w:rStyle w:val="15"/>
          <w:rFonts w:hint="eastAsia" w:ascii="Times New Roman" w:hAnsi="Times New Roman" w:eastAsia="宋体" w:cs="Times New Roman"/>
          <w:color w:val="auto"/>
          <w:spacing w:val="0"/>
          <w:w w:val="100"/>
          <w:kern w:val="0"/>
          <w:position w:val="0"/>
          <w:sz w:val="21"/>
          <w:lang w:val="en-US" w:eastAsia="zh-CN"/>
        </w:rPr>
        <w:t xml:space="preserve">     </w:t>
      </w:r>
      <w:r>
        <w:rPr>
          <w:rStyle w:val="15"/>
          <w:rFonts w:ascii="Times New Roman" w:hAnsi="Times New Roman" w:eastAsia="宋体" w:cs="Times New Roman"/>
          <w:color w:val="auto"/>
          <w:spacing w:val="0"/>
          <w:w w:val="100"/>
          <w:kern w:val="0"/>
          <w:position w:val="0"/>
          <w:sz w:val="21"/>
          <w:lang w:val="ja-JP"/>
        </w:rPr>
        <w:t xml:space="preserve">B. heard from </w:t>
      </w:r>
      <w:r>
        <w:rPr>
          <w:rStyle w:val="15"/>
          <w:rFonts w:hint="eastAsia" w:ascii="Times New Roman" w:hAnsi="Times New Roman" w:eastAsia="宋体" w:cs="Times New Roman"/>
          <w:color w:val="auto"/>
          <w:spacing w:val="0"/>
          <w:w w:val="100"/>
          <w:kern w:val="0"/>
          <w:position w:val="0"/>
          <w:sz w:val="21"/>
          <w:lang w:val="en-US" w:eastAsia="zh-CN"/>
        </w:rPr>
        <w:tab/>
      </w:r>
      <w:r>
        <w:rPr>
          <w:rStyle w:val="15"/>
          <w:rFonts w:ascii="Times New Roman" w:hAnsi="Times New Roman" w:eastAsia="宋体" w:cs="Times New Roman"/>
          <w:color w:val="auto"/>
          <w:spacing w:val="0"/>
          <w:w w:val="100"/>
          <w:kern w:val="0"/>
          <w:position w:val="0"/>
          <w:sz w:val="21"/>
          <w:lang w:val="ja-JP"/>
        </w:rPr>
        <w:t xml:space="preserve">    </w:t>
      </w:r>
      <w:r>
        <w:rPr>
          <w:rStyle w:val="15"/>
          <w:rFonts w:hint="eastAsia" w:ascii="Times New Roman" w:hAnsi="Times New Roman" w:eastAsia="宋体" w:cs="Times New Roman"/>
          <w:color w:val="auto"/>
          <w:spacing w:val="0"/>
          <w:w w:val="100"/>
          <w:kern w:val="0"/>
          <w:position w:val="0"/>
          <w:sz w:val="21"/>
          <w:lang w:val="en-US" w:eastAsia="zh-CN"/>
        </w:rPr>
        <w:t xml:space="preserve">     </w:t>
      </w:r>
      <w:r>
        <w:rPr>
          <w:rStyle w:val="15"/>
          <w:rFonts w:ascii="Times New Roman" w:hAnsi="Times New Roman" w:eastAsia="宋体" w:cs="Times New Roman"/>
          <w:color w:val="auto"/>
          <w:spacing w:val="0"/>
          <w:w w:val="100"/>
          <w:kern w:val="0"/>
          <w:position w:val="0"/>
          <w:sz w:val="21"/>
          <w:lang w:val="ja-JP"/>
        </w:rPr>
        <w:t>C. heard that</w:t>
      </w:r>
      <w:r>
        <w:rPr>
          <w:rStyle w:val="15"/>
          <w:rFonts w:hint="eastAsia" w:ascii="Times New Roman" w:hAnsi="Times New Roman" w:eastAsia="宋体" w:cs="Times New Roman"/>
          <w:color w:val="auto"/>
          <w:spacing w:val="0"/>
          <w:w w:val="100"/>
          <w:kern w:val="0"/>
          <w:position w:val="0"/>
          <w:sz w:val="21"/>
          <w:lang w:val="en-US" w:eastAsia="zh-CN"/>
        </w:rPr>
        <w:tab/>
      </w:r>
      <w:r>
        <w:rPr>
          <w:rStyle w:val="15"/>
          <w:rFonts w:ascii="Times New Roman" w:hAnsi="Times New Roman" w:eastAsia="宋体" w:cs="Times New Roman"/>
          <w:color w:val="auto"/>
          <w:spacing w:val="0"/>
          <w:w w:val="100"/>
          <w:kern w:val="0"/>
          <w:position w:val="0"/>
          <w:sz w:val="21"/>
          <w:lang w:val="ja-JP"/>
        </w:rPr>
        <w:t xml:space="preserve">    </w:t>
      </w:r>
      <w:r>
        <w:rPr>
          <w:rStyle w:val="15"/>
          <w:rFonts w:ascii="Times New Roman" w:hAnsi="Times New Roman" w:eastAsia="宋体" w:cs="Times New Roman"/>
          <w:color w:val="auto"/>
          <w:spacing w:val="0"/>
          <w:w w:val="100"/>
          <w:kern w:val="0"/>
          <w:position w:val="0"/>
          <w:sz w:val="21"/>
          <w:lang w:val="ja-JP"/>
        </w:rPr>
        <w:tab/>
      </w:r>
      <w:r>
        <w:rPr>
          <w:rStyle w:val="15"/>
          <w:rFonts w:hint="eastAsia" w:ascii="Times New Roman" w:hAnsi="Times New Roman" w:eastAsia="宋体" w:cs="Times New Roman"/>
          <w:color w:val="auto"/>
          <w:spacing w:val="0"/>
          <w:w w:val="100"/>
          <w:kern w:val="0"/>
          <w:position w:val="0"/>
          <w:sz w:val="21"/>
          <w:lang w:val="en-US" w:eastAsia="zh-CN"/>
        </w:rPr>
        <w:t xml:space="preserve">   </w:t>
      </w:r>
      <w:r>
        <w:rPr>
          <w:rStyle w:val="15"/>
          <w:rFonts w:ascii="Times New Roman" w:hAnsi="Times New Roman" w:eastAsia="宋体" w:cs="Times New Roman"/>
          <w:color w:val="auto"/>
          <w:spacing w:val="0"/>
          <w:w w:val="100"/>
          <w:kern w:val="0"/>
          <w:position w:val="0"/>
          <w:sz w:val="21"/>
          <w:lang w:val="ja-JP"/>
        </w:rPr>
        <w:t>D. heard about</w:t>
      </w:r>
    </w:p>
    <w:p>
      <w:pPr>
        <w:keepNext w:val="0"/>
        <w:keepLines w:val="0"/>
        <w:pageBreakBefore w:val="0"/>
        <w:kinsoku/>
        <w:wordWrap/>
        <w:overflowPunct/>
        <w:topLinePunct w:val="0"/>
        <w:bidi w:val="0"/>
        <w:spacing w:beforeAutospacing="0" w:afterAutospacing="0" w:line="240" w:lineRule="auto"/>
        <w:textAlignment w:val="center"/>
        <w:rPr>
          <w:rFonts w:hint="eastAsia" w:ascii="Times New Roman" w:hAnsi="Times New Roman" w:eastAsia="宋体"/>
          <w:bCs/>
          <w:color w:val="auto"/>
          <w:spacing w:val="0"/>
          <w:w w:val="100"/>
          <w:kern w:val="0"/>
          <w:position w:val="0"/>
          <w:sz w:val="21"/>
          <w:szCs w:val="21"/>
        </w:rPr>
      </w:pPr>
      <w:r>
        <w:rPr>
          <w:rFonts w:hint="eastAsia" w:ascii="Times New Roman" w:hAnsi="Times New Roman" w:eastAsia="宋体"/>
          <w:bCs/>
          <w:color w:val="auto"/>
          <w:spacing w:val="0"/>
          <w:w w:val="100"/>
          <w:kern w:val="0"/>
          <w:position w:val="0"/>
          <w:sz w:val="21"/>
          <w:szCs w:val="21"/>
          <w:lang w:val="en-US" w:eastAsia="zh-CN"/>
        </w:rPr>
        <w:t>34</w:t>
      </w:r>
      <w:r>
        <w:rPr>
          <w:rFonts w:ascii="Times New Roman" w:hAnsi="Times New Roman" w:eastAsia="宋体"/>
          <w:bCs/>
          <w:color w:val="auto"/>
          <w:spacing w:val="0"/>
          <w:w w:val="100"/>
          <w:kern w:val="0"/>
          <w:position w:val="0"/>
          <w:sz w:val="21"/>
          <w:szCs w:val="21"/>
        </w:rPr>
        <w:t>. Which is not the right way to be careful with fire?</w:t>
      </w:r>
      <w:r>
        <w:rPr>
          <w:rFonts w:hint="eastAsia" w:ascii="Times New Roman" w:hAnsi="Times New Roman" w:eastAsia="宋体"/>
          <w:bCs/>
          <w:color w:val="auto"/>
          <w:spacing w:val="0"/>
          <w:w w:val="100"/>
          <w:kern w:val="0"/>
          <w:position w:val="0"/>
          <w:sz w:val="21"/>
          <w:szCs w:val="21"/>
        </w:rPr>
        <w:t xml:space="preserve">  ______</w:t>
      </w:r>
    </w:p>
    <w:p>
      <w:pPr>
        <w:keepNext w:val="0"/>
        <w:keepLines w:val="0"/>
        <w:pageBreakBefore w:val="0"/>
        <w:kinsoku/>
        <w:wordWrap/>
        <w:overflowPunct/>
        <w:topLinePunct w:val="0"/>
        <w:bidi w:val="0"/>
        <w:spacing w:beforeAutospacing="0" w:afterAutospacing="0" w:line="240" w:lineRule="auto"/>
        <w:ind w:firstLine="420" w:firstLineChars="200"/>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 xml:space="preserve">A. Be careful with fireworks. </w:t>
      </w:r>
      <w:r>
        <w:rPr>
          <w:rFonts w:ascii="Times New Roman" w:hAnsi="Times New Roman" w:eastAsia="宋体"/>
          <w:bCs/>
          <w:color w:val="auto"/>
          <w:spacing w:val="0"/>
          <w:w w:val="100"/>
          <w:kern w:val="0"/>
          <w:position w:val="0"/>
          <w:sz w:val="21"/>
          <w:szCs w:val="21"/>
        </w:rPr>
        <w:tab/>
      </w:r>
      <w:r>
        <w:rPr>
          <w:rFonts w:ascii="Times New Roman" w:hAnsi="Times New Roman" w:eastAsia="宋体"/>
          <w:bCs/>
          <w:color w:val="auto"/>
          <w:spacing w:val="0"/>
          <w:w w:val="100"/>
          <w:kern w:val="0"/>
          <w:position w:val="0"/>
          <w:sz w:val="21"/>
          <w:szCs w:val="21"/>
        </w:rPr>
        <w:tab/>
      </w:r>
      <w:r>
        <w:rPr>
          <w:rFonts w:hint="eastAsia" w:ascii="Times New Roman" w:hAnsi="Times New Roman" w:eastAsia="宋体"/>
          <w:bCs/>
          <w:color w:val="auto"/>
          <w:spacing w:val="0"/>
          <w:w w:val="100"/>
          <w:kern w:val="0"/>
          <w:position w:val="0"/>
          <w:sz w:val="21"/>
          <w:szCs w:val="21"/>
          <w:lang w:val="en-US" w:eastAsia="zh-CN"/>
        </w:rPr>
        <w:tab/>
      </w:r>
      <w:r>
        <w:rPr>
          <w:rFonts w:ascii="Times New Roman" w:hAnsi="Times New Roman" w:eastAsia="宋体"/>
          <w:bCs/>
          <w:color w:val="auto"/>
          <w:spacing w:val="0"/>
          <w:w w:val="100"/>
          <w:kern w:val="0"/>
          <w:position w:val="0"/>
          <w:sz w:val="21"/>
          <w:szCs w:val="21"/>
        </w:rPr>
        <w:t xml:space="preserve">B. Do not play with matches. </w:t>
      </w:r>
    </w:p>
    <w:p>
      <w:pPr>
        <w:keepNext w:val="0"/>
        <w:keepLines w:val="0"/>
        <w:pageBreakBefore w:val="0"/>
        <w:kinsoku/>
        <w:wordWrap/>
        <w:overflowPunct/>
        <w:topLinePunct w:val="0"/>
        <w:bidi w:val="0"/>
        <w:spacing w:beforeAutospacing="0" w:afterAutospacing="0" w:line="240" w:lineRule="auto"/>
        <w:ind w:firstLine="420" w:firstLineChars="200"/>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 xml:space="preserve">C. Keep the hair away from fire. </w:t>
      </w:r>
      <w:r>
        <w:rPr>
          <w:rFonts w:ascii="Times New Roman" w:hAnsi="Times New Roman" w:eastAsia="宋体"/>
          <w:bCs/>
          <w:color w:val="auto"/>
          <w:spacing w:val="0"/>
          <w:w w:val="100"/>
          <w:kern w:val="0"/>
          <w:position w:val="0"/>
          <w:sz w:val="21"/>
          <w:szCs w:val="21"/>
        </w:rPr>
        <w:tab/>
      </w:r>
      <w:r>
        <w:rPr>
          <w:rFonts w:hint="eastAsia" w:ascii="Times New Roman" w:hAnsi="Times New Roman" w:eastAsia="宋体"/>
          <w:bCs/>
          <w:color w:val="auto"/>
          <w:spacing w:val="0"/>
          <w:w w:val="100"/>
          <w:kern w:val="0"/>
          <w:position w:val="0"/>
          <w:sz w:val="21"/>
          <w:szCs w:val="21"/>
          <w:lang w:val="en-US" w:eastAsia="zh-CN"/>
        </w:rPr>
        <w:t xml:space="preserve">    </w:t>
      </w:r>
      <w:r>
        <w:rPr>
          <w:rFonts w:hint="eastAsia" w:ascii="Times New Roman" w:hAnsi="Times New Roman" w:eastAsia="宋体"/>
          <w:bCs/>
          <w:color w:val="auto"/>
          <w:spacing w:val="0"/>
          <w:w w:val="100"/>
          <w:kern w:val="0"/>
          <w:position w:val="0"/>
          <w:sz w:val="21"/>
          <w:szCs w:val="21"/>
          <w:lang w:val="en-US" w:eastAsia="zh-CN"/>
        </w:rPr>
        <w:tab/>
      </w:r>
      <w:r>
        <w:rPr>
          <w:rFonts w:ascii="Times New Roman" w:hAnsi="Times New Roman" w:eastAsia="宋体"/>
          <w:bCs/>
          <w:color w:val="auto"/>
          <w:spacing w:val="0"/>
          <w:w w:val="100"/>
          <w:kern w:val="0"/>
          <w:position w:val="0"/>
          <w:sz w:val="21"/>
          <w:szCs w:val="21"/>
        </w:rPr>
        <w:t>D. Put hot things into the rubbish bin.</w:t>
      </w:r>
    </w:p>
    <w:p>
      <w:pPr>
        <w:pStyle w:val="4"/>
        <w:keepNext w:val="0"/>
        <w:keepLines w:val="0"/>
        <w:pageBreakBefore w:val="0"/>
        <w:kinsoku/>
        <w:wordWrap/>
        <w:overflowPunct/>
        <w:topLinePunct w:val="0"/>
        <w:bidi w:val="0"/>
        <w:spacing w:beforeAutospacing="0" w:afterAutospacing="0" w:line="240" w:lineRule="auto"/>
        <w:textAlignment w:val="center"/>
        <w:rPr>
          <w:rFonts w:hint="default" w:ascii="Times New Roman" w:hAnsi="Times New Roman" w:eastAsia="宋体"/>
          <w:b w:val="0"/>
          <w:bCs/>
          <w:color w:val="auto"/>
          <w:spacing w:val="0"/>
          <w:w w:val="100"/>
          <w:kern w:val="0"/>
          <w:position w:val="0"/>
          <w:sz w:val="21"/>
          <w:szCs w:val="21"/>
        </w:rPr>
      </w:pPr>
      <w:r>
        <w:rPr>
          <w:rFonts w:hint="eastAsia" w:ascii="Times New Roman" w:hAnsi="Times New Roman" w:eastAsia="宋体"/>
          <w:b w:val="0"/>
          <w:bCs/>
          <w:color w:val="auto"/>
          <w:spacing w:val="0"/>
          <w:w w:val="100"/>
          <w:kern w:val="0"/>
          <w:position w:val="0"/>
          <w:sz w:val="21"/>
          <w:szCs w:val="21"/>
          <w:lang w:val="en-US" w:eastAsia="zh-CN"/>
        </w:rPr>
        <w:t>35</w:t>
      </w:r>
      <w:r>
        <w:rPr>
          <w:rFonts w:hint="default" w:ascii="Times New Roman" w:hAnsi="Times New Roman" w:eastAsia="宋体"/>
          <w:b w:val="0"/>
          <w:bCs/>
          <w:color w:val="auto"/>
          <w:spacing w:val="0"/>
          <w:w w:val="100"/>
          <w:kern w:val="0"/>
          <w:position w:val="0"/>
          <w:sz w:val="21"/>
          <w:szCs w:val="21"/>
        </w:rPr>
        <w:t>.—I had a pleasant weekend on the farm.    —</w:t>
      </w:r>
      <w:r>
        <w:rPr>
          <w:rFonts w:hint="default" w:ascii="Times New Roman" w:hAnsi="Times New Roman" w:eastAsia="宋体"/>
          <w:b w:val="0"/>
          <w:bCs/>
          <w:color w:val="auto"/>
          <w:spacing w:val="0"/>
          <w:w w:val="100"/>
          <w:kern w:val="0"/>
          <w:position w:val="0"/>
          <w:sz w:val="21"/>
          <w:szCs w:val="21"/>
          <w:u w:val="single"/>
        </w:rPr>
        <w:t xml:space="preserve">         </w:t>
      </w:r>
      <w:r>
        <w:rPr>
          <w:rFonts w:hint="default" w:ascii="Times New Roman" w:hAnsi="Times New Roman" w:eastAsia="宋体"/>
          <w:b w:val="0"/>
          <w:bCs/>
          <w:color w:val="auto"/>
          <w:spacing w:val="0"/>
          <w:w w:val="100"/>
          <w:kern w:val="0"/>
          <w:position w:val="0"/>
          <w:sz w:val="21"/>
          <w:szCs w:val="21"/>
        </w:rPr>
        <w:t xml:space="preserve">. </w:t>
      </w:r>
    </w:p>
    <w:p>
      <w:pPr>
        <w:pStyle w:val="4"/>
        <w:keepNext w:val="0"/>
        <w:keepLines w:val="0"/>
        <w:pageBreakBefore w:val="0"/>
        <w:kinsoku/>
        <w:wordWrap/>
        <w:overflowPunct/>
        <w:topLinePunct w:val="0"/>
        <w:bidi w:val="0"/>
        <w:spacing w:beforeAutospacing="0" w:afterAutospacing="0" w:line="240" w:lineRule="auto"/>
        <w:textAlignment w:val="center"/>
        <w:rPr>
          <w:rFonts w:hint="eastAsia" w:ascii="Times New Roman" w:hAnsi="Times New Roman" w:eastAsia="宋体"/>
          <w:b w:val="0"/>
          <w:bCs/>
          <w:color w:val="auto"/>
          <w:spacing w:val="0"/>
          <w:w w:val="100"/>
          <w:kern w:val="0"/>
          <w:position w:val="0"/>
          <w:sz w:val="21"/>
          <w:szCs w:val="21"/>
          <w:lang w:val="en-US" w:eastAsia="zh-CN"/>
        </w:rPr>
      </w:pPr>
      <w:r>
        <w:rPr>
          <w:rFonts w:hint="default" w:ascii="Times New Roman" w:hAnsi="Times New Roman" w:eastAsia="宋体"/>
          <w:b w:val="0"/>
          <w:bCs/>
          <w:color w:val="auto"/>
          <w:spacing w:val="0"/>
          <w:w w:val="100"/>
          <w:kern w:val="0"/>
          <w:position w:val="0"/>
          <w:sz w:val="21"/>
          <w:szCs w:val="21"/>
        </w:rPr>
        <w:t xml:space="preserve">  </w:t>
      </w:r>
      <w:r>
        <w:rPr>
          <w:rFonts w:hint="eastAsia" w:ascii="Times New Roman" w:hAnsi="Times New Roman" w:eastAsia="宋体"/>
          <w:b w:val="0"/>
          <w:bCs/>
          <w:color w:val="auto"/>
          <w:spacing w:val="0"/>
          <w:w w:val="100"/>
          <w:kern w:val="0"/>
          <w:position w:val="0"/>
          <w:sz w:val="21"/>
          <w:szCs w:val="21"/>
          <w:lang w:val="en-US" w:eastAsia="zh-CN"/>
        </w:rPr>
        <w:t xml:space="preserve">  </w:t>
      </w:r>
      <w:r>
        <w:rPr>
          <w:rFonts w:hint="default" w:ascii="Times New Roman" w:hAnsi="Times New Roman" w:eastAsia="宋体"/>
          <w:b w:val="0"/>
          <w:bCs/>
          <w:color w:val="auto"/>
          <w:spacing w:val="0"/>
          <w:w w:val="100"/>
          <w:kern w:val="0"/>
          <w:position w:val="0"/>
          <w:sz w:val="21"/>
          <w:szCs w:val="21"/>
        </w:rPr>
        <w:t xml:space="preserve">A. Oh, that’s very nice of you </w:t>
      </w:r>
      <w:r>
        <w:rPr>
          <w:rFonts w:hint="eastAsia" w:ascii="Times New Roman" w:hAnsi="Times New Roman" w:eastAsia="宋体"/>
          <w:b w:val="0"/>
          <w:bCs/>
          <w:color w:val="auto"/>
          <w:spacing w:val="0"/>
          <w:w w:val="100"/>
          <w:kern w:val="0"/>
          <w:position w:val="0"/>
          <w:sz w:val="21"/>
          <w:szCs w:val="21"/>
          <w:lang w:val="en-US" w:eastAsia="zh-CN"/>
        </w:rPr>
        <w:t xml:space="preserve">        </w:t>
      </w:r>
      <w:r>
        <w:rPr>
          <w:rFonts w:hint="eastAsia" w:ascii="Times New Roman" w:hAnsi="Times New Roman" w:eastAsia="宋体"/>
          <w:b w:val="0"/>
          <w:bCs/>
          <w:color w:val="auto"/>
          <w:spacing w:val="0"/>
          <w:w w:val="100"/>
          <w:kern w:val="0"/>
          <w:position w:val="0"/>
          <w:sz w:val="21"/>
          <w:szCs w:val="21"/>
          <w:lang w:val="en-US" w:eastAsia="zh-CN"/>
        </w:rPr>
        <w:tab/>
      </w:r>
      <w:r>
        <w:rPr>
          <w:rFonts w:hint="default" w:ascii="Times New Roman" w:hAnsi="Times New Roman" w:eastAsia="宋体"/>
          <w:b w:val="0"/>
          <w:bCs/>
          <w:color w:val="auto"/>
          <w:spacing w:val="0"/>
          <w:w w:val="100"/>
          <w:kern w:val="0"/>
          <w:position w:val="0"/>
          <w:sz w:val="21"/>
          <w:szCs w:val="21"/>
        </w:rPr>
        <w:t xml:space="preserve">B. It’s a pleasure </w:t>
      </w:r>
      <w:r>
        <w:rPr>
          <w:rFonts w:hint="eastAsia" w:ascii="Times New Roman" w:hAnsi="Times New Roman" w:eastAsia="宋体"/>
          <w:b w:val="0"/>
          <w:bCs/>
          <w:color w:val="auto"/>
          <w:spacing w:val="0"/>
          <w:w w:val="100"/>
          <w:kern w:val="0"/>
          <w:position w:val="0"/>
          <w:sz w:val="21"/>
          <w:szCs w:val="21"/>
          <w:lang w:val="en-US" w:eastAsia="zh-CN"/>
        </w:rPr>
        <w:t xml:space="preserve"> </w:t>
      </w:r>
    </w:p>
    <w:p>
      <w:pPr>
        <w:pStyle w:val="4"/>
        <w:keepNext w:val="0"/>
        <w:keepLines w:val="0"/>
        <w:pageBreakBefore w:val="0"/>
        <w:kinsoku/>
        <w:wordWrap/>
        <w:overflowPunct/>
        <w:topLinePunct w:val="0"/>
        <w:bidi w:val="0"/>
        <w:spacing w:beforeAutospacing="0" w:afterAutospacing="0" w:line="240" w:lineRule="auto"/>
        <w:ind w:firstLine="420" w:firstLineChars="200"/>
        <w:textAlignment w:val="center"/>
        <w:rPr>
          <w:rFonts w:ascii="Times New Roman" w:hAnsi="Times New Roman" w:eastAsia="宋体"/>
          <w:b w:val="0"/>
          <w:bCs/>
          <w:color w:val="auto"/>
          <w:spacing w:val="0"/>
          <w:w w:val="100"/>
          <w:kern w:val="0"/>
          <w:position w:val="0"/>
          <w:sz w:val="21"/>
          <w:szCs w:val="21"/>
        </w:rPr>
      </w:pPr>
      <w:r>
        <w:rPr>
          <w:rFonts w:hint="default" w:ascii="Times New Roman" w:hAnsi="Times New Roman" w:eastAsia="宋体"/>
          <w:b w:val="0"/>
          <w:bCs/>
          <w:color w:val="auto"/>
          <w:spacing w:val="0"/>
          <w:w w:val="100"/>
          <w:kern w:val="0"/>
          <w:position w:val="0"/>
          <w:sz w:val="21"/>
          <w:szCs w:val="21"/>
        </w:rPr>
        <w:t xml:space="preserve">C. Congratulations </w:t>
      </w:r>
      <w:r>
        <w:rPr>
          <w:rFonts w:hint="eastAsia" w:ascii="Times New Roman" w:hAnsi="Times New Roman" w:eastAsia="宋体"/>
          <w:b w:val="0"/>
          <w:bCs/>
          <w:color w:val="auto"/>
          <w:spacing w:val="0"/>
          <w:w w:val="100"/>
          <w:kern w:val="0"/>
          <w:position w:val="0"/>
          <w:sz w:val="21"/>
          <w:szCs w:val="21"/>
          <w:lang w:val="en-US" w:eastAsia="zh-CN"/>
        </w:rPr>
        <w:t xml:space="preserve">                 </w:t>
      </w:r>
      <w:r>
        <w:rPr>
          <w:rFonts w:hint="eastAsia" w:ascii="Times New Roman" w:hAnsi="Times New Roman" w:eastAsia="宋体"/>
          <w:b w:val="0"/>
          <w:bCs/>
          <w:color w:val="auto"/>
          <w:spacing w:val="0"/>
          <w:w w:val="100"/>
          <w:kern w:val="0"/>
          <w:position w:val="0"/>
          <w:sz w:val="21"/>
          <w:szCs w:val="21"/>
          <w:lang w:val="en-US" w:eastAsia="zh-CN"/>
        </w:rPr>
        <w:tab/>
      </w:r>
      <w:r>
        <w:rPr>
          <w:rFonts w:hint="default" w:ascii="Times New Roman" w:hAnsi="Times New Roman" w:eastAsia="宋体"/>
          <w:b w:val="0"/>
          <w:bCs/>
          <w:color w:val="auto"/>
          <w:spacing w:val="0"/>
          <w:w w:val="100"/>
          <w:kern w:val="0"/>
          <w:position w:val="0"/>
          <w:sz w:val="21"/>
          <w:szCs w:val="21"/>
        </w:rPr>
        <w:t>D. I’m glad to hear that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eastAsia" w:ascii="Times New Roman" w:hAnsi="Times New Roman" w:eastAsia="宋体"/>
          <w:bCs/>
          <w:color w:val="auto"/>
          <w:spacing w:val="0"/>
          <w:w w:val="100"/>
          <w:kern w:val="0"/>
          <w:position w:val="0"/>
          <w:sz w:val="21"/>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ascii="Times New Roman" w:hAnsi="Times New Roman" w:eastAsia="宋体"/>
          <w:b/>
          <w:bCs/>
          <w:color w:val="auto"/>
          <w:spacing w:val="0"/>
          <w:w w:val="100"/>
          <w:kern w:val="0"/>
          <w:position w:val="0"/>
          <w:sz w:val="21"/>
        </w:rPr>
      </w:pPr>
      <w:r>
        <w:rPr>
          <w:rFonts w:hint="eastAsia" w:ascii="Times New Roman" w:hAnsi="Times New Roman" w:eastAsia="宋体"/>
          <w:bCs/>
          <w:color w:val="auto"/>
          <w:spacing w:val="0"/>
          <w:w w:val="100"/>
          <w:kern w:val="0"/>
          <w:position w:val="0"/>
          <w:sz w:val="21"/>
          <w:lang w:val="en-US" w:eastAsia="zh-CN"/>
        </w:rPr>
        <w:t xml:space="preserve"> </w:t>
      </w:r>
      <w:r>
        <w:rPr>
          <w:rFonts w:hint="eastAsia" w:ascii="Times New Roman" w:hAnsi="Times New Roman" w:eastAsia="宋体"/>
          <w:b/>
          <w:bCs w:val="0"/>
          <w:color w:val="auto"/>
          <w:spacing w:val="0"/>
          <w:w w:val="100"/>
          <w:kern w:val="0"/>
          <w:position w:val="0"/>
          <w:sz w:val="21"/>
        </w:rPr>
        <w:t>三</w:t>
      </w:r>
      <w:r>
        <w:rPr>
          <w:rFonts w:ascii="Times New Roman" w:hAnsi="Times New Roman" w:eastAsia="宋体"/>
          <w:b/>
          <w:bCs w:val="0"/>
          <w:color w:val="auto"/>
          <w:spacing w:val="0"/>
          <w:w w:val="100"/>
          <w:kern w:val="0"/>
          <w:position w:val="0"/>
          <w:sz w:val="21"/>
        </w:rPr>
        <w:t>、完形填空</w:t>
      </w:r>
      <w:r>
        <w:rPr>
          <w:rFonts w:ascii="Times New Roman" w:hAnsi="Times New Roman" w:eastAsia="宋体"/>
          <w:bCs/>
          <w:color w:val="auto"/>
          <w:spacing w:val="0"/>
          <w:w w:val="100"/>
          <w:kern w:val="0"/>
          <w:position w:val="0"/>
          <w:sz w:val="21"/>
        </w:rPr>
        <w:t>（本题</w:t>
      </w:r>
      <w:r>
        <w:rPr>
          <w:rFonts w:ascii="Times New Roman" w:hAnsi="Times New Roman" w:eastAsia="宋体"/>
          <w:color w:val="auto"/>
          <w:spacing w:val="0"/>
          <w:w w:val="100"/>
          <w:kern w:val="0"/>
          <w:position w:val="0"/>
          <w:sz w:val="21"/>
        </w:rPr>
        <w:t>共15小题；每小题1分，满分15分</w:t>
      </w:r>
      <w:r>
        <w:rPr>
          <w:rFonts w:ascii="Times New Roman" w:hAnsi="Times New Roman" w:eastAsia="宋体"/>
          <w:bCs/>
          <w:color w:val="auto"/>
          <w:spacing w:val="0"/>
          <w:w w:val="100"/>
          <w:kern w:val="0"/>
          <w:position w:val="0"/>
          <w:sz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olor w:val="auto"/>
          <w:spacing w:val="0"/>
          <w:w w:val="100"/>
          <w:kern w:val="0"/>
          <w:position w:val="0"/>
          <w:sz w:val="21"/>
        </w:rPr>
      </w:pPr>
      <w:r>
        <w:rPr>
          <w:rFonts w:ascii="Times New Roman" w:hAnsi="Times New Roman" w:eastAsia="宋体"/>
          <w:color w:val="auto"/>
          <w:spacing w:val="0"/>
          <w:w w:val="100"/>
          <w:kern w:val="0"/>
          <w:position w:val="0"/>
          <w:sz w:val="21"/>
        </w:rPr>
        <w:t>请认真阅读下面短文，从短文后各题所给的A、B、C、D四个选项中，选出最佳选项，并在答题卡上将该项涂黑。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Style w:val="18"/>
          <w:rFonts w:ascii="Times New Roman" w:hAnsi="Times New Roman" w:eastAsia="宋体"/>
          <w:color w:val="auto"/>
          <w:spacing w:val="0"/>
          <w:w w:val="100"/>
          <w:kern w:val="0"/>
          <w:position w:val="0"/>
          <w:sz w:val="21"/>
        </w:rPr>
      </w:pPr>
      <w:r>
        <w:rPr>
          <w:rStyle w:val="18"/>
          <w:rFonts w:hint="eastAsia" w:ascii="Times New Roman" w:hAnsi="Times New Roman" w:eastAsia="宋体"/>
          <w:color w:val="auto"/>
          <w:spacing w:val="0"/>
          <w:w w:val="100"/>
          <w:kern w:val="0"/>
          <w:position w:val="0"/>
          <w:sz w:val="21"/>
        </w:rPr>
        <w:t>The Black family come to a new big city. Mrs Black</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s son, Bob, is not </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u w:val="single"/>
          <w:lang w:val="en-US" w:eastAsia="zh-CN"/>
        </w:rPr>
        <w:t>36</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He doesn</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t have any</w:t>
      </w:r>
      <w:r>
        <w:rPr>
          <w:rFonts w:hint="eastAsia" w:ascii="Times New Roman" w:hAnsi="Times New Roman" w:eastAsia="宋体"/>
          <w:color w:val="auto"/>
          <w:spacing w:val="0"/>
          <w:w w:val="100"/>
          <w:kern w:val="0"/>
          <w:position w:val="0"/>
          <w:sz w:val="21"/>
          <w:szCs w:val="21"/>
        </w:rPr>
        <w:t xml:space="preserve"> friends</w:t>
      </w:r>
      <w:r>
        <w:rPr>
          <w:rStyle w:val="18"/>
          <w:rFonts w:hint="eastAsia" w:ascii="Times New Roman" w:hAnsi="Times New Roman" w:eastAsia="宋体"/>
          <w:color w:val="auto"/>
          <w:spacing w:val="0"/>
          <w:w w:val="100"/>
          <w:kern w:val="0"/>
          <w:position w:val="0"/>
          <w:sz w:val="21"/>
        </w:rPr>
        <w:t xml:space="preserve"> to play</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u w:val="single"/>
          <w:lang w:val="en-US" w:eastAsia="zh-CN"/>
        </w:rPr>
        <w:t>37</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 . </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Don</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t worry!</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 says his mother. </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You will soon make friends here.</w:t>
      </w:r>
      <w:r>
        <w:rPr>
          <w:rStyle w:val="18"/>
          <w:rFonts w:ascii="Times New Roman" w:hAnsi="Times New Roman" w:eastAsia="宋体"/>
          <w:color w:val="auto"/>
          <w:spacing w:val="0"/>
          <w:w w:val="100"/>
          <w:kern w:val="0"/>
          <w:position w:val="0"/>
          <w:sz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Style w:val="18"/>
          <w:rFonts w:ascii="Times New Roman" w:hAnsi="Times New Roman" w:eastAsia="宋体"/>
          <w:color w:val="auto"/>
          <w:spacing w:val="0"/>
          <w:w w:val="100"/>
          <w:kern w:val="0"/>
          <w:position w:val="0"/>
          <w:sz w:val="21"/>
        </w:rPr>
      </w:pPr>
      <w:r>
        <w:rPr>
          <w:rStyle w:val="18"/>
          <w:rFonts w:hint="eastAsia" w:ascii="Times New Roman" w:hAnsi="Times New Roman" w:eastAsia="宋体"/>
          <w:color w:val="auto"/>
          <w:spacing w:val="0"/>
          <w:w w:val="100"/>
          <w:kern w:val="0"/>
          <w:position w:val="0"/>
          <w:sz w:val="21"/>
        </w:rPr>
        <w:t xml:space="preserve">One </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u w:val="single"/>
          <w:lang w:val="en-US" w:eastAsia="zh-CN"/>
        </w:rPr>
        <w:t>38</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there is a knock at the door. Bob</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s </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u w:val="single"/>
          <w:lang w:val="en-US" w:eastAsia="zh-CN"/>
        </w:rPr>
        <w:t>39</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 Mrs Black, opens it. There stands a woman with brown hair. It is Mrs White. She comes to </w:t>
      </w:r>
      <w:r>
        <w:rPr>
          <w:rStyle w:val="18"/>
          <w:rFonts w:hint="eastAsia" w:ascii="Times New Roman" w:hAnsi="Times New Roman" w:eastAsia="宋体"/>
          <w:color w:val="auto"/>
          <w:spacing w:val="0"/>
          <w:w w:val="100"/>
          <w:kern w:val="0"/>
          <w:position w:val="0"/>
          <w:sz w:val="21"/>
          <w:u w:val="single"/>
        </w:rPr>
        <w:t xml:space="preserve">   4</w:t>
      </w:r>
      <w:r>
        <w:rPr>
          <w:rStyle w:val="18"/>
          <w:rFonts w:hint="eastAsia" w:ascii="Times New Roman" w:hAnsi="Times New Roman" w:eastAsia="宋体"/>
          <w:color w:val="auto"/>
          <w:spacing w:val="0"/>
          <w:w w:val="100"/>
          <w:kern w:val="0"/>
          <w:position w:val="0"/>
          <w:sz w:val="21"/>
          <w:u w:val="single"/>
          <w:lang w:val="en-US" w:eastAsia="zh-CN"/>
        </w:rPr>
        <w:t>0</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 some eggs. She wants to </w:t>
      </w:r>
      <w:r>
        <w:rPr>
          <w:rStyle w:val="18"/>
          <w:rFonts w:hint="eastAsia" w:ascii="Times New Roman" w:hAnsi="Times New Roman" w:eastAsia="宋体"/>
          <w:color w:val="auto"/>
          <w:spacing w:val="0"/>
          <w:w w:val="100"/>
          <w:kern w:val="0"/>
          <w:position w:val="0"/>
          <w:sz w:val="21"/>
          <w:u w:val="single"/>
        </w:rPr>
        <w:t xml:space="preserve">   4</w:t>
      </w:r>
      <w:r>
        <w:rPr>
          <w:rStyle w:val="18"/>
          <w:rFonts w:hint="eastAsia" w:ascii="Times New Roman" w:hAnsi="Times New Roman" w:eastAsia="宋体"/>
          <w:color w:val="auto"/>
          <w:spacing w:val="0"/>
          <w:w w:val="100"/>
          <w:kern w:val="0"/>
          <w:position w:val="0"/>
          <w:sz w:val="21"/>
          <w:u w:val="single"/>
          <w:lang w:val="en-US" w:eastAsia="zh-CN"/>
        </w:rPr>
        <w:t>1</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 cakes. Mrs Black lends her two. In the afternoon, there is another knock at the door. Mrs Black opens it and sees a </w:t>
      </w:r>
      <w:r>
        <w:rPr>
          <w:rStyle w:val="18"/>
          <w:rFonts w:hint="eastAsia" w:ascii="Times New Roman" w:hAnsi="Times New Roman" w:eastAsia="宋体"/>
          <w:color w:val="auto"/>
          <w:spacing w:val="0"/>
          <w:w w:val="100"/>
          <w:kern w:val="0"/>
          <w:position w:val="0"/>
          <w:sz w:val="21"/>
          <w:u w:val="single"/>
        </w:rPr>
        <w:t xml:space="preserve">   4</w:t>
      </w:r>
      <w:r>
        <w:rPr>
          <w:rStyle w:val="18"/>
          <w:rFonts w:hint="eastAsia" w:ascii="Times New Roman" w:hAnsi="Times New Roman" w:eastAsia="宋体"/>
          <w:color w:val="auto"/>
          <w:spacing w:val="0"/>
          <w:w w:val="100"/>
          <w:kern w:val="0"/>
          <w:position w:val="0"/>
          <w:sz w:val="21"/>
          <w:u w:val="single"/>
          <w:lang w:val="en-US" w:eastAsia="zh-CN"/>
        </w:rPr>
        <w:t>2</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 standing there. </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My name is Jack White,</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 he says. </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My mother sends（送） </w:t>
      </w:r>
      <w:r>
        <w:rPr>
          <w:rStyle w:val="18"/>
          <w:rFonts w:hint="eastAsia" w:ascii="Times New Roman" w:hAnsi="Times New Roman" w:eastAsia="宋体"/>
          <w:color w:val="auto"/>
          <w:spacing w:val="0"/>
          <w:w w:val="100"/>
          <w:kern w:val="0"/>
          <w:position w:val="0"/>
          <w:sz w:val="21"/>
          <w:u w:val="single"/>
        </w:rPr>
        <w:t xml:space="preserve">   4</w:t>
      </w:r>
      <w:r>
        <w:rPr>
          <w:rStyle w:val="18"/>
          <w:rFonts w:hint="eastAsia" w:ascii="Times New Roman" w:hAnsi="Times New Roman" w:eastAsia="宋体"/>
          <w:color w:val="auto"/>
          <w:spacing w:val="0"/>
          <w:w w:val="100"/>
          <w:kern w:val="0"/>
          <w:position w:val="0"/>
          <w:sz w:val="21"/>
          <w:u w:val="single"/>
          <w:lang w:val="en-US" w:eastAsia="zh-CN"/>
        </w:rPr>
        <w:t>3</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this cake and the two eggs.</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 </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Well, thank you, Jack,</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 says Mrs Black. </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u w:val="single"/>
        </w:rPr>
        <w:t xml:space="preserve">   4</w:t>
      </w:r>
      <w:r>
        <w:rPr>
          <w:rStyle w:val="18"/>
          <w:rFonts w:hint="eastAsia" w:ascii="Times New Roman" w:hAnsi="Times New Roman" w:eastAsia="宋体"/>
          <w:color w:val="auto"/>
          <w:spacing w:val="0"/>
          <w:w w:val="100"/>
          <w:kern w:val="0"/>
          <w:position w:val="0"/>
          <w:sz w:val="21"/>
          <w:u w:val="single"/>
          <w:lang w:val="en-US" w:eastAsia="zh-CN"/>
        </w:rPr>
        <w:t>4</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 and meet my son Bob.</w:t>
      </w:r>
      <w:r>
        <w:rPr>
          <w:rStyle w:val="18"/>
          <w:rFonts w:ascii="Times New Roman" w:hAnsi="Times New Roman" w:eastAsia="宋体"/>
          <w:color w:val="auto"/>
          <w:spacing w:val="0"/>
          <w:w w:val="100"/>
          <w:kern w:val="0"/>
          <w:position w:val="0"/>
          <w:sz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Style w:val="18"/>
          <w:rFonts w:hint="eastAsia" w:ascii="Times New Roman" w:hAnsi="Times New Roman" w:eastAsia="宋体"/>
          <w:color w:val="auto"/>
          <w:spacing w:val="0"/>
          <w:w w:val="100"/>
          <w:kern w:val="0"/>
          <w:position w:val="0"/>
          <w:sz w:val="21"/>
        </w:rPr>
      </w:pPr>
      <w:r>
        <w:rPr>
          <w:rStyle w:val="18"/>
          <w:rFonts w:hint="eastAsia" w:ascii="Times New Roman" w:hAnsi="Times New Roman" w:eastAsia="宋体"/>
          <w:color w:val="auto"/>
          <w:spacing w:val="0"/>
          <w:w w:val="100"/>
          <w:kern w:val="0"/>
          <w:position w:val="0"/>
          <w:sz w:val="21"/>
        </w:rPr>
        <w:t xml:space="preserve">Look! Bob and Jack are </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u w:val="single"/>
          <w:lang w:val="en-US" w:eastAsia="zh-CN"/>
        </w:rPr>
        <w:t>45</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the cake and milk. They are playing football. Now they are </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u w:val="single"/>
          <w:lang w:val="en-US" w:eastAsia="zh-CN"/>
        </w:rPr>
        <w:t>46</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 Jack says, </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I</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m glad you live next door.</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 Bob says, </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I must thank your mother for coming for eggs.</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 Jack laughs and </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u w:val="single"/>
          <w:lang w:val="en-US" w:eastAsia="zh-CN"/>
        </w:rPr>
        <w:t>47</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Bob, </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She doesn</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t want the two eggs, </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u w:val="single"/>
          <w:lang w:val="en-US" w:eastAsia="zh-CN"/>
        </w:rPr>
        <w:t>48</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she wants to make friends with your mother.</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 Bob says, </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That</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 xml:space="preserve">s a(n) </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u w:val="single"/>
          <w:lang w:val="en-US" w:eastAsia="zh-CN"/>
        </w:rPr>
        <w:t>49</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 way to make friends. It</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s an easy way, too. It can work!”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Style w:val="18"/>
          <w:rFonts w:hint="eastAsia" w:ascii="Times New Roman" w:hAnsi="Times New Roman" w:eastAsia="宋体"/>
          <w:color w:val="auto"/>
          <w:spacing w:val="0"/>
          <w:w w:val="100"/>
          <w:kern w:val="0"/>
          <w:position w:val="0"/>
          <w:sz w:val="21"/>
        </w:rPr>
      </w:pPr>
      <w:r>
        <w:rPr>
          <w:rStyle w:val="18"/>
          <w:rFonts w:hint="eastAsia" w:ascii="Times New Roman" w:hAnsi="Times New Roman" w:eastAsia="宋体"/>
          <w:color w:val="auto"/>
          <w:spacing w:val="0"/>
          <w:w w:val="100"/>
          <w:kern w:val="0"/>
          <w:position w:val="0"/>
          <w:sz w:val="21"/>
        </w:rPr>
        <w:t>So if you</w:t>
      </w:r>
      <w:r>
        <w:rPr>
          <w:rStyle w:val="18"/>
          <w:rFonts w:ascii="Times New Roman" w:hAnsi="Times New Roman" w:eastAsia="宋体"/>
          <w:color w:val="auto"/>
          <w:spacing w:val="0"/>
          <w:w w:val="100"/>
          <w:kern w:val="0"/>
          <w:position w:val="0"/>
          <w:sz w:val="21"/>
        </w:rPr>
        <w:t>’</w:t>
      </w:r>
      <w:r>
        <w:rPr>
          <w:rStyle w:val="18"/>
          <w:rFonts w:hint="eastAsia" w:ascii="Times New Roman" w:hAnsi="Times New Roman" w:eastAsia="宋体"/>
          <w:color w:val="auto"/>
          <w:spacing w:val="0"/>
          <w:w w:val="100"/>
          <w:kern w:val="0"/>
          <w:position w:val="0"/>
          <w:sz w:val="21"/>
        </w:rPr>
        <w:t>re willing (乐意的) to make friends, you can always</w:t>
      </w:r>
      <w:r>
        <w:rPr>
          <w:rStyle w:val="18"/>
          <w:rFonts w:hint="eastAsia" w:ascii="Times New Roman" w:hAnsi="Times New Roman" w:eastAsia="宋体"/>
          <w:color w:val="auto"/>
          <w:spacing w:val="0"/>
          <w:w w:val="100"/>
          <w:kern w:val="0"/>
          <w:position w:val="0"/>
          <w:sz w:val="21"/>
          <w:u w:val="single"/>
        </w:rPr>
        <w:t xml:space="preserve">   5</w:t>
      </w:r>
      <w:r>
        <w:rPr>
          <w:rStyle w:val="18"/>
          <w:rFonts w:hint="eastAsia" w:ascii="Times New Roman" w:hAnsi="Times New Roman" w:eastAsia="宋体"/>
          <w:color w:val="auto"/>
          <w:spacing w:val="0"/>
          <w:w w:val="100"/>
          <w:kern w:val="0"/>
          <w:position w:val="0"/>
          <w:sz w:val="21"/>
          <w:u w:val="single"/>
          <w:lang w:val="en-US" w:eastAsia="zh-CN"/>
        </w:rPr>
        <w:t>0</w:t>
      </w:r>
      <w:r>
        <w:rPr>
          <w:rStyle w:val="18"/>
          <w:rFonts w:hint="eastAsia" w:ascii="Times New Roman" w:hAnsi="Times New Roman" w:eastAsia="宋体"/>
          <w:color w:val="auto"/>
          <w:spacing w:val="0"/>
          <w:w w:val="100"/>
          <w:kern w:val="0"/>
          <w:position w:val="0"/>
          <w:sz w:val="21"/>
          <w:u w:val="single"/>
        </w:rPr>
        <w:t xml:space="preserve">   </w:t>
      </w:r>
      <w:r>
        <w:rPr>
          <w:rStyle w:val="18"/>
          <w:rFonts w:hint="eastAsia" w:ascii="Times New Roman" w:hAnsi="Times New Roman" w:eastAsia="宋体"/>
          <w:color w:val="auto"/>
          <w:spacing w:val="0"/>
          <w:w w:val="100"/>
          <w:kern w:val="0"/>
          <w:position w:val="0"/>
          <w:sz w:val="21"/>
        </w:rPr>
        <w:t xml:space="preserve"> some ways!</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240" w:lineRule="auto"/>
        <w:ind w:left="0" w:leftChars="0" w:firstLine="0" w:firstLineChars="0"/>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A. happy</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lang w:val="en-US" w:eastAsia="zh-CN"/>
        </w:rPr>
        <w:t xml:space="preserve">    </w:t>
      </w:r>
      <w:r>
        <w:rPr>
          <w:rFonts w:hint="default" w:ascii="Times New Roman" w:hAnsi="Times New Roman" w:eastAsia="宋体" w:cs="Times New Roman"/>
          <w:color w:val="auto"/>
          <w:spacing w:val="0"/>
          <w:w w:val="100"/>
          <w:kern w:val="0"/>
          <w:position w:val="0"/>
          <w:sz w:val="21"/>
          <w:szCs w:val="21"/>
        </w:rPr>
        <w:t>B. free</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lazy</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D. friendly</w:t>
      </w:r>
      <w:r>
        <w:rPr>
          <w:rFonts w:hint="default" w:ascii="Times New Roman" w:hAnsi="Times New Roman" w:eastAsia="宋体" w:cs="Times New Roman"/>
          <w:color w:val="auto"/>
          <w:spacing w:val="0"/>
          <w:w w:val="100"/>
          <w:kern w:val="0"/>
          <w:position w:val="0"/>
          <w:sz w:val="21"/>
          <w:szCs w:val="21"/>
        </w:rPr>
        <w:tab/>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textAlignment w:val="center"/>
        <w:rPr>
          <w:rFonts w:hint="default"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lang w:val="en-US" w:eastAsia="zh-CN"/>
        </w:rPr>
        <w:t>37</w:t>
      </w:r>
      <w:r>
        <w:rPr>
          <w:rFonts w:hint="default" w:ascii="Times New Roman" w:hAnsi="Times New Roman" w:eastAsia="宋体" w:cs="Times New Roman"/>
          <w:color w:val="auto"/>
          <w:spacing w:val="0"/>
          <w:w w:val="100"/>
          <w:kern w:val="0"/>
          <w:position w:val="0"/>
          <w:sz w:val="21"/>
          <w:szCs w:val="21"/>
        </w:rPr>
        <w:t>. A. in</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eastAsia" w:ascii="Times New Roman" w:hAnsi="Times New Roman" w:eastAsia="宋体" w:cs="Times New Roman"/>
          <w:color w:val="auto"/>
          <w:spacing w:val="0"/>
          <w:w w:val="100"/>
          <w:kern w:val="0"/>
          <w:position w:val="0"/>
          <w:sz w:val="21"/>
          <w:szCs w:val="21"/>
          <w:lang w:val="en-US" w:eastAsia="zh-CN"/>
        </w:rPr>
        <w:t xml:space="preserve">    </w:t>
      </w:r>
      <w:r>
        <w:rPr>
          <w:rFonts w:hint="default" w:ascii="Times New Roman" w:hAnsi="Times New Roman" w:eastAsia="宋体" w:cs="Times New Roman"/>
          <w:color w:val="auto"/>
          <w:spacing w:val="0"/>
          <w:w w:val="100"/>
          <w:kern w:val="0"/>
          <w:position w:val="0"/>
          <w:sz w:val="21"/>
          <w:szCs w:val="21"/>
        </w:rPr>
        <w:t>B. on</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to</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D.</w:t>
      </w:r>
      <w:r>
        <w:rPr>
          <w:rStyle w:val="18"/>
          <w:rFonts w:hint="default" w:ascii="Times New Roman" w:hAnsi="Times New Roman" w:eastAsia="宋体" w:cs="Times New Roman"/>
          <w:color w:val="auto"/>
          <w:spacing w:val="0"/>
          <w:w w:val="100"/>
          <w:kern w:val="0"/>
          <w:position w:val="0"/>
          <w:sz w:val="21"/>
        </w:rPr>
        <w:t xml:space="preserve"> with</w:t>
      </w:r>
      <w:r>
        <w:rPr>
          <w:rFonts w:hint="default" w:ascii="Times New Roman" w:hAnsi="Times New Roman" w:eastAsia="宋体" w:cs="Times New Roman"/>
          <w:color w:val="auto"/>
          <w:spacing w:val="0"/>
          <w:w w:val="100"/>
          <w:kern w:val="0"/>
          <w:positio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lang w:val="en-US" w:eastAsia="zh-CN"/>
        </w:rPr>
        <w:t>38</w:t>
      </w:r>
      <w:r>
        <w:rPr>
          <w:rFonts w:hint="default" w:ascii="Times New Roman" w:hAnsi="Times New Roman" w:eastAsia="宋体" w:cs="Times New Roman"/>
          <w:color w:val="auto"/>
          <w:spacing w:val="0"/>
          <w:w w:val="100"/>
          <w:kern w:val="0"/>
          <w:position w:val="0"/>
          <w:sz w:val="21"/>
          <w:szCs w:val="21"/>
        </w:rPr>
        <w:t xml:space="preserve">. A. </w:t>
      </w:r>
      <w:r>
        <w:rPr>
          <w:rStyle w:val="18"/>
          <w:rFonts w:hint="default" w:ascii="Times New Roman" w:hAnsi="Times New Roman" w:eastAsia="宋体" w:cs="Times New Roman"/>
          <w:color w:val="auto"/>
          <w:spacing w:val="0"/>
          <w:w w:val="100"/>
          <w:kern w:val="0"/>
          <w:position w:val="0"/>
          <w:sz w:val="21"/>
        </w:rPr>
        <w:t>morning</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B. afternoon</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evening</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D. noon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lang w:val="en-US" w:eastAsia="zh-CN"/>
        </w:rPr>
        <w:t>39</w:t>
      </w:r>
      <w:r>
        <w:rPr>
          <w:rFonts w:hint="default" w:ascii="Times New Roman" w:hAnsi="Times New Roman" w:eastAsia="宋体" w:cs="Times New Roman"/>
          <w:color w:val="auto"/>
          <w:spacing w:val="0"/>
          <w:w w:val="100"/>
          <w:kern w:val="0"/>
          <w:position w:val="0"/>
          <w:sz w:val="21"/>
          <w:szCs w:val="21"/>
        </w:rPr>
        <w:t>. A. sister</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B. teacher</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doctor</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D. mother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lang w:val="en-US" w:eastAsia="zh-CN"/>
        </w:rPr>
        <w:t>40</w:t>
      </w:r>
      <w:r>
        <w:rPr>
          <w:rFonts w:hint="default" w:ascii="Times New Roman" w:hAnsi="Times New Roman" w:eastAsia="宋体" w:cs="Times New Roman"/>
          <w:color w:val="auto"/>
          <w:spacing w:val="0"/>
          <w:w w:val="100"/>
          <w:kern w:val="0"/>
          <w:position w:val="0"/>
          <w:sz w:val="21"/>
          <w:szCs w:val="21"/>
        </w:rPr>
        <w:t xml:space="preserve">. A. </w:t>
      </w:r>
      <w:r>
        <w:rPr>
          <w:rFonts w:hint="eastAsia" w:ascii="Times New Roman" w:hAnsi="Times New Roman" w:eastAsia="宋体" w:cs="Times New Roman"/>
          <w:color w:val="auto"/>
          <w:spacing w:val="0"/>
          <w:w w:val="100"/>
          <w:kern w:val="0"/>
          <w:position w:val="0"/>
          <w:sz w:val="21"/>
          <w:szCs w:val="21"/>
          <w:lang w:val="en-US" w:eastAsia="zh-CN"/>
        </w:rPr>
        <w:t>lend</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B. borrow</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give</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D. buy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lang w:val="en-US" w:eastAsia="zh-CN"/>
        </w:rPr>
        <w:t>41</w:t>
      </w:r>
      <w:r>
        <w:rPr>
          <w:rFonts w:hint="default" w:ascii="Times New Roman" w:hAnsi="Times New Roman" w:eastAsia="宋体" w:cs="Times New Roman"/>
          <w:color w:val="auto"/>
          <w:spacing w:val="0"/>
          <w:w w:val="100"/>
          <w:kern w:val="0"/>
          <w:position w:val="0"/>
          <w:sz w:val="21"/>
          <w:szCs w:val="21"/>
        </w:rPr>
        <w:t xml:space="preserve">. A.do   </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B. bring</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order</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D. make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4</w:t>
      </w:r>
      <w:r>
        <w:rPr>
          <w:rFonts w:hint="eastAsia" w:ascii="Times New Roman" w:hAnsi="Times New Roman" w:eastAsia="宋体" w:cs="Times New Roman"/>
          <w:color w:val="auto"/>
          <w:spacing w:val="0"/>
          <w:w w:val="100"/>
          <w:kern w:val="0"/>
          <w:position w:val="0"/>
          <w:sz w:val="21"/>
          <w:szCs w:val="21"/>
          <w:lang w:val="en-US" w:eastAsia="zh-CN"/>
        </w:rPr>
        <w:t>2</w:t>
      </w:r>
      <w:r>
        <w:rPr>
          <w:rFonts w:hint="default" w:ascii="Times New Roman" w:hAnsi="Times New Roman" w:eastAsia="宋体" w:cs="Times New Roman"/>
          <w:color w:val="auto"/>
          <w:spacing w:val="0"/>
          <w:w w:val="100"/>
          <w:kern w:val="0"/>
          <w:position w:val="0"/>
          <w:sz w:val="21"/>
          <w:szCs w:val="21"/>
        </w:rPr>
        <w:t>. A. girl</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B. man</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C. boy</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D. woman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4</w:t>
      </w:r>
      <w:r>
        <w:rPr>
          <w:rFonts w:hint="eastAsia" w:ascii="Times New Roman" w:hAnsi="Times New Roman" w:eastAsia="宋体" w:cs="Times New Roman"/>
          <w:color w:val="auto"/>
          <w:spacing w:val="0"/>
          <w:w w:val="100"/>
          <w:kern w:val="0"/>
          <w:position w:val="0"/>
          <w:sz w:val="21"/>
          <w:szCs w:val="21"/>
          <w:lang w:val="en-US" w:eastAsia="zh-CN"/>
        </w:rPr>
        <w:t>3</w:t>
      </w:r>
      <w:r>
        <w:rPr>
          <w:rFonts w:hint="default" w:ascii="Times New Roman" w:hAnsi="Times New Roman" w:eastAsia="宋体" w:cs="Times New Roman"/>
          <w:color w:val="auto"/>
          <w:spacing w:val="0"/>
          <w:w w:val="100"/>
          <w:kern w:val="0"/>
          <w:position w:val="0"/>
          <w:sz w:val="21"/>
          <w:szCs w:val="21"/>
        </w:rPr>
        <w:t>. A. we</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B. </w:t>
      </w:r>
      <w:r>
        <w:rPr>
          <w:rStyle w:val="18"/>
          <w:rFonts w:hint="default" w:ascii="Times New Roman" w:hAnsi="Times New Roman" w:eastAsia="宋体" w:cs="Times New Roman"/>
          <w:color w:val="auto"/>
          <w:spacing w:val="0"/>
          <w:w w:val="100"/>
          <w:kern w:val="0"/>
          <w:position w:val="0"/>
          <w:sz w:val="21"/>
        </w:rPr>
        <w:t>you</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C. us</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D. them</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eastAsia" w:ascii="Times New Roman" w:hAnsi="Times New Roman" w:eastAsia="宋体" w:cs="Times New Roman"/>
          <w:color w:val="auto"/>
          <w:spacing w:val="0"/>
          <w:w w:val="100"/>
          <w:kern w:val="0"/>
          <w:position w:val="0"/>
          <w:sz w:val="21"/>
          <w:szCs w:val="21"/>
          <w:lang w:val="en-US" w:eastAsia="zh-CN"/>
        </w:rPr>
      </w:pPr>
      <w:r>
        <w:rPr>
          <w:rFonts w:hint="default" w:ascii="Times New Roman" w:hAnsi="Times New Roman" w:eastAsia="宋体" w:cs="Times New Roman"/>
          <w:color w:val="auto"/>
          <w:spacing w:val="0"/>
          <w:w w:val="100"/>
          <w:kern w:val="0"/>
          <w:position w:val="0"/>
          <w:sz w:val="21"/>
          <w:szCs w:val="21"/>
        </w:rPr>
        <w:t>4</w:t>
      </w:r>
      <w:r>
        <w:rPr>
          <w:rFonts w:hint="eastAsia" w:ascii="Times New Roman" w:hAnsi="Times New Roman" w:eastAsia="宋体" w:cs="Times New Roman"/>
          <w:color w:val="auto"/>
          <w:spacing w:val="0"/>
          <w:w w:val="100"/>
          <w:kern w:val="0"/>
          <w:position w:val="0"/>
          <w:sz w:val="21"/>
          <w:szCs w:val="21"/>
          <w:lang w:val="en-US" w:eastAsia="zh-CN"/>
        </w:rPr>
        <w:t>4</w:t>
      </w:r>
      <w:r>
        <w:rPr>
          <w:rFonts w:hint="default" w:ascii="Times New Roman" w:hAnsi="Times New Roman" w:eastAsia="宋体" w:cs="Times New Roman"/>
          <w:color w:val="auto"/>
          <w:spacing w:val="0"/>
          <w:w w:val="100"/>
          <w:kern w:val="0"/>
          <w:position w:val="0"/>
          <w:sz w:val="21"/>
          <w:szCs w:val="21"/>
        </w:rPr>
        <w:t>. A. Come in</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B. Go away</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Get out</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D. Come </w:t>
      </w:r>
      <w:r>
        <w:rPr>
          <w:rFonts w:hint="eastAsia" w:ascii="Times New Roman" w:hAnsi="Times New Roman" w:eastAsia="宋体" w:cs="Times New Roman"/>
          <w:color w:val="auto"/>
          <w:spacing w:val="0"/>
          <w:w w:val="100"/>
          <w:kern w:val="0"/>
          <w:position w:val="0"/>
          <w:sz w:val="21"/>
          <w:szCs w:val="21"/>
          <w:lang w:val="en-US" w:eastAsia="zh-CN"/>
        </w:rPr>
        <w:t>on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lang w:val="en-US" w:eastAsia="zh-CN"/>
        </w:rPr>
        <w:t>45</w:t>
      </w:r>
      <w:r>
        <w:rPr>
          <w:rFonts w:hint="default" w:ascii="Times New Roman" w:hAnsi="Times New Roman" w:eastAsia="宋体" w:cs="Times New Roman"/>
          <w:color w:val="auto"/>
          <w:spacing w:val="0"/>
          <w:w w:val="100"/>
          <w:kern w:val="0"/>
          <w:position w:val="0"/>
          <w:sz w:val="21"/>
          <w:szCs w:val="21"/>
        </w:rPr>
        <w:t>. A. looking</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B. eating</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C. </w:t>
      </w:r>
      <w:r>
        <w:rPr>
          <w:rStyle w:val="18"/>
          <w:rFonts w:hint="default" w:ascii="Times New Roman" w:hAnsi="Times New Roman" w:eastAsia="宋体" w:cs="Times New Roman"/>
          <w:color w:val="auto"/>
          <w:spacing w:val="0"/>
          <w:w w:val="100"/>
          <w:kern w:val="0"/>
          <w:position w:val="0"/>
          <w:sz w:val="21"/>
        </w:rPr>
        <w:t>having</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D. drinking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lang w:val="en-US" w:eastAsia="zh-CN"/>
        </w:rPr>
        <w:t>46</w:t>
      </w:r>
      <w:r>
        <w:rPr>
          <w:rFonts w:hint="default" w:ascii="Times New Roman" w:hAnsi="Times New Roman" w:eastAsia="宋体" w:cs="Times New Roman"/>
          <w:color w:val="auto"/>
          <w:spacing w:val="0"/>
          <w:w w:val="100"/>
          <w:kern w:val="0"/>
          <w:position w:val="0"/>
          <w:sz w:val="21"/>
          <w:szCs w:val="21"/>
        </w:rPr>
        <w:t>. A. classmates</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B. members</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friends</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D. brothers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lang w:val="en-US" w:eastAsia="zh-CN"/>
        </w:rPr>
        <w:t>47</w:t>
      </w:r>
      <w:r>
        <w:rPr>
          <w:rFonts w:hint="default" w:ascii="Times New Roman" w:hAnsi="Times New Roman" w:eastAsia="宋体" w:cs="Times New Roman"/>
          <w:color w:val="auto"/>
          <w:spacing w:val="0"/>
          <w:w w:val="100"/>
          <w:kern w:val="0"/>
          <w:position w:val="0"/>
          <w:sz w:val="21"/>
          <w:szCs w:val="21"/>
        </w:rPr>
        <w:t xml:space="preserve">. A. </w:t>
      </w:r>
      <w:r>
        <w:rPr>
          <w:rStyle w:val="18"/>
          <w:rFonts w:hint="default" w:ascii="Times New Roman" w:hAnsi="Times New Roman" w:eastAsia="宋体" w:cs="Times New Roman"/>
          <w:color w:val="auto"/>
          <w:spacing w:val="0"/>
          <w:w w:val="100"/>
          <w:kern w:val="0"/>
          <w:position w:val="0"/>
          <w:sz w:val="21"/>
        </w:rPr>
        <w:t>tells</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B. says</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C. talks</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D. speaks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lang w:val="en-US" w:eastAsia="zh-CN"/>
        </w:rPr>
        <w:t>48</w:t>
      </w:r>
      <w:r>
        <w:rPr>
          <w:rFonts w:hint="default" w:ascii="Times New Roman" w:hAnsi="Times New Roman" w:eastAsia="宋体" w:cs="Times New Roman"/>
          <w:color w:val="auto"/>
          <w:spacing w:val="0"/>
          <w:w w:val="100"/>
          <w:kern w:val="0"/>
          <w:position w:val="0"/>
          <w:sz w:val="21"/>
          <w:szCs w:val="21"/>
        </w:rPr>
        <w:t>. A. but</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B. and</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so</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D. or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szCs w:val="21"/>
        </w:rPr>
      </w:pPr>
      <w:r>
        <w:rPr>
          <w:rFonts w:hint="eastAsia" w:ascii="Times New Roman" w:hAnsi="Times New Roman" w:eastAsia="宋体" w:cs="Times New Roman"/>
          <w:color w:val="auto"/>
          <w:spacing w:val="0"/>
          <w:w w:val="100"/>
          <w:kern w:val="0"/>
          <w:position w:val="0"/>
          <w:sz w:val="21"/>
          <w:szCs w:val="21"/>
          <w:lang w:val="en-US" w:eastAsia="zh-CN"/>
        </w:rPr>
        <w:t>49</w:t>
      </w:r>
      <w:r>
        <w:rPr>
          <w:rFonts w:hint="default" w:ascii="Times New Roman" w:hAnsi="Times New Roman" w:eastAsia="宋体" w:cs="Times New Roman"/>
          <w:color w:val="auto"/>
          <w:spacing w:val="0"/>
          <w:w w:val="100"/>
          <w:kern w:val="0"/>
          <w:position w:val="0"/>
          <w:sz w:val="21"/>
          <w:szCs w:val="21"/>
        </w:rPr>
        <w:t>. A. popular</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B. poor</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interesting</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D. cheap</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Style w:val="18"/>
          <w:rFonts w:hint="default" w:ascii="Times New Roman" w:hAnsi="Times New Roman" w:eastAsia="宋体" w:cs="Times New Roman"/>
          <w:color w:val="auto"/>
          <w:spacing w:val="0"/>
          <w:w w:val="100"/>
          <w:kern w:val="0"/>
          <w:position w:val="0"/>
          <w:sz w:val="21"/>
        </w:rPr>
      </w:pPr>
      <w:r>
        <w:rPr>
          <w:rFonts w:hint="default" w:ascii="Times New Roman" w:hAnsi="Times New Roman" w:eastAsia="宋体" w:cs="Times New Roman"/>
          <w:color w:val="auto"/>
          <w:spacing w:val="0"/>
          <w:w w:val="100"/>
          <w:kern w:val="0"/>
          <w:position w:val="0"/>
          <w:sz w:val="21"/>
          <w:szCs w:val="21"/>
        </w:rPr>
        <w:t>5</w:t>
      </w:r>
      <w:r>
        <w:rPr>
          <w:rFonts w:hint="eastAsia" w:ascii="Times New Roman" w:hAnsi="Times New Roman" w:eastAsia="宋体" w:cs="Times New Roman"/>
          <w:color w:val="auto"/>
          <w:spacing w:val="0"/>
          <w:w w:val="100"/>
          <w:kern w:val="0"/>
          <w:position w:val="0"/>
          <w:sz w:val="21"/>
          <w:szCs w:val="21"/>
          <w:lang w:val="en-US" w:eastAsia="zh-CN"/>
        </w:rPr>
        <w:t>0</w:t>
      </w:r>
      <w:r>
        <w:rPr>
          <w:rFonts w:hint="default" w:ascii="Times New Roman" w:hAnsi="Times New Roman" w:eastAsia="宋体" w:cs="Times New Roman"/>
          <w:color w:val="auto"/>
          <w:spacing w:val="0"/>
          <w:w w:val="100"/>
          <w:kern w:val="0"/>
          <w:position w:val="0"/>
          <w:sz w:val="21"/>
          <w:szCs w:val="21"/>
        </w:rPr>
        <w:t>. A. see</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 xml:space="preserve">    B. find</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C. enjoy</w:t>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ab/>
      </w:r>
      <w:r>
        <w:rPr>
          <w:rFonts w:hint="default" w:ascii="Times New Roman" w:hAnsi="Times New Roman" w:eastAsia="宋体" w:cs="Times New Roman"/>
          <w:color w:val="auto"/>
          <w:spacing w:val="0"/>
          <w:w w:val="100"/>
          <w:kern w:val="0"/>
          <w:position w:val="0"/>
          <w:sz w:val="21"/>
          <w:szCs w:val="21"/>
        </w:rPr>
        <w:t>D. keep</w:t>
      </w:r>
    </w:p>
    <w:p>
      <w:pPr>
        <w:pStyle w:val="4"/>
        <w:keepNext w:val="0"/>
        <w:keepLines w:val="0"/>
        <w:pageBreakBefore w:val="0"/>
        <w:kinsoku/>
        <w:wordWrap/>
        <w:overflowPunct/>
        <w:topLinePunct w:val="0"/>
        <w:bidi w:val="0"/>
        <w:spacing w:beforeAutospacing="0" w:afterAutospacing="0" w:line="240" w:lineRule="auto"/>
        <w:textAlignment w:val="center"/>
        <w:rPr>
          <w:rFonts w:hint="eastAsia" w:ascii="Times New Roman" w:hAnsi="Times New Roman" w:eastAsia="宋体"/>
          <w:color w:val="auto"/>
          <w:spacing w:val="0"/>
          <w:w w:val="100"/>
          <w:kern w:val="0"/>
          <w:position w:val="0"/>
          <w:sz w:val="21"/>
        </w:rPr>
      </w:pPr>
    </w:p>
    <w:p>
      <w:pPr>
        <w:keepNext w:val="0"/>
        <w:keepLines w:val="0"/>
        <w:pageBreakBefore w:val="0"/>
        <w:widowControl w:val="0"/>
        <w:tabs>
          <w:tab w:val="left" w:pos="420"/>
          <w:tab w:val="left" w:pos="2310"/>
          <w:tab w:val="left" w:pos="4200"/>
          <w:tab w:val="left" w:pos="6090"/>
          <w:tab w:val="left" w:pos="7560"/>
        </w:tabs>
        <w:kinsoku/>
        <w:wordWrap/>
        <w:overflowPunct/>
        <w:topLinePunct w:val="0"/>
        <w:autoSpaceDE/>
        <w:autoSpaceDN/>
        <w:bidi w:val="0"/>
        <w:adjustRightInd/>
        <w:snapToGrid/>
        <w:spacing w:beforeAutospacing="0" w:afterAutospacing="0" w:line="240" w:lineRule="auto"/>
        <w:textAlignment w:val="center"/>
        <w:rPr>
          <w:rFonts w:ascii="Times New Roman" w:hAnsi="Times New Roman" w:eastAsia="宋体"/>
          <w:color w:val="auto"/>
          <w:spacing w:val="0"/>
          <w:w w:val="100"/>
          <w:kern w:val="0"/>
          <w:position w:val="0"/>
          <w:sz w:val="21"/>
        </w:rPr>
      </w:pPr>
      <w:r>
        <w:rPr>
          <w:rFonts w:hint="eastAsia" w:ascii="Times New Roman" w:hAnsi="Times New Roman" w:eastAsia="宋体"/>
          <w:b/>
          <w:bCs w:val="0"/>
          <w:color w:val="auto"/>
          <w:spacing w:val="0"/>
          <w:w w:val="100"/>
          <w:kern w:val="0"/>
          <w:position w:val="0"/>
          <w:sz w:val="21"/>
        </w:rPr>
        <w:t>四</w:t>
      </w:r>
      <w:r>
        <w:rPr>
          <w:rFonts w:ascii="Times New Roman" w:hAnsi="Times New Roman" w:eastAsia="宋体"/>
          <w:b/>
          <w:bCs w:val="0"/>
          <w:color w:val="auto"/>
          <w:spacing w:val="0"/>
          <w:w w:val="100"/>
          <w:kern w:val="0"/>
          <w:position w:val="0"/>
          <w:sz w:val="21"/>
        </w:rPr>
        <w:t>、阅读理解</w:t>
      </w:r>
      <w:r>
        <w:rPr>
          <w:rFonts w:ascii="Times New Roman" w:hAnsi="Times New Roman" w:eastAsia="宋体"/>
          <w:color w:val="auto"/>
          <w:spacing w:val="0"/>
          <w:w w:val="100"/>
          <w:kern w:val="0"/>
          <w:position w:val="0"/>
          <w:sz w:val="21"/>
        </w:rPr>
        <w:t>（本题共15小题；每小题2分，满分30分）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center"/>
        <w:rPr>
          <w:rFonts w:hint="default" w:ascii="Times New Roman" w:hAnsi="Times New Roman" w:eastAsia="宋体"/>
          <w:b w:val="0"/>
          <w:bCs w:val="0"/>
          <w:color w:val="auto"/>
          <w:spacing w:val="0"/>
          <w:w w:val="100"/>
          <w:kern w:val="0"/>
          <w:position w:val="0"/>
          <w:sz w:val="21"/>
          <w:szCs w:val="21"/>
          <w:lang w:val="en-US" w:eastAsia="zh-CN"/>
        </w:rPr>
      </w:pPr>
      <w:r>
        <w:rPr>
          <w:rFonts w:ascii="Times New Roman" w:hAnsi="Times New Roman" w:eastAsia="宋体"/>
          <w:color w:val="auto"/>
          <w:spacing w:val="0"/>
          <w:w w:val="100"/>
          <w:kern w:val="0"/>
          <w:position w:val="0"/>
          <w:sz w:val="21"/>
        </w:rPr>
        <w:t>请认真阅读下列短文，从短文后各题所给的A、B、C、D四个选项中，选出最佳选项，</w:t>
      </w:r>
      <w:r>
        <w:rPr>
          <w:rFonts w:hint="eastAsia" w:ascii="Times New Roman" w:hAnsi="Times New Roman" w:eastAsia="宋体"/>
          <w:color w:val="auto"/>
          <w:spacing w:val="0"/>
          <w:w w:val="100"/>
          <w:kern w:val="0"/>
          <w:position w:val="0"/>
          <w:sz w:val="21"/>
        </w:rPr>
        <w:t>并将答案写在答题纸上</w:t>
      </w:r>
      <w:r>
        <w:rPr>
          <w:rFonts w:ascii="Times New Roman" w:hAnsi="Times New Roman" w:eastAsia="宋体"/>
          <w:color w:val="auto"/>
          <w:spacing w:val="0"/>
          <w:w w:val="100"/>
          <w:kern w:val="0"/>
          <w:position w:val="0"/>
          <w:sz w:val="21"/>
        </w:rPr>
        <w:t>。</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2" w:firstLineChars="200"/>
        <w:jc w:val="center"/>
        <w:textAlignment w:val="center"/>
        <w:rPr>
          <w:rFonts w:hint="default" w:ascii="Times New Roman" w:hAnsi="Times New Roman" w:eastAsia="宋体" w:cs="Times New Roman"/>
          <w:bCs/>
          <w:color w:val="auto"/>
          <w:spacing w:val="0"/>
          <w:w w:val="100"/>
          <w:kern w:val="0"/>
          <w:position w:val="0"/>
          <w:sz w:val="21"/>
        </w:rPr>
      </w:pPr>
      <w:r>
        <w:rPr>
          <w:rFonts w:hint="default" w:ascii="Times New Roman" w:hAnsi="Times New Roman" w:eastAsia="宋体" w:cs="Times New Roman"/>
          <w:bCs/>
          <w:color w:val="auto"/>
          <w:spacing w:val="0"/>
          <w:w w:val="100"/>
          <w:kern w:val="0"/>
          <w:position w:val="0"/>
          <w:sz w:val="21"/>
        </w:rPr>
        <w:t>A</w:t>
      </w:r>
    </w:p>
    <w:tbl>
      <w:tblPr>
        <w:tblStyle w:val="11"/>
        <w:tblW w:w="91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596"/>
        <w:gridCol w:w="4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491" w:hRule="atLeast"/>
        </w:trPr>
        <w:tc>
          <w:tcPr>
            <w:tcW w:w="45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center"/>
              <w:rPr>
                <w:rFonts w:hint="default" w:ascii="Times New Roman" w:hAnsi="Times New Roman" w:eastAsia="宋体" w:cs="Times New Roman"/>
                <w:b/>
                <w:color w:val="auto"/>
                <w:spacing w:val="0"/>
                <w:w w:val="100"/>
                <w:kern w:val="0"/>
                <w:position w:val="0"/>
                <w:sz w:val="21"/>
                <w:szCs w:val="21"/>
              </w:rPr>
            </w:pPr>
            <w:r>
              <w:rPr>
                <w:rFonts w:hint="default" w:ascii="Times New Roman" w:hAnsi="Times New Roman" w:eastAsia="宋体" w:cs="Times New Roman"/>
                <w:b/>
                <w:color w:val="auto"/>
                <w:spacing w:val="0"/>
                <w:w w:val="100"/>
                <w:kern w:val="0"/>
                <w:position w:val="0"/>
                <w:sz w:val="21"/>
                <w:szCs w:val="21"/>
              </w:rPr>
              <w:t>papa Marko's-Pizza to go</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Large $250 Medium $180 Small $100</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Ready in 15 minutes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Open at noon 7 days a week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Call 1234-56</w:t>
            </w:r>
          </w:p>
        </w:tc>
        <w:tc>
          <w:tcPr>
            <w:tcW w:w="45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center"/>
              <w:rPr>
                <w:rFonts w:hint="default" w:ascii="Times New Roman" w:hAnsi="Times New Roman" w:eastAsia="宋体" w:cs="Times New Roman"/>
                <w:b/>
                <w:color w:val="auto"/>
                <w:spacing w:val="0"/>
                <w:w w:val="100"/>
                <w:kern w:val="0"/>
                <w:position w:val="0"/>
                <w:sz w:val="21"/>
                <w:szCs w:val="21"/>
              </w:rPr>
            </w:pPr>
            <w:r>
              <w:rPr>
                <w:rFonts w:hint="default" w:ascii="Times New Roman" w:hAnsi="Times New Roman" w:eastAsia="宋体" w:cs="Times New Roman"/>
                <w:b/>
                <w:color w:val="auto"/>
                <w:spacing w:val="0"/>
                <w:w w:val="100"/>
                <w:kern w:val="0"/>
                <w:position w:val="0"/>
                <w:sz w:val="21"/>
                <w:szCs w:val="21"/>
              </w:rPr>
              <w:t>Apple Tree Bakery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Handmade Bread and Cookies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Open at 6 o' clock every morning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20% off after 8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184" w:hRule="atLeast"/>
        </w:trPr>
        <w:tc>
          <w:tcPr>
            <w:tcW w:w="459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center"/>
              <w:rPr>
                <w:rFonts w:hint="default" w:ascii="Times New Roman" w:hAnsi="Times New Roman" w:eastAsia="宋体" w:cs="Times New Roman"/>
                <w:b/>
                <w:color w:val="auto"/>
                <w:spacing w:val="0"/>
                <w:w w:val="100"/>
                <w:kern w:val="0"/>
                <w:position w:val="0"/>
                <w:sz w:val="21"/>
                <w:szCs w:val="21"/>
              </w:rPr>
            </w:pPr>
            <w:r>
              <w:rPr>
                <w:rFonts w:hint="default" w:ascii="Times New Roman" w:hAnsi="Times New Roman" w:eastAsia="宋体" w:cs="Times New Roman"/>
                <w:b/>
                <w:color w:val="auto"/>
                <w:spacing w:val="0"/>
                <w:w w:val="100"/>
                <w:kern w:val="0"/>
                <w:position w:val="0"/>
                <w:sz w:val="21"/>
                <w:szCs w:val="21"/>
              </w:rPr>
              <w:t>Good Taste Fast Food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Hamburgers, Hot dogs, Drinks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10:00 a.m. to 11:30 p.m. every day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-THE BEST IN TOWN-</w:t>
            </w:r>
          </w:p>
        </w:tc>
        <w:tc>
          <w:tcPr>
            <w:tcW w:w="459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center"/>
              <w:rPr>
                <w:rFonts w:hint="default" w:ascii="Times New Roman" w:hAnsi="Times New Roman" w:eastAsia="宋体" w:cs="Times New Roman"/>
                <w:b/>
                <w:color w:val="auto"/>
                <w:spacing w:val="0"/>
                <w:w w:val="100"/>
                <w:kern w:val="0"/>
                <w:position w:val="0"/>
                <w:sz w:val="21"/>
                <w:szCs w:val="21"/>
              </w:rPr>
            </w:pPr>
            <w:r>
              <w:rPr>
                <w:rFonts w:hint="default" w:ascii="Times New Roman" w:hAnsi="Times New Roman" w:eastAsia="宋体" w:cs="Times New Roman"/>
                <w:b/>
                <w:color w:val="auto"/>
                <w:spacing w:val="0"/>
                <w:w w:val="100"/>
                <w:kern w:val="0"/>
                <w:position w:val="0"/>
                <w:sz w:val="21"/>
                <w:szCs w:val="21"/>
              </w:rPr>
              <w:t>Winnie's Sandwich Club</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All you can eat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$180 a person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$120 for children under 12</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 xml:space="preserve">Lunch hours:11 a.m.~2 p.m.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Dinner hours:5 p.m.~8 p.m.</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color w:val="auto"/>
                <w:spacing w:val="0"/>
                <w:w w:val="100"/>
                <w:kern w:val="0"/>
                <w:position w:val="0"/>
                <w:sz w:val="21"/>
                <w:szCs w:val="21"/>
              </w:rPr>
              <w:t>Closed on Sundays</w:t>
            </w:r>
          </w:p>
        </w:tc>
      </w:tr>
    </w:tbl>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bCs/>
          <w:color w:val="auto"/>
          <w:spacing w:val="0"/>
          <w:w w:val="100"/>
          <w:kern w:val="0"/>
          <w:position w:val="0"/>
          <w:sz w:val="21"/>
          <w:szCs w:val="21"/>
        </w:rPr>
      </w:pPr>
      <w:r>
        <w:rPr>
          <w:rFonts w:hint="default" w:ascii="Times New Roman" w:hAnsi="Times New Roman" w:eastAsia="宋体" w:cs="Times New Roman"/>
          <w:bCs/>
          <w:color w:val="auto"/>
          <w:spacing w:val="0"/>
          <w:w w:val="100"/>
          <w:kern w:val="0"/>
          <w:position w:val="0"/>
          <w:sz w:val="21"/>
          <w:szCs w:val="21"/>
          <w:lang w:val="en-US" w:eastAsia="zh-CN"/>
        </w:rPr>
        <w:t>51</w:t>
      </w:r>
      <w:r>
        <w:rPr>
          <w:rFonts w:hint="default" w:ascii="Times New Roman" w:hAnsi="Times New Roman" w:eastAsia="宋体" w:cs="Times New Roman"/>
          <w:bCs/>
          <w:color w:val="auto"/>
          <w:spacing w:val="0"/>
          <w:w w:val="100"/>
          <w:kern w:val="0"/>
          <w:position w:val="0"/>
          <w:sz w:val="21"/>
          <w:szCs w:val="21"/>
        </w:rPr>
        <w:t>. Lisa has to get to school before 7:00 this morning. On her way to school, where can she buy her breakfast?</w:t>
      </w:r>
    </w:p>
    <w:p>
      <w:pPr>
        <w:keepNext w:val="0"/>
        <w:keepLines w:val="0"/>
        <w:pageBreakBefore w:val="0"/>
        <w:widowControl w:val="0"/>
        <w:tabs>
          <w:tab w:val="left" w:pos="4873"/>
        </w:tabs>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hint="default" w:ascii="Times New Roman" w:hAnsi="Times New Roman" w:eastAsia="宋体" w:cs="Times New Roman"/>
          <w:bCs/>
          <w:color w:val="auto"/>
          <w:spacing w:val="0"/>
          <w:w w:val="100"/>
          <w:kern w:val="0"/>
          <w:position w:val="0"/>
          <w:sz w:val="21"/>
          <w:szCs w:val="21"/>
        </w:rPr>
      </w:pPr>
      <w:r>
        <w:rPr>
          <w:rFonts w:hint="default" w:ascii="Times New Roman" w:hAnsi="Times New Roman" w:eastAsia="宋体" w:cs="Times New Roman"/>
          <w:bCs/>
          <w:color w:val="auto"/>
          <w:spacing w:val="0"/>
          <w:w w:val="100"/>
          <w:kern w:val="0"/>
          <w:position w:val="0"/>
          <w:sz w:val="21"/>
          <w:szCs w:val="21"/>
        </w:rPr>
        <w:t>A. At Apple Tree Bakery.</w:t>
      </w:r>
      <w:r>
        <w:rPr>
          <w:rFonts w:hint="default" w:ascii="Times New Roman" w:hAnsi="Times New Roman" w:eastAsia="宋体" w:cs="Times New Roman"/>
          <w:bCs/>
          <w:color w:val="auto"/>
          <w:spacing w:val="0"/>
          <w:w w:val="100"/>
          <w:kern w:val="0"/>
          <w:position w:val="0"/>
          <w:sz w:val="21"/>
          <w:szCs w:val="21"/>
        </w:rPr>
        <w:tab/>
      </w:r>
      <w:r>
        <w:rPr>
          <w:rFonts w:hint="default" w:ascii="Times New Roman" w:hAnsi="Times New Roman" w:eastAsia="宋体" w:cs="Times New Roman"/>
          <w:bCs/>
          <w:color w:val="auto"/>
          <w:spacing w:val="0"/>
          <w:w w:val="100"/>
          <w:kern w:val="0"/>
          <w:position w:val="0"/>
          <w:sz w:val="21"/>
          <w:szCs w:val="21"/>
        </w:rPr>
        <w:t>B. At Papa Marko’s.</w:t>
      </w:r>
    </w:p>
    <w:p>
      <w:pPr>
        <w:keepNext w:val="0"/>
        <w:keepLines w:val="0"/>
        <w:pageBreakBefore w:val="0"/>
        <w:widowControl w:val="0"/>
        <w:tabs>
          <w:tab w:val="left" w:pos="4873"/>
        </w:tabs>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hint="default" w:ascii="Times New Roman" w:hAnsi="Times New Roman" w:eastAsia="宋体" w:cs="Times New Roman"/>
          <w:bCs/>
          <w:color w:val="auto"/>
          <w:spacing w:val="0"/>
          <w:w w:val="100"/>
          <w:kern w:val="0"/>
          <w:position w:val="0"/>
          <w:sz w:val="21"/>
          <w:szCs w:val="21"/>
        </w:rPr>
      </w:pPr>
      <w:r>
        <w:rPr>
          <w:rFonts w:hint="default" w:ascii="Times New Roman" w:hAnsi="Times New Roman" w:eastAsia="宋体" w:cs="Times New Roman"/>
          <w:bCs/>
          <w:color w:val="auto"/>
          <w:spacing w:val="0"/>
          <w:w w:val="100"/>
          <w:kern w:val="0"/>
          <w:position w:val="0"/>
          <w:sz w:val="21"/>
          <w:szCs w:val="21"/>
        </w:rPr>
        <w:t>C. At Good Taste Fast Food.</w:t>
      </w:r>
      <w:r>
        <w:rPr>
          <w:rFonts w:hint="default" w:ascii="Times New Roman" w:hAnsi="Times New Roman" w:eastAsia="宋体" w:cs="Times New Roman"/>
          <w:bCs/>
          <w:color w:val="auto"/>
          <w:spacing w:val="0"/>
          <w:w w:val="100"/>
          <w:kern w:val="0"/>
          <w:position w:val="0"/>
          <w:sz w:val="21"/>
          <w:szCs w:val="21"/>
        </w:rPr>
        <w:tab/>
      </w:r>
      <w:r>
        <w:rPr>
          <w:rFonts w:hint="default" w:ascii="Times New Roman" w:hAnsi="Times New Roman" w:eastAsia="宋体" w:cs="Times New Roman"/>
          <w:bCs/>
          <w:color w:val="auto"/>
          <w:spacing w:val="0"/>
          <w:w w:val="100"/>
          <w:kern w:val="0"/>
          <w:position w:val="0"/>
          <w:sz w:val="21"/>
          <w:szCs w:val="21"/>
        </w:rPr>
        <w:t>D. At Winnie’s Sandwich Club.</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bCs/>
          <w:color w:val="auto"/>
          <w:spacing w:val="0"/>
          <w:w w:val="100"/>
          <w:kern w:val="0"/>
          <w:position w:val="0"/>
          <w:sz w:val="21"/>
          <w:szCs w:val="21"/>
        </w:rPr>
      </w:pPr>
      <w:r>
        <w:rPr>
          <w:rFonts w:hint="default" w:ascii="Times New Roman" w:hAnsi="Times New Roman" w:eastAsia="宋体" w:cs="Times New Roman"/>
          <w:bCs/>
          <w:color w:val="auto"/>
          <w:spacing w:val="0"/>
          <w:w w:val="100"/>
          <w:kern w:val="0"/>
          <w:position w:val="0"/>
          <w:sz w:val="21"/>
          <w:szCs w:val="21"/>
          <w:lang w:val="en-US" w:eastAsia="zh-CN"/>
        </w:rPr>
        <w:t>52</w:t>
      </w:r>
      <w:r>
        <w:rPr>
          <w:rFonts w:hint="default" w:ascii="Times New Roman" w:hAnsi="Times New Roman" w:eastAsia="宋体" w:cs="Times New Roman"/>
          <w:bCs/>
          <w:color w:val="auto"/>
          <w:spacing w:val="0"/>
          <w:w w:val="100"/>
          <w:kern w:val="0"/>
          <w:position w:val="0"/>
          <w:sz w:val="21"/>
          <w:szCs w:val="21"/>
        </w:rPr>
        <w:t>. Lisa can go to any place for lunch on Sundays EXCEPT(除了) ________</w:t>
      </w:r>
      <w:r>
        <w:rPr>
          <w:rFonts w:hint="default" w:ascii="Times New Roman" w:hAnsi="Times New Roman" w:eastAsia="宋体" w:cs="Times New Roman"/>
          <w:bCs/>
          <w:color w:val="auto"/>
          <w:spacing w:val="0"/>
          <w:w w:val="100"/>
          <w:kern w:val="0"/>
          <w:position w:val="0"/>
          <w:sz w:val="21"/>
          <w:szCs w:val="21"/>
        </w:rPr>
        <w:drawing>
          <wp:inline distT="0" distB="0" distL="114300" distR="114300">
            <wp:extent cx="31750" cy="88900"/>
            <wp:effectExtent l="0" t="0" r="0" b="0"/>
            <wp:docPr id="15"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descr=" "/>
                    <pic:cNvPicPr>
                      <a:picLocks noChangeAspect="1"/>
                    </pic:cNvPicPr>
                  </pic:nvPicPr>
                  <pic:blipFill>
                    <a:blip r:embed="rId27"/>
                    <a:stretch>
                      <a:fillRect/>
                    </a:stretch>
                  </pic:blipFill>
                  <pic:spPr>
                    <a:xfrm>
                      <a:off x="0" y="0"/>
                      <a:ext cx="31750" cy="88900"/>
                    </a:xfrm>
                    <a:prstGeom prst="rect">
                      <a:avLst/>
                    </a:prstGeom>
                    <a:noFill/>
                    <a:ln>
                      <a:noFill/>
                    </a:ln>
                  </pic:spPr>
                </pic:pic>
              </a:graphicData>
            </a:graphic>
          </wp:inline>
        </w:drawing>
      </w:r>
    </w:p>
    <w:p>
      <w:pPr>
        <w:keepNext w:val="0"/>
        <w:keepLines w:val="0"/>
        <w:pageBreakBefore w:val="0"/>
        <w:widowControl w:val="0"/>
        <w:tabs>
          <w:tab w:val="left" w:pos="4873"/>
        </w:tabs>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hint="default" w:ascii="Times New Roman" w:hAnsi="Times New Roman" w:eastAsia="宋体" w:cs="Times New Roman"/>
          <w:bCs/>
          <w:color w:val="auto"/>
          <w:spacing w:val="0"/>
          <w:w w:val="100"/>
          <w:kern w:val="0"/>
          <w:position w:val="0"/>
          <w:sz w:val="21"/>
          <w:szCs w:val="21"/>
        </w:rPr>
      </w:pPr>
      <w:r>
        <w:rPr>
          <w:rFonts w:hint="default" w:ascii="Times New Roman" w:hAnsi="Times New Roman" w:eastAsia="宋体" w:cs="Times New Roman"/>
          <w:bCs/>
          <w:color w:val="auto"/>
          <w:spacing w:val="0"/>
          <w:w w:val="100"/>
          <w:kern w:val="0"/>
          <w:position w:val="0"/>
          <w:sz w:val="21"/>
          <w:szCs w:val="21"/>
        </w:rPr>
        <w:t>A. Papa Marko’s</w:t>
      </w:r>
      <w:r>
        <w:rPr>
          <w:rFonts w:hint="default" w:ascii="Times New Roman" w:hAnsi="Times New Roman" w:eastAsia="宋体" w:cs="Times New Roman"/>
          <w:bCs/>
          <w:color w:val="auto"/>
          <w:spacing w:val="0"/>
          <w:w w:val="100"/>
          <w:kern w:val="0"/>
          <w:position w:val="0"/>
          <w:sz w:val="21"/>
          <w:szCs w:val="21"/>
        </w:rPr>
        <w:tab/>
      </w:r>
      <w:r>
        <w:rPr>
          <w:rFonts w:hint="default" w:ascii="Times New Roman" w:hAnsi="Times New Roman" w:eastAsia="宋体" w:cs="Times New Roman"/>
          <w:bCs/>
          <w:color w:val="auto"/>
          <w:spacing w:val="0"/>
          <w:w w:val="100"/>
          <w:kern w:val="0"/>
          <w:position w:val="0"/>
          <w:sz w:val="21"/>
          <w:szCs w:val="21"/>
        </w:rPr>
        <w:t>B. Apple Tree Bakery</w:t>
      </w:r>
    </w:p>
    <w:p>
      <w:pPr>
        <w:keepNext w:val="0"/>
        <w:keepLines w:val="0"/>
        <w:pageBreakBefore w:val="0"/>
        <w:widowControl w:val="0"/>
        <w:tabs>
          <w:tab w:val="left" w:pos="4873"/>
        </w:tabs>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hint="default" w:ascii="Times New Roman" w:hAnsi="Times New Roman" w:eastAsia="宋体" w:cs="Times New Roman"/>
          <w:bCs/>
          <w:color w:val="auto"/>
          <w:spacing w:val="0"/>
          <w:w w:val="100"/>
          <w:kern w:val="0"/>
          <w:position w:val="0"/>
          <w:sz w:val="21"/>
          <w:szCs w:val="21"/>
        </w:rPr>
      </w:pPr>
      <w:r>
        <w:rPr>
          <w:rFonts w:hint="default" w:ascii="Times New Roman" w:hAnsi="Times New Roman" w:eastAsia="宋体" w:cs="Times New Roman"/>
          <w:bCs/>
          <w:color w:val="auto"/>
          <w:spacing w:val="0"/>
          <w:w w:val="100"/>
          <w:kern w:val="0"/>
          <w:position w:val="0"/>
          <w:sz w:val="21"/>
          <w:szCs w:val="21"/>
        </w:rPr>
        <w:t>C. Good Taste Fast Food</w:t>
      </w:r>
      <w:r>
        <w:rPr>
          <w:rFonts w:hint="default" w:ascii="Times New Roman" w:hAnsi="Times New Roman" w:eastAsia="宋体" w:cs="Times New Roman"/>
          <w:bCs/>
          <w:color w:val="auto"/>
          <w:spacing w:val="0"/>
          <w:w w:val="100"/>
          <w:kern w:val="0"/>
          <w:position w:val="0"/>
          <w:sz w:val="21"/>
          <w:szCs w:val="21"/>
        </w:rPr>
        <w:tab/>
      </w:r>
      <w:r>
        <w:rPr>
          <w:rFonts w:hint="default" w:ascii="Times New Roman" w:hAnsi="Times New Roman" w:eastAsia="宋体" w:cs="Times New Roman"/>
          <w:bCs/>
          <w:color w:val="auto"/>
          <w:spacing w:val="0"/>
          <w:w w:val="100"/>
          <w:kern w:val="0"/>
          <w:position w:val="0"/>
          <w:sz w:val="21"/>
          <w:szCs w:val="21"/>
        </w:rPr>
        <w:t>D. Winnie’s Sandwich Club</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hint="default" w:ascii="Times New Roman" w:hAnsi="Times New Roman" w:eastAsia="宋体" w:cs="Times New Roman"/>
          <w:bCs/>
          <w:color w:val="auto"/>
          <w:spacing w:val="0"/>
          <w:w w:val="100"/>
          <w:kern w:val="0"/>
          <w:position w:val="0"/>
          <w:sz w:val="21"/>
          <w:szCs w:val="21"/>
        </w:rPr>
      </w:pPr>
      <w:r>
        <w:rPr>
          <w:rFonts w:hint="default" w:ascii="Times New Roman" w:hAnsi="Times New Roman" w:eastAsia="宋体" w:cs="Times New Roman"/>
          <w:bCs/>
          <w:color w:val="auto"/>
          <w:spacing w:val="0"/>
          <w:w w:val="100"/>
          <w:kern w:val="0"/>
          <w:position w:val="0"/>
          <w:sz w:val="21"/>
          <w:szCs w:val="21"/>
          <w:lang w:val="en-US" w:eastAsia="zh-CN"/>
        </w:rPr>
        <w:t>53</w:t>
      </w:r>
      <w:r>
        <w:rPr>
          <w:rFonts w:hint="default" w:ascii="Times New Roman" w:hAnsi="Times New Roman" w:eastAsia="宋体" w:cs="Times New Roman"/>
          <w:bCs/>
          <w:color w:val="auto"/>
          <w:spacing w:val="0"/>
          <w:w w:val="100"/>
          <w:kern w:val="0"/>
          <w:position w:val="0"/>
          <w:sz w:val="21"/>
          <w:szCs w:val="21"/>
        </w:rPr>
        <w:t>. If Lisa buys some food for $150 at Apple Tree Bakery at 9.30 p.m., she will save________.</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hint="default" w:ascii="Times New Roman" w:hAnsi="Times New Roman" w:eastAsia="宋体" w:cs="Times New Roman"/>
          <w:bCs/>
          <w:color w:val="auto"/>
          <w:spacing w:val="0"/>
          <w:w w:val="100"/>
          <w:kern w:val="0"/>
          <w:position w:val="0"/>
          <w:sz w:val="21"/>
          <w:szCs w:val="21"/>
        </w:rPr>
      </w:pPr>
      <w:r>
        <w:rPr>
          <w:rFonts w:hint="default" w:ascii="Times New Roman" w:hAnsi="Times New Roman" w:eastAsia="宋体" w:cs="Times New Roman"/>
          <w:bCs/>
          <w:color w:val="auto"/>
          <w:spacing w:val="0"/>
          <w:w w:val="100"/>
          <w:kern w:val="0"/>
          <w:position w:val="0"/>
          <w:sz w:val="21"/>
          <w:szCs w:val="21"/>
        </w:rPr>
        <w:t>A. $ 80</w:t>
      </w:r>
      <w:r>
        <w:rPr>
          <w:rFonts w:hint="default" w:ascii="Times New Roman" w:hAnsi="Times New Roman" w:eastAsia="宋体" w:cs="Times New Roman"/>
          <w:bCs/>
          <w:color w:val="auto"/>
          <w:spacing w:val="0"/>
          <w:w w:val="100"/>
          <w:kern w:val="0"/>
          <w:position w:val="0"/>
          <w:sz w:val="21"/>
          <w:szCs w:val="21"/>
        </w:rPr>
        <w:tab/>
      </w:r>
      <w:r>
        <w:rPr>
          <w:rFonts w:hint="default" w:ascii="Times New Roman" w:hAnsi="Times New Roman" w:eastAsia="宋体" w:cs="Times New Roman"/>
          <w:bCs/>
          <w:color w:val="auto"/>
          <w:spacing w:val="0"/>
          <w:w w:val="100"/>
          <w:kern w:val="0"/>
          <w:position w:val="0"/>
          <w:sz w:val="21"/>
          <w:szCs w:val="21"/>
        </w:rPr>
        <w:t xml:space="preserve">B. $20              C. $30           D. $120    </w:t>
      </w:r>
    </w:p>
    <w:p>
      <w:pPr>
        <w:pStyle w:val="2"/>
        <w:keepNext w:val="0"/>
        <w:keepLines w:val="0"/>
        <w:pageBreakBefore w:val="0"/>
        <w:kinsoku/>
        <w:wordWrap/>
        <w:overflowPunct/>
        <w:topLinePunct w:val="0"/>
        <w:bidi w:val="0"/>
        <w:spacing w:beforeAutospacing="0" w:afterAutospacing="0" w:line="240" w:lineRule="auto"/>
        <w:ind w:left="0" w:leftChars="0" w:firstLine="0" w:firstLineChars="0"/>
        <w:textAlignment w:val="center"/>
        <w:rPr>
          <w:rFonts w:hint="eastAsia" w:ascii="Times New Roman" w:hAnsi="Times New Roman" w:eastAsia="宋体"/>
          <w:bCs/>
          <w:color w:val="auto"/>
          <w:spacing w:val="0"/>
          <w:w w:val="100"/>
          <w:kern w:val="0"/>
          <w:position w:val="0"/>
          <w:sz w:val="21"/>
          <w:szCs w:val="21"/>
          <w:lang w:val="en-US" w:eastAsia="zh-CN"/>
        </w:rPr>
      </w:pPr>
      <w:r>
        <w:rPr>
          <w:rFonts w:hint="eastAsia" w:ascii="Times New Roman" w:hAnsi="Times New Roman" w:eastAsia="宋体"/>
          <w:bCs/>
          <w:color w:val="auto"/>
          <w:spacing w:val="0"/>
          <w:w w:val="100"/>
          <w:kern w:val="0"/>
          <w:position w:val="0"/>
          <w:sz w:val="21"/>
          <w:szCs w:val="21"/>
          <w:lang w:val="en-US" w:eastAsia="zh-CN"/>
        </w:rPr>
        <w:t xml:space="preserve"> </w:t>
      </w:r>
    </w:p>
    <w:p>
      <w:pPr>
        <w:pStyle w:val="2"/>
        <w:keepNext w:val="0"/>
        <w:keepLines w:val="0"/>
        <w:pageBreakBefore w:val="0"/>
        <w:kinsoku/>
        <w:wordWrap/>
        <w:overflowPunct/>
        <w:topLinePunct w:val="0"/>
        <w:bidi w:val="0"/>
        <w:spacing w:beforeAutospacing="0" w:afterAutospacing="0" w:line="240" w:lineRule="auto"/>
        <w:ind w:left="0" w:leftChars="0" w:firstLine="0" w:firstLineChars="0"/>
        <w:jc w:val="center"/>
        <w:textAlignment w:val="center"/>
        <w:rPr>
          <w:rFonts w:hint="default" w:ascii="Times New Roman" w:hAnsi="Times New Roman" w:eastAsia="宋体"/>
          <w:bCs/>
          <w:color w:val="auto"/>
          <w:spacing w:val="0"/>
          <w:w w:val="100"/>
          <w:kern w:val="0"/>
          <w:position w:val="0"/>
          <w:sz w:val="21"/>
          <w:szCs w:val="21"/>
          <w:lang w:val="en-US" w:eastAsia="zh-CN"/>
        </w:rPr>
      </w:pPr>
      <w:r>
        <w:rPr>
          <w:rFonts w:hint="eastAsia" w:ascii="Times New Roman" w:hAnsi="Times New Roman" w:eastAsia="宋体"/>
          <w:bCs/>
          <w:color w:val="auto"/>
          <w:spacing w:val="0"/>
          <w:w w:val="100"/>
          <w:kern w:val="0"/>
          <w:position w:val="0"/>
          <w:sz w:val="21"/>
          <w:szCs w:val="21"/>
          <w:lang w:val="en-US" w:eastAsia="zh-CN"/>
        </w:rPr>
        <w:t>B</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There are more than 250 different kinds of horses. Some are large and others are small. Horses can walk a long way. They can also carry heavy things.</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 xml:space="preserve">Not everyone is fine around horses. You don't have to be afraid of horses, but you should be careful around them. First, </w:t>
      </w:r>
      <w:r>
        <w:rPr>
          <w:rFonts w:ascii="Times New Roman" w:hAnsi="Times New Roman" w:eastAsia="宋体" w:cs="Times New Roman"/>
          <w:b/>
          <w:color w:val="auto"/>
          <w:spacing w:val="0"/>
          <w:w w:val="100"/>
          <w:kern w:val="0"/>
          <w:position w:val="0"/>
          <w:sz w:val="21"/>
          <w:u w:val="single"/>
        </w:rPr>
        <w:t>approach</w:t>
      </w:r>
      <w:r>
        <w:rPr>
          <w:rFonts w:ascii="Times New Roman" w:hAnsi="Times New Roman" w:eastAsia="宋体" w:cs="Times New Roman"/>
          <w:color w:val="auto"/>
          <w:spacing w:val="0"/>
          <w:w w:val="100"/>
          <w:kern w:val="0"/>
          <w:position w:val="0"/>
          <w:sz w:val="21"/>
        </w:rPr>
        <w:t xml:space="preserve"> a horse at the shoulder so it can see you. Also, never stand behind a horse. The horse can't see you and may kick</w:t>
      </w:r>
      <w:r>
        <w:rPr>
          <w:rFonts w:hint="eastAsia" w:ascii="Times New Roman" w:hAnsi="Times New Roman" w:eastAsia="宋体" w:cs="Times New Roman"/>
          <w:color w:val="auto"/>
          <w:spacing w:val="0"/>
          <w:w w:val="100"/>
          <w:kern w:val="0"/>
          <w:position w:val="0"/>
          <w:sz w:val="21"/>
          <w:lang w:val="en-US" w:eastAsia="zh-CN"/>
        </w:rPr>
        <w:t xml:space="preserve"> </w:t>
      </w:r>
      <w:r>
        <w:rPr>
          <w:rFonts w:ascii="Times New Roman" w:hAnsi="Times New Roman" w:eastAsia="宋体" w:cs="Times New Roman"/>
          <w:color w:val="auto"/>
          <w:spacing w:val="0"/>
          <w:w w:val="100"/>
          <w:kern w:val="0"/>
          <w:position w:val="0"/>
          <w:sz w:val="21"/>
        </w:rPr>
        <w:t xml:space="preserve"> you because it's scared(害怕的)．</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When you want to ride a horse, a trainer can help you. First, he or she will clean the horse's feet and shoes to take away any rocks．Next, the trainer brushes the horse so it isn't dirty. Dirt under a saddle(马鞍) can slow the horse. Next, the trainer puts a blanket on the horse's back. Then he puts on the saddle, and the horse is ready to ride!</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ascii="Times New Roman" w:hAnsi="Times New Roman" w:eastAsia="宋体" w:cs="Times New Roman"/>
          <w:color w:val="auto"/>
          <w:spacing w:val="0"/>
          <w:w w:val="100"/>
          <w:kern w:val="0"/>
          <w:position w:val="0"/>
          <w:sz w:val="21"/>
        </w:rPr>
      </w:pPr>
      <w:r>
        <w:rPr>
          <w:rFonts w:hint="eastAsia" w:ascii="Times New Roman" w:hAnsi="Times New Roman" w:eastAsia="宋体" w:cs="Times New Roman"/>
          <w:color w:val="auto"/>
          <w:spacing w:val="0"/>
          <w:w w:val="100"/>
          <w:kern w:val="0"/>
          <w:position w:val="0"/>
          <w:sz w:val="21"/>
          <w:lang w:val="en-US" w:eastAsia="zh-CN"/>
        </w:rPr>
        <w:t>54.</w:t>
      </w:r>
      <w:r>
        <w:rPr>
          <w:rFonts w:ascii="Times New Roman" w:hAnsi="Times New Roman" w:eastAsia="宋体" w:cs="Times New Roman"/>
          <w:color w:val="auto"/>
          <w:spacing w:val="0"/>
          <w:w w:val="100"/>
          <w:kern w:val="0"/>
          <w:position w:val="0"/>
          <w:sz w:val="21"/>
        </w:rPr>
        <w:t>What does the underlined word “approach” mean according to the passage?</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 xml:space="preserve">A. 喂养 </w:t>
      </w:r>
      <w:r>
        <w:rPr>
          <w:rFonts w:hint="eastAsia" w:ascii="Times New Roman" w:hAnsi="Times New Roman" w:eastAsia="宋体" w:cs="Times New Roman"/>
          <w:color w:val="auto"/>
          <w:spacing w:val="0"/>
          <w:w w:val="100"/>
          <w:kern w:val="0"/>
          <w:position w:val="0"/>
          <w:sz w:val="21"/>
          <w:lang w:val="en-US" w:eastAsia="zh-CN"/>
        </w:rPr>
        <w:tab/>
      </w:r>
      <w:r>
        <w:rPr>
          <w:rFonts w:ascii="Times New Roman" w:hAnsi="Times New Roman" w:eastAsia="宋体" w:cs="Times New Roman"/>
          <w:color w:val="auto"/>
          <w:spacing w:val="0"/>
          <w:w w:val="100"/>
          <w:kern w:val="0"/>
          <w:position w:val="0"/>
          <w:sz w:val="21"/>
        </w:rPr>
        <w:t xml:space="preserve">    </w:t>
      </w:r>
      <w:r>
        <w:rPr>
          <w:rFonts w:hint="eastAsia" w:ascii="Times New Roman" w:hAnsi="Times New Roman" w:eastAsia="宋体" w:cs="Times New Roman"/>
          <w:color w:val="auto"/>
          <w:spacing w:val="0"/>
          <w:w w:val="100"/>
          <w:kern w:val="0"/>
          <w:position w:val="0"/>
          <w:sz w:val="21"/>
          <w:lang w:val="en-US" w:eastAsia="zh-CN"/>
        </w:rPr>
        <w:tab/>
      </w:r>
      <w:r>
        <w:rPr>
          <w:rFonts w:ascii="Times New Roman" w:hAnsi="Times New Roman" w:eastAsia="宋体" w:cs="Times New Roman"/>
          <w:color w:val="auto"/>
          <w:spacing w:val="0"/>
          <w:w w:val="100"/>
          <w:kern w:val="0"/>
          <w:position w:val="0"/>
          <w:sz w:val="21"/>
        </w:rPr>
        <w:t xml:space="preserve">  B. 注视   </w:t>
      </w:r>
      <w:r>
        <w:rPr>
          <w:rFonts w:hint="eastAsia" w:ascii="Times New Roman" w:hAnsi="Times New Roman" w:eastAsia="宋体" w:cs="Times New Roman"/>
          <w:color w:val="auto"/>
          <w:spacing w:val="0"/>
          <w:w w:val="100"/>
          <w:kern w:val="0"/>
          <w:position w:val="0"/>
          <w:sz w:val="21"/>
          <w:lang w:val="en-US" w:eastAsia="zh-CN"/>
        </w:rPr>
        <w:tab/>
      </w:r>
      <w:r>
        <w:rPr>
          <w:rFonts w:hint="eastAsia" w:ascii="Times New Roman" w:hAnsi="Times New Roman" w:eastAsia="宋体" w:cs="Times New Roman"/>
          <w:color w:val="auto"/>
          <w:spacing w:val="0"/>
          <w:w w:val="100"/>
          <w:kern w:val="0"/>
          <w:position w:val="0"/>
          <w:sz w:val="21"/>
          <w:lang w:val="en-US" w:eastAsia="zh-CN"/>
        </w:rPr>
        <w:tab/>
      </w:r>
      <w:r>
        <w:rPr>
          <w:rFonts w:ascii="Times New Roman" w:hAnsi="Times New Roman" w:eastAsia="宋体" w:cs="Times New Roman"/>
          <w:color w:val="auto"/>
          <w:spacing w:val="0"/>
          <w:w w:val="100"/>
          <w:kern w:val="0"/>
          <w:position w:val="0"/>
          <w:sz w:val="21"/>
        </w:rPr>
        <w:t xml:space="preserve">    C. 靠近  </w:t>
      </w:r>
      <w:r>
        <w:rPr>
          <w:rFonts w:hint="eastAsia" w:ascii="Times New Roman" w:hAnsi="Times New Roman" w:eastAsia="宋体" w:cs="Times New Roman"/>
          <w:color w:val="auto"/>
          <w:spacing w:val="0"/>
          <w:w w:val="100"/>
          <w:kern w:val="0"/>
          <w:position w:val="0"/>
          <w:sz w:val="21"/>
          <w:lang w:val="en-US" w:eastAsia="zh-CN"/>
        </w:rPr>
        <w:tab/>
      </w:r>
      <w:r>
        <w:rPr>
          <w:rFonts w:ascii="Times New Roman" w:hAnsi="Times New Roman" w:eastAsia="宋体" w:cs="Times New Roman"/>
          <w:color w:val="auto"/>
          <w:spacing w:val="0"/>
          <w:w w:val="100"/>
          <w:kern w:val="0"/>
          <w:position w:val="0"/>
          <w:sz w:val="21"/>
        </w:rPr>
        <w:t xml:space="preserve">      D. 骑上</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ascii="Times New Roman" w:hAnsi="Times New Roman" w:eastAsia="宋体" w:cs="Times New Roman"/>
          <w:color w:val="auto"/>
          <w:spacing w:val="0"/>
          <w:w w:val="100"/>
          <w:kern w:val="0"/>
          <w:position w:val="0"/>
          <w:sz w:val="21"/>
        </w:rPr>
      </w:pPr>
      <w:r>
        <w:rPr>
          <w:rFonts w:hint="eastAsia" w:ascii="Times New Roman" w:hAnsi="Times New Roman" w:eastAsia="宋体" w:cs="Times New Roman"/>
          <w:color w:val="auto"/>
          <w:spacing w:val="0"/>
          <w:w w:val="100"/>
          <w:kern w:val="0"/>
          <w:position w:val="0"/>
          <w:sz w:val="21"/>
          <w:lang w:val="en-US" w:eastAsia="zh-CN"/>
        </w:rPr>
        <w:t>55.</w:t>
      </w:r>
      <w:r>
        <w:rPr>
          <w:rFonts w:ascii="Times New Roman" w:hAnsi="Times New Roman" w:eastAsia="宋体" w:cs="Times New Roman"/>
          <w:color w:val="auto"/>
          <w:spacing w:val="0"/>
          <w:w w:val="100"/>
          <w:kern w:val="0"/>
          <w:position w:val="0"/>
          <w:sz w:val="21"/>
        </w:rPr>
        <w:t>According to the article, why should you be careful around horses?</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A. Because they can make people feel scared.</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B. Because they can carry heavy things like rocks.</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hint="eastAsia" w:ascii="Times New Roman" w:hAnsi="Times New Roman" w:eastAsia="宋体" w:cs="Times New Roman"/>
          <w:color w:val="auto"/>
          <w:spacing w:val="0"/>
          <w:w w:val="100"/>
          <w:kern w:val="0"/>
          <w:position w:val="0"/>
          <w:sz w:val="21"/>
          <w:lang w:val="en-US" w:eastAsia="zh-CN"/>
        </w:rPr>
      </w:pPr>
      <w:r>
        <w:rPr>
          <w:rFonts w:ascii="Times New Roman" w:hAnsi="Times New Roman" w:eastAsia="宋体" w:cs="Times New Roman"/>
          <w:color w:val="auto"/>
          <w:spacing w:val="0"/>
          <w:w w:val="100"/>
          <w:kern w:val="0"/>
          <w:position w:val="0"/>
          <w:sz w:val="21"/>
        </w:rPr>
        <w:t>C. Because they are large and can walk a long way.</w:t>
      </w:r>
      <w:r>
        <w:rPr>
          <w:rFonts w:hint="eastAsia" w:ascii="Times New Roman" w:hAnsi="Times New Roman" w:eastAsia="宋体" w:cs="Times New Roman"/>
          <w:color w:val="auto"/>
          <w:spacing w:val="0"/>
          <w:w w:val="100"/>
          <w:kern w:val="0"/>
          <w:position w:val="0"/>
          <w:sz w:val="21"/>
          <w:lang w:val="en-US" w:eastAsia="zh-CN"/>
        </w:rPr>
        <w:tab/>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D. Because they can kick you if they are scared.</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ascii="Times New Roman" w:hAnsi="Times New Roman" w:eastAsia="宋体" w:cs="Times New Roman"/>
          <w:color w:val="auto"/>
          <w:spacing w:val="0"/>
          <w:w w:val="100"/>
          <w:kern w:val="0"/>
          <w:position w:val="0"/>
          <w:sz w:val="21"/>
        </w:rPr>
      </w:pPr>
      <w:r>
        <w:rPr>
          <w:rFonts w:hint="eastAsia" w:ascii="Times New Roman" w:hAnsi="Times New Roman" w:eastAsia="宋体" w:cs="Times New Roman"/>
          <w:color w:val="auto"/>
          <w:spacing w:val="0"/>
          <w:w w:val="100"/>
          <w:kern w:val="0"/>
          <w:position w:val="0"/>
          <w:sz w:val="21"/>
          <w:lang w:val="en-US" w:eastAsia="zh-CN"/>
        </w:rPr>
        <w:t>56.</w:t>
      </w:r>
      <w:r>
        <w:rPr>
          <w:rFonts w:ascii="Times New Roman" w:hAnsi="Times New Roman" w:eastAsia="宋体" w:cs="Times New Roman"/>
          <w:color w:val="auto"/>
          <w:spacing w:val="0"/>
          <w:w w:val="100"/>
          <w:kern w:val="0"/>
          <w:position w:val="0"/>
          <w:sz w:val="21"/>
        </w:rPr>
        <w:t>What may slow the horse?</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 xml:space="preserve">A. Dirt under a saddle.     </w:t>
      </w:r>
      <w:r>
        <w:rPr>
          <w:rFonts w:hint="eastAsia" w:ascii="Times New Roman" w:hAnsi="Times New Roman" w:eastAsia="宋体" w:cs="Times New Roman"/>
          <w:color w:val="auto"/>
          <w:spacing w:val="0"/>
          <w:w w:val="100"/>
          <w:kern w:val="0"/>
          <w:position w:val="0"/>
          <w:sz w:val="21"/>
          <w:lang w:val="en-US" w:eastAsia="zh-CN"/>
        </w:rPr>
        <w:t xml:space="preserve">             </w:t>
      </w:r>
      <w:r>
        <w:rPr>
          <w:rFonts w:ascii="Times New Roman" w:hAnsi="Times New Roman" w:eastAsia="宋体" w:cs="Times New Roman"/>
          <w:color w:val="auto"/>
          <w:spacing w:val="0"/>
          <w:w w:val="100"/>
          <w:kern w:val="0"/>
          <w:position w:val="0"/>
          <w:sz w:val="21"/>
        </w:rPr>
        <w:t>B. Dirt on a saddle.</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 xml:space="preserve">C. Dirt on the feet.       </w:t>
      </w:r>
      <w:r>
        <w:rPr>
          <w:rFonts w:hint="eastAsia" w:ascii="Times New Roman" w:hAnsi="Times New Roman" w:eastAsia="宋体" w:cs="Times New Roman"/>
          <w:color w:val="auto"/>
          <w:spacing w:val="0"/>
          <w:w w:val="100"/>
          <w:kern w:val="0"/>
          <w:position w:val="0"/>
          <w:sz w:val="21"/>
          <w:lang w:val="en-US" w:eastAsia="zh-CN"/>
        </w:rPr>
        <w:t xml:space="preserve">             </w:t>
      </w:r>
      <w:r>
        <w:rPr>
          <w:rFonts w:ascii="Times New Roman" w:hAnsi="Times New Roman" w:eastAsia="宋体" w:cs="Times New Roman"/>
          <w:color w:val="auto"/>
          <w:spacing w:val="0"/>
          <w:w w:val="100"/>
          <w:kern w:val="0"/>
          <w:position w:val="0"/>
          <w:sz w:val="21"/>
        </w:rPr>
        <w:t xml:space="preserve"> D. Dirt under the feet.</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ascii="Times New Roman" w:hAnsi="Times New Roman" w:eastAsia="宋体" w:cs="Times New Roman"/>
          <w:color w:val="auto"/>
          <w:spacing w:val="0"/>
          <w:w w:val="100"/>
          <w:kern w:val="0"/>
          <w:position w:val="0"/>
          <w:sz w:val="21"/>
        </w:rPr>
      </w:pPr>
      <w:r>
        <w:rPr>
          <w:rFonts w:hint="eastAsia" w:ascii="Times New Roman" w:hAnsi="Times New Roman" w:eastAsia="宋体" w:cs="Times New Roman"/>
          <w:color w:val="auto"/>
          <w:spacing w:val="0"/>
          <w:w w:val="100"/>
          <w:kern w:val="0"/>
          <w:position w:val="0"/>
          <w:sz w:val="21"/>
          <w:lang w:val="en-US" w:eastAsia="zh-CN"/>
        </w:rPr>
        <w:t>57.</w:t>
      </w:r>
      <w:r>
        <w:rPr>
          <w:rFonts w:ascii="Times New Roman" w:hAnsi="Times New Roman" w:eastAsia="宋体" w:cs="Times New Roman"/>
          <w:color w:val="auto"/>
          <w:spacing w:val="0"/>
          <w:w w:val="100"/>
          <w:kern w:val="0"/>
          <w:position w:val="0"/>
          <w:sz w:val="21"/>
        </w:rPr>
        <w:t>Which is the right order</w:t>
      </w:r>
      <w:r>
        <w:rPr>
          <w:rFonts w:hint="eastAsia" w:ascii="Times New Roman" w:hAnsi="Times New Roman" w:eastAsia="宋体" w:cs="Times New Roman"/>
          <w:color w:val="auto"/>
          <w:spacing w:val="0"/>
          <w:w w:val="100"/>
          <w:kern w:val="0"/>
          <w:position w:val="0"/>
          <w:sz w:val="21"/>
          <w:lang w:val="en-US" w:eastAsia="zh-CN"/>
        </w:rPr>
        <w:t xml:space="preserve"> </w:t>
      </w:r>
      <w:r>
        <w:rPr>
          <w:rFonts w:ascii="Times New Roman" w:hAnsi="Times New Roman" w:eastAsia="宋体" w:cs="Times New Roman"/>
          <w:color w:val="auto"/>
          <w:spacing w:val="0"/>
          <w:w w:val="100"/>
          <w:kern w:val="0"/>
          <w:position w:val="0"/>
          <w:sz w:val="21"/>
        </w:rPr>
        <w:t>to do before riding a horse?</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840" w:firstLineChars="4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①clean the horse's feet　  ②put on the saddle</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840" w:firstLineChars="4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③brush the horse　      ④put a blanket on the horse's back</w:t>
      </w:r>
    </w:p>
    <w:p>
      <w:pPr>
        <w:pStyle w:val="5"/>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240" w:lineRule="auto"/>
        <w:ind w:firstLine="420" w:firstLineChars="200"/>
        <w:textAlignment w:val="center"/>
        <w:rPr>
          <w:rFonts w:ascii="Times New Roman" w:hAnsi="Times New Roman" w:eastAsia="宋体" w:cs="Times New Roman"/>
          <w:color w:val="auto"/>
          <w:spacing w:val="0"/>
          <w:w w:val="100"/>
          <w:kern w:val="0"/>
          <w:position w:val="0"/>
          <w:sz w:val="21"/>
        </w:rPr>
      </w:pPr>
      <w:r>
        <w:rPr>
          <w:rFonts w:ascii="Times New Roman" w:hAnsi="Times New Roman" w:eastAsia="宋体" w:cs="Times New Roman"/>
          <w:color w:val="auto"/>
          <w:spacing w:val="0"/>
          <w:w w:val="100"/>
          <w:kern w:val="0"/>
          <w:position w:val="0"/>
          <w:sz w:val="21"/>
        </w:rPr>
        <w:t xml:space="preserve">①②③④   </w:t>
      </w:r>
      <w:r>
        <w:rPr>
          <w:rFonts w:hint="eastAsia" w:ascii="Times New Roman" w:hAnsi="Times New Roman" w:eastAsia="宋体" w:cs="Times New Roman"/>
          <w:color w:val="auto"/>
          <w:spacing w:val="0"/>
          <w:w w:val="100"/>
          <w:kern w:val="0"/>
          <w:position w:val="0"/>
          <w:sz w:val="21"/>
          <w:lang w:val="en-US" w:eastAsia="zh-CN"/>
        </w:rPr>
        <w:t xml:space="preserve">     </w:t>
      </w:r>
      <w:r>
        <w:rPr>
          <w:rFonts w:ascii="Times New Roman" w:hAnsi="Times New Roman" w:eastAsia="宋体" w:cs="Times New Roman"/>
          <w:color w:val="auto"/>
          <w:spacing w:val="0"/>
          <w:w w:val="100"/>
          <w:kern w:val="0"/>
          <w:position w:val="0"/>
          <w:sz w:val="21"/>
        </w:rPr>
        <w:t xml:space="preserve">B. ①④③②   </w:t>
      </w:r>
      <w:r>
        <w:rPr>
          <w:rFonts w:hint="eastAsia" w:ascii="Times New Roman" w:hAnsi="Times New Roman" w:eastAsia="宋体" w:cs="Times New Roman"/>
          <w:color w:val="auto"/>
          <w:spacing w:val="0"/>
          <w:w w:val="100"/>
          <w:kern w:val="0"/>
          <w:position w:val="0"/>
          <w:sz w:val="21"/>
          <w:lang w:val="en-US" w:eastAsia="zh-CN"/>
        </w:rPr>
        <w:t xml:space="preserve">    </w:t>
      </w:r>
      <w:r>
        <w:rPr>
          <w:rFonts w:ascii="Times New Roman" w:hAnsi="Times New Roman" w:eastAsia="宋体" w:cs="Times New Roman"/>
          <w:color w:val="auto"/>
          <w:spacing w:val="0"/>
          <w:w w:val="100"/>
          <w:kern w:val="0"/>
          <w:position w:val="0"/>
          <w:sz w:val="21"/>
        </w:rPr>
        <w:t xml:space="preserve">C. ①③②④   </w:t>
      </w:r>
      <w:r>
        <w:rPr>
          <w:rFonts w:hint="eastAsia" w:ascii="Times New Roman" w:hAnsi="Times New Roman" w:eastAsia="宋体" w:cs="Times New Roman"/>
          <w:color w:val="auto"/>
          <w:spacing w:val="0"/>
          <w:w w:val="100"/>
          <w:kern w:val="0"/>
          <w:position w:val="0"/>
          <w:sz w:val="21"/>
          <w:lang w:val="en-US" w:eastAsia="zh-CN"/>
        </w:rPr>
        <w:t xml:space="preserve">     </w:t>
      </w:r>
      <w:r>
        <w:rPr>
          <w:rFonts w:ascii="Times New Roman" w:hAnsi="Times New Roman" w:eastAsia="宋体" w:cs="Times New Roman"/>
          <w:color w:val="auto"/>
          <w:spacing w:val="0"/>
          <w:w w:val="100"/>
          <w:kern w:val="0"/>
          <w:position w:val="0"/>
          <w:sz w:val="21"/>
        </w:rPr>
        <w:t>D．①③④②</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center"/>
        <w:rPr>
          <w:rFonts w:ascii="Times New Roman" w:hAnsi="Times New Roman" w:eastAsia="宋体" w:cs="Times New Roman"/>
          <w:color w:val="auto"/>
          <w:spacing w:val="0"/>
          <w:w w:val="100"/>
          <w:kern w:val="0"/>
          <w:position w:val="0"/>
          <w:sz w:val="21"/>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620" w:firstLineChars="2200"/>
        <w:jc w:val="both"/>
        <w:textAlignment w:val="center"/>
        <w:rPr>
          <w:rFonts w:hint="default" w:ascii="Times New Roman" w:hAnsi="Times New Roman" w:eastAsia="宋体" w:cs="Times New Roman"/>
          <w:color w:val="auto"/>
          <w:spacing w:val="0"/>
          <w:w w:val="100"/>
          <w:kern w:val="0"/>
          <w:position w:val="0"/>
          <w:sz w:val="21"/>
        </w:rPr>
      </w:pPr>
      <w:r>
        <w:rPr>
          <w:rFonts w:ascii="Times New Roman" w:hAnsi="Times New Roman" w:eastAsia="宋体"/>
          <w:bCs/>
          <w:color w:val="auto"/>
          <w:spacing w:val="0"/>
          <w:w w:val="100"/>
          <w:kern w:val="0"/>
          <w:position w:val="0"/>
          <w:sz w:val="21"/>
          <w:szCs w:val="21"/>
        </w:rPr>
        <w:t>C</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eastAsia="宋体"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color w:val="auto"/>
          <w:spacing w:val="0"/>
          <w:w w:val="100"/>
          <w:kern w:val="0"/>
          <w:position w:val="0"/>
          <w:sz w:val="21"/>
        </w:rPr>
        <w:t>Ever since Shanghai started garbage sorting (垃圾分类), one problem has bothered</w:t>
      </w:r>
      <w:r>
        <w:rPr>
          <w:rFonts w:hint="eastAsia" w:ascii="Times New Roman" w:hAnsi="Times New Roman" w:eastAsia="宋体" w:cs="Times New Roman"/>
          <w:color w:val="auto"/>
          <w:spacing w:val="0"/>
          <w:w w:val="100"/>
          <w:kern w:val="0"/>
          <w:position w:val="0"/>
          <w:sz w:val="21"/>
          <w:lang w:val="en-US" w:eastAsia="zh-CN"/>
        </w:rPr>
        <w:t xml:space="preserve"> </w:t>
      </w:r>
      <w:r>
        <w:rPr>
          <w:rFonts w:hint="default" w:ascii="Times New Roman" w:hAnsi="Times New Roman" w:eastAsia="宋体" w:cs="Times New Roman"/>
          <w:color w:val="auto"/>
          <w:spacing w:val="0"/>
          <w:w w:val="100"/>
          <w:kern w:val="0"/>
          <w:position w:val="0"/>
          <w:sz w:val="21"/>
        </w:rPr>
        <w:t>Shi Yuan. When people throw away wet waste (mainly food waste), they have to take the waste out of the bag. This is not easy to do.</w:t>
      </w:r>
    </w:p>
    <w:p>
      <w:pPr>
        <w:keepNext w:val="0"/>
        <w:keepLines w:val="0"/>
        <w:pageBreakBefore w:val="0"/>
        <w:kinsoku/>
        <w:wordWrap/>
        <w:overflowPunct/>
        <w:topLinePunct w:val="0"/>
        <w:bidi w:val="0"/>
        <w:spacing w:beforeAutospacing="0" w:afterAutospacing="0" w:line="240" w:lineRule="auto"/>
        <w:ind w:firstLine="420" w:firstLineChars="200"/>
        <w:textAlignment w:val="center"/>
        <w:rPr>
          <w:rFonts w:hint="default" w:ascii="Times New Roman" w:hAnsi="Times New Roman" w:eastAsia="宋体" w:cs="Times New Roman"/>
          <w:color w:val="auto"/>
          <w:spacing w:val="0"/>
          <w:w w:val="100"/>
          <w:kern w:val="0"/>
          <w:position w:val="0"/>
          <w:sz w:val="21"/>
        </w:rPr>
      </w:pPr>
      <w:r>
        <w:rPr>
          <w:rFonts w:hint="default" w:ascii="Times New Roman" w:hAnsi="Times New Roman" w:eastAsia="宋体" w:cs="Times New Roman"/>
          <w:color w:val="auto"/>
          <w:spacing w:val="0"/>
          <w:w w:val="100"/>
          <w:kern w:val="0"/>
          <w:position w:val="0"/>
          <w:sz w:val="21"/>
        </w:rPr>
        <w:t>Once, when Shi was throwing away wet waste, he got food waste all over his pants. The 14-year-old student from Shanghai Wenlai Middle School decided to do something about this.</w:t>
      </w:r>
    </w:p>
    <w:p>
      <w:pPr>
        <w:keepNext w:val="0"/>
        <w:keepLines w:val="0"/>
        <w:pageBreakBefore w:val="0"/>
        <w:kinsoku/>
        <w:wordWrap/>
        <w:overflowPunct/>
        <w:topLinePunct w:val="0"/>
        <w:bidi w:val="0"/>
        <w:spacing w:beforeAutospacing="0" w:afterAutospacing="0" w:line="240" w:lineRule="auto"/>
        <w:textAlignment w:val="center"/>
        <w:rPr>
          <w:rFonts w:hint="default" w:ascii="Times New Roman" w:hAnsi="Times New Roman" w:eastAsia="宋体" w:cs="Times New Roman"/>
          <w:color w:val="auto"/>
          <w:spacing w:val="0"/>
          <w:w w:val="100"/>
          <w:kern w:val="0"/>
          <w:position w:val="0"/>
          <w:sz w:val="21"/>
        </w:rPr>
      </w:pPr>
      <w:r>
        <w:rPr>
          <w:rFonts w:hint="default" w:ascii="Times New Roman" w:hAnsi="Times New Roman" w:eastAsia="宋体" w:cs="Times New Roman"/>
          <w:color w:val="auto"/>
          <w:spacing w:val="0"/>
          <w:w w:val="100"/>
          <w:kern w:val="0"/>
          <w:position w:val="0"/>
          <w:sz w:val="21"/>
        </w:rPr>
        <w:t xml:space="preserve">He made a special garbage bag for wet waste. The bag has a band of adhesive tape (粘贴带). When one end of the tape is open, the bag can be turned upside-down (翻转). People can hold the bottom end and easily throw wet garbage into the </w:t>
      </w:r>
      <w:r>
        <w:rPr>
          <w:rFonts w:hint="eastAsia" w:ascii="Times New Roman" w:hAnsi="Times New Roman" w:eastAsia="宋体" w:cs="Times New Roman"/>
          <w:color w:val="auto"/>
          <w:spacing w:val="0"/>
          <w:w w:val="100"/>
          <w:kern w:val="0"/>
          <w:position w:val="0"/>
          <w:sz w:val="21"/>
          <w:lang w:val="en-US" w:eastAsia="zh-CN"/>
        </w:rPr>
        <w:t>rubbish bin</w:t>
      </w:r>
      <w:r>
        <w:rPr>
          <w:rFonts w:hint="default" w:ascii="Times New Roman" w:hAnsi="Times New Roman" w:eastAsia="宋体" w:cs="Times New Roman"/>
          <w:color w:val="auto"/>
          <w:spacing w:val="0"/>
          <w:w w:val="100"/>
          <w:kern w:val="0"/>
          <w:position w:val="0"/>
          <w:sz w:val="21"/>
        </w:rPr>
        <w:t>.</w:t>
      </w:r>
    </w:p>
    <w:p>
      <w:pPr>
        <w:keepNext w:val="0"/>
        <w:keepLines w:val="0"/>
        <w:pageBreakBefore w:val="0"/>
        <w:kinsoku/>
        <w:wordWrap/>
        <w:overflowPunct/>
        <w:topLinePunct w:val="0"/>
        <w:bidi w:val="0"/>
        <w:spacing w:beforeAutospacing="0" w:afterAutospacing="0" w:line="240" w:lineRule="auto"/>
        <w:ind w:firstLine="420" w:firstLineChars="200"/>
        <w:textAlignment w:val="center"/>
        <w:rPr>
          <w:rFonts w:hint="default" w:ascii="Times New Roman" w:hAnsi="Times New Roman" w:eastAsia="宋体" w:cs="Times New Roman"/>
          <w:color w:val="auto"/>
          <w:spacing w:val="0"/>
          <w:w w:val="100"/>
          <w:kern w:val="0"/>
          <w:position w:val="0"/>
          <w:sz w:val="21"/>
        </w:rPr>
      </w:pPr>
      <w:r>
        <w:rPr>
          <w:rFonts w:hint="default" w:ascii="Times New Roman" w:hAnsi="Times New Roman" w:eastAsia="宋体" w:cs="Times New Roman"/>
          <w:color w:val="auto"/>
          <w:spacing w:val="0"/>
          <w:w w:val="100"/>
          <w:kern w:val="0"/>
          <w:position w:val="0"/>
          <w:sz w:val="21"/>
        </w:rPr>
        <w:t>Shi had a hard time making the bag. He first used tape to help turn the bag over. But the tape was a one-off product (一次性产品). He then remembered how Post-it notes (便利贴) used weak glue (胶水). He tried weak glue for the tape. Now the tape can be reused. “I want my garbage bag to be environmentally-friendly,” Shi said.</w:t>
      </w:r>
    </w:p>
    <w:p>
      <w:pPr>
        <w:keepNext w:val="0"/>
        <w:keepLines w:val="0"/>
        <w:pageBreakBefore w:val="0"/>
        <w:kinsoku/>
        <w:wordWrap/>
        <w:overflowPunct/>
        <w:topLinePunct w:val="0"/>
        <w:bidi w:val="0"/>
        <w:spacing w:beforeAutospacing="0" w:afterAutospacing="0" w:line="240" w:lineRule="auto"/>
        <w:ind w:firstLine="420" w:firstLineChars="200"/>
        <w:textAlignment w:val="center"/>
        <w:rPr>
          <w:rFonts w:hint="default" w:ascii="Times New Roman" w:hAnsi="Times New Roman" w:eastAsia="宋体" w:cs="Times New Roman"/>
          <w:color w:val="auto"/>
          <w:spacing w:val="0"/>
          <w:w w:val="100"/>
          <w:kern w:val="0"/>
          <w:position w:val="0"/>
          <w:sz w:val="21"/>
        </w:rPr>
      </w:pPr>
      <w:r>
        <w:rPr>
          <w:rFonts w:hint="default" w:ascii="Times New Roman" w:hAnsi="Times New Roman" w:eastAsia="宋体" w:cs="Times New Roman"/>
          <w:color w:val="auto"/>
          <w:spacing w:val="0"/>
          <w:w w:val="100"/>
          <w:kern w:val="0"/>
          <w:position w:val="0"/>
          <w:sz w:val="21"/>
        </w:rPr>
        <w:t>Shi’s idea won him a prize in the Shanghai Adolescents Science &amp; Technology Innovation Contest. His bag was turned into a real product. He has sold over 2 million bags online. On May 4, he started selling his bag in 11 supermarkets in Shanghai. </w:t>
      </w:r>
    </w:p>
    <w:p>
      <w:pPr>
        <w:keepNext w:val="0"/>
        <w:keepLines w:val="0"/>
        <w:pageBreakBefore w:val="0"/>
        <w:kinsoku/>
        <w:wordWrap/>
        <w:overflowPunct/>
        <w:topLinePunct w:val="0"/>
        <w:bidi w:val="0"/>
        <w:spacing w:beforeAutospacing="0" w:afterAutospacing="0" w:line="240" w:lineRule="auto"/>
        <w:ind w:firstLine="420" w:firstLineChars="200"/>
        <w:textAlignment w:val="center"/>
        <w:rPr>
          <w:rFonts w:hint="default" w:ascii="Times New Roman" w:hAnsi="Times New Roman" w:eastAsia="宋体" w:cs="Times New Roman"/>
          <w:i w:val="0"/>
          <w:caps w:val="0"/>
          <w:color w:val="auto"/>
          <w:spacing w:val="0"/>
          <w:w w:val="100"/>
          <w:kern w:val="0"/>
          <w:position w:val="0"/>
          <w:sz w:val="21"/>
          <w:szCs w:val="21"/>
          <w:shd w:val="clear" w:color="auto" w:fill="FFFFFF"/>
        </w:rPr>
      </w:pPr>
      <w:r>
        <w:rPr>
          <w:rFonts w:hint="default" w:ascii="Times New Roman" w:hAnsi="Times New Roman" w:eastAsia="宋体" w:cs="Times New Roman"/>
          <w:color w:val="auto"/>
          <w:spacing w:val="0"/>
          <w:w w:val="100"/>
          <w:kern w:val="0"/>
          <w:position w:val="0"/>
          <w:sz w:val="21"/>
        </w:rPr>
        <w:t>“Like many other kids, I’m also busy with homework and I like to play. The only difference is that I like to observe (观察) life and find ways to make it easier,” Shi said.</w:t>
      </w:r>
    </w:p>
    <w:p>
      <w:pPr>
        <w:pStyle w:val="8"/>
        <w:keepNext w:val="0"/>
        <w:keepLines w:val="0"/>
        <w:pageBreakBefore w:val="0"/>
        <w:widowControl/>
        <w:numPr>
          <w:ilvl w:val="0"/>
          <w:numId w:val="5"/>
        </w:numPr>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textAlignment w:val="center"/>
        <w:rPr>
          <w:rFonts w:hint="default" w:ascii="Times New Roman" w:hAnsi="Times New Roman" w:eastAsia="宋体" w:cs="Times New Roman"/>
          <w:i w:val="0"/>
          <w:caps w:val="0"/>
          <w:color w:val="auto"/>
          <w:spacing w:val="0"/>
          <w:w w:val="100"/>
          <w:kern w:val="0"/>
          <w:position w:val="0"/>
          <w:sz w:val="21"/>
          <w:szCs w:val="21"/>
        </w:rPr>
      </w:pPr>
      <w:r>
        <w:rPr>
          <w:rFonts w:hint="default" w:ascii="Times New Roman" w:hAnsi="Times New Roman" w:eastAsia="宋体" w:cs="Times New Roman"/>
          <w:i w:val="0"/>
          <w:caps w:val="0"/>
          <w:color w:val="auto"/>
          <w:spacing w:val="0"/>
          <w:w w:val="100"/>
          <w:kern w:val="0"/>
          <w:position w:val="0"/>
          <w:sz w:val="21"/>
          <w:szCs w:val="21"/>
          <w:shd w:val="clear" w:color="auto" w:fill="FFFFFF"/>
        </w:rPr>
        <w:t>For Shi Yuan, what is the problem with garbage sorting?</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A. Wet waste is not easy to throw away.</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B. The garbage bag is too heavy to carry.</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C. Sorting garbage is tiring work.</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D. There are not enough bags for wet garbage.</w:t>
      </w:r>
    </w:p>
    <w:p>
      <w:pPr>
        <w:pStyle w:val="8"/>
        <w:keepNext w:val="0"/>
        <w:keepLines w:val="0"/>
        <w:pageBreakBefore w:val="0"/>
        <w:widowControl/>
        <w:numPr>
          <w:ilvl w:val="0"/>
          <w:numId w:val="5"/>
        </w:numPr>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textAlignment w:val="center"/>
        <w:rPr>
          <w:rFonts w:hint="default" w:ascii="Times New Roman" w:hAnsi="Times New Roman" w:eastAsia="宋体" w:cs="Times New Roman"/>
          <w:i w:val="0"/>
          <w:caps w:val="0"/>
          <w:color w:val="auto"/>
          <w:spacing w:val="0"/>
          <w:w w:val="100"/>
          <w:kern w:val="0"/>
          <w:position w:val="0"/>
          <w:sz w:val="21"/>
          <w:szCs w:val="21"/>
          <w:shd w:val="clear" w:color="auto" w:fill="FFFFFF"/>
        </w:rPr>
      </w:pPr>
      <w:r>
        <w:rPr>
          <w:rFonts w:hint="default" w:ascii="Times New Roman" w:hAnsi="Times New Roman" w:eastAsia="宋体" w:cs="Times New Roman"/>
          <w:i w:val="0"/>
          <w:caps w:val="0"/>
          <w:color w:val="auto"/>
          <w:spacing w:val="0"/>
          <w:w w:val="100"/>
          <w:kern w:val="0"/>
          <w:position w:val="0"/>
          <w:sz w:val="21"/>
          <w:szCs w:val="21"/>
          <w:shd w:val="clear" w:color="auto" w:fill="FFFFFF"/>
        </w:rPr>
        <w:t>In wh</w:t>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ich</w:t>
      </w:r>
      <w:r>
        <w:rPr>
          <w:rFonts w:hint="default" w:ascii="Times New Roman" w:hAnsi="Times New Roman" w:eastAsia="宋体" w:cs="Times New Roman"/>
          <w:i w:val="0"/>
          <w:caps w:val="0"/>
          <w:color w:val="auto"/>
          <w:spacing w:val="0"/>
          <w:w w:val="100"/>
          <w:kern w:val="0"/>
          <w:position w:val="0"/>
          <w:sz w:val="21"/>
          <w:szCs w:val="21"/>
          <w:shd w:val="clear" w:color="auto" w:fill="FFFFFF"/>
        </w:rPr>
        <w:t xml:space="preserve"> way can Shi’s special garbage bag help people?</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A. People can open two ends of the bag.</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B. People can turn the bag upside-down easily.</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C. People can hold the top of the bag open to throw away garbage.</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D. It is easy to throw the bag into a trash can.</w:t>
      </w:r>
    </w:p>
    <w:p>
      <w:pPr>
        <w:pStyle w:val="8"/>
        <w:keepNext w:val="0"/>
        <w:keepLines w:val="0"/>
        <w:pageBreakBefore w:val="0"/>
        <w:widowControl/>
        <w:numPr>
          <w:ilvl w:val="0"/>
          <w:numId w:val="5"/>
        </w:numPr>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textAlignment w:val="center"/>
        <w:rPr>
          <w:rFonts w:hint="eastAsia" w:ascii="Times New Roman" w:hAnsi="Times New Roman" w:eastAsia="宋体"/>
          <w:color w:val="auto"/>
          <w:spacing w:val="0"/>
          <w:w w:val="100"/>
          <w:kern w:val="0"/>
          <w:position w:val="0"/>
          <w:sz w:val="21"/>
          <w:lang w:eastAsia="zh-CN"/>
        </w:rPr>
      </w:pPr>
      <w:r>
        <w:rPr>
          <w:rFonts w:hint="default" w:ascii="Times New Roman" w:hAnsi="Times New Roman" w:eastAsia="宋体" w:cs="Times New Roman"/>
          <w:i w:val="0"/>
          <w:caps w:val="0"/>
          <w:color w:val="auto"/>
          <w:spacing w:val="0"/>
          <w:w w:val="100"/>
          <w:kern w:val="0"/>
          <w:position w:val="0"/>
          <w:sz w:val="21"/>
          <w:szCs w:val="21"/>
          <w:shd w:val="clear" w:color="auto" w:fill="FFFFFF"/>
        </w:rPr>
        <w:t xml:space="preserve">Shi </w:t>
      </w:r>
      <w:r>
        <w:rPr>
          <w:rFonts w:hint="eastAsia" w:ascii="Times New Roman" w:hAnsi="Times New Roman" w:eastAsia="宋体" w:cs="Times New Roman"/>
          <w:i w:val="0"/>
          <w:caps w:val="0"/>
          <w:color w:val="auto"/>
          <w:spacing w:val="0"/>
          <w:w w:val="100"/>
          <w:kern w:val="0"/>
          <w:position w:val="0"/>
          <w:sz w:val="21"/>
          <w:szCs w:val="21"/>
          <w:shd w:val="clear" w:color="auto" w:fill="FFFFFF"/>
          <w:lang w:val="en-US" w:eastAsia="zh-CN"/>
        </w:rPr>
        <w:t xml:space="preserve">Yuan </w:t>
      </w:r>
      <w:r>
        <w:rPr>
          <w:rFonts w:hint="default" w:ascii="Times New Roman" w:hAnsi="Times New Roman" w:eastAsia="宋体" w:cs="Times New Roman"/>
          <w:i w:val="0"/>
          <w:caps w:val="0"/>
          <w:color w:val="auto"/>
          <w:spacing w:val="0"/>
          <w:w w:val="100"/>
          <w:kern w:val="0"/>
          <w:position w:val="0"/>
          <w:sz w:val="21"/>
          <w:szCs w:val="21"/>
          <w:shd w:val="clear" w:color="auto" w:fill="FFFFFF"/>
        </w:rPr>
        <w:t>used weak glue to _____.</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A. protect the environment</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B. make the bag cheaper</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C. make the bag easier to make</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D. collect more garbage</w:t>
      </w:r>
    </w:p>
    <w:p>
      <w:pPr>
        <w:pStyle w:val="8"/>
        <w:keepNext w:val="0"/>
        <w:keepLines w:val="0"/>
        <w:pageBreakBefore w:val="0"/>
        <w:widowControl/>
        <w:numPr>
          <w:ilvl w:val="0"/>
          <w:numId w:val="5"/>
        </w:numPr>
        <w:suppressLineNumbers w:val="0"/>
        <w:shd w:val="clear" w:color="auto" w:fill="FFFFFF"/>
        <w:kinsoku/>
        <w:wordWrap/>
        <w:overflowPunct/>
        <w:topLinePunct w:val="0"/>
        <w:autoSpaceDE/>
        <w:autoSpaceDN/>
        <w:bidi w:val="0"/>
        <w:adjustRightInd/>
        <w:snapToGrid/>
        <w:spacing w:beforeAutospacing="0" w:afterAutospacing="0" w:line="240" w:lineRule="auto"/>
        <w:ind w:left="0" w:firstLine="0"/>
        <w:jc w:val="left"/>
        <w:textAlignment w:val="center"/>
        <w:rPr>
          <w:rFonts w:hint="eastAsia" w:ascii="Times New Roman" w:hAnsi="Times New Roman" w:eastAsia="宋体"/>
          <w:b w:val="0"/>
          <w:bCs w:val="0"/>
          <w:color w:val="auto"/>
          <w:spacing w:val="0"/>
          <w:w w:val="100"/>
          <w:kern w:val="0"/>
          <w:position w:val="0"/>
          <w:sz w:val="21"/>
          <w:szCs w:val="21"/>
          <w:lang w:val="en-US" w:eastAsia="zh-CN"/>
        </w:rPr>
      </w:pPr>
      <w:r>
        <w:rPr>
          <w:rFonts w:hint="default" w:ascii="Times New Roman" w:hAnsi="Times New Roman" w:eastAsia="宋体" w:cs="Times New Roman"/>
          <w:i w:val="0"/>
          <w:caps w:val="0"/>
          <w:color w:val="auto"/>
          <w:spacing w:val="0"/>
          <w:w w:val="100"/>
          <w:kern w:val="0"/>
          <w:position w:val="0"/>
          <w:sz w:val="21"/>
          <w:szCs w:val="21"/>
          <w:shd w:val="clear" w:color="auto" w:fill="FFFFFF"/>
        </w:rPr>
        <w:t>According to the last paragraph, what made Shi successful?</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a. Studying hard.</w:t>
      </w:r>
      <w:r>
        <w:rPr>
          <w:rFonts w:hint="eastAsia" w:ascii="Times New Roman" w:hAnsi="Times New Roman" w:eastAsia="宋体" w:cs="Times New Roman"/>
          <w:i w:val="0"/>
          <w:caps w:val="0"/>
          <w:color w:val="auto"/>
          <w:spacing w:val="0"/>
          <w:w w:val="100"/>
          <w:kern w:val="0"/>
          <w:position w:val="0"/>
          <w:sz w:val="21"/>
          <w:szCs w:val="21"/>
          <w:shd w:val="clear" w:color="auto" w:fill="FFFFFF"/>
          <w:lang w:val="en-US" w:eastAsia="zh-CN"/>
        </w:rPr>
        <w:t xml:space="preserve">             </w:t>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b. Feeling free to play.</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c. Observing life carefully.</w:t>
      </w:r>
      <w:r>
        <w:rPr>
          <w:rFonts w:hint="eastAsia" w:ascii="Times New Roman" w:hAnsi="Times New Roman" w:eastAsia="宋体" w:cs="Times New Roman"/>
          <w:i w:val="0"/>
          <w:caps w:val="0"/>
          <w:color w:val="auto"/>
          <w:spacing w:val="0"/>
          <w:w w:val="100"/>
          <w:kern w:val="0"/>
          <w:position w:val="0"/>
          <w:sz w:val="21"/>
          <w:szCs w:val="21"/>
          <w:shd w:val="clear" w:color="auto" w:fill="FFFFFF"/>
          <w:lang w:val="en-US" w:eastAsia="zh-CN"/>
        </w:rPr>
        <w:t xml:space="preserve">     </w:t>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d. Finding ways to make life easy.</w:t>
      </w:r>
      <w:r>
        <w:rPr>
          <w:rFonts w:hint="default" w:ascii="Times New Roman" w:hAnsi="Times New Roman" w:eastAsia="宋体" w:cs="Times New Roman"/>
          <w:i w:val="0"/>
          <w:caps w:val="0"/>
          <w:color w:val="auto"/>
          <w:spacing w:val="0"/>
          <w:w w:val="100"/>
          <w:kern w:val="0"/>
          <w:position w:val="0"/>
          <w:sz w:val="21"/>
          <w:szCs w:val="21"/>
          <w:shd w:val="clear" w:color="auto" w:fill="FFFFFF"/>
        </w:rPr>
        <w:br w:type="textWrapping"/>
      </w:r>
      <w:r>
        <w:rPr>
          <w:rFonts w:hint="eastAsia" w:ascii="Times New Roman" w:hAnsi="Times New Roman"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 xml:space="preserve">A. ab        </w:t>
      </w:r>
      <w:r>
        <w:rPr>
          <w:rFonts w:hint="eastAsia" w:ascii="Times New Roman" w:hAnsi="Times New Roman" w:eastAsia="宋体"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 xml:space="preserve">B. bc         </w:t>
      </w:r>
      <w:r>
        <w:rPr>
          <w:rFonts w:hint="eastAsia" w:ascii="Times New Roman" w:hAnsi="Times New Roman" w:eastAsia="宋体"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 xml:space="preserve">C. cd         </w:t>
      </w:r>
      <w:r>
        <w:rPr>
          <w:rFonts w:hint="eastAsia" w:ascii="Times New Roman" w:hAnsi="Times New Roman" w:eastAsia="宋体" w:cs="Times New Roman"/>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i w:val="0"/>
          <w:caps w:val="0"/>
          <w:color w:val="auto"/>
          <w:spacing w:val="0"/>
          <w:w w:val="100"/>
          <w:kern w:val="0"/>
          <w:position w:val="0"/>
          <w:sz w:val="21"/>
          <w:szCs w:val="21"/>
          <w:shd w:val="clear" w:color="auto" w:fill="FFFFFF"/>
        </w:rPr>
        <w:t>D. ad</w:t>
      </w:r>
      <w:r>
        <w:rPr>
          <w:rFonts w:ascii="Times New Roman" w:hAnsi="Times New Roman" w:eastAsia="宋体"/>
          <w:color w:val="auto"/>
          <w:spacing w:val="0"/>
          <w:w w:val="100"/>
          <w:kern w:val="0"/>
          <w:position w:val="0"/>
          <w:sz w:val="21"/>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Times New Roman" w:hAnsi="Times New Roman" w:eastAsia="宋体"/>
          <w:color w:val="auto"/>
          <w:spacing w:val="0"/>
          <w:w w:val="100"/>
          <w:kern w:val="0"/>
          <w:position w:val="0"/>
          <w:sz w:val="21"/>
          <w:lang w:eastAsia="zh-CN"/>
        </w:rPr>
        <w:instrText xml:space="preserve">ADDIN CNKISM.UserStyle</w:instrText>
      </w:r>
      <w:r>
        <w:rPr>
          <w:rFonts w:ascii="Times New Roman" w:hAnsi="Times New Roman" w:eastAsia="宋体"/>
          <w:color w:val="auto"/>
          <w:spacing w:val="0"/>
          <w:w w:val="100"/>
          <w:kern w:val="0"/>
          <w:position w:val="0"/>
          <w:sz w:val="21"/>
        </w:rPr>
        <w:fldChar w:fldCharType="separate"/>
      </w:r>
      <w:r>
        <w:rPr>
          <w:rFonts w:ascii="Times New Roman" w:hAnsi="Times New Roman" w:eastAsia="宋体"/>
          <w:color w:val="auto"/>
          <w:spacing w:val="0"/>
          <w:w w:val="100"/>
          <w:kern w:val="0"/>
          <w:position w:val="0"/>
          <w:sz w:val="21"/>
        </w:rPr>
        <w:fldChar w:fldCharType="end"/>
      </w:r>
    </w:p>
    <w:p>
      <w:pPr>
        <w:pStyle w:val="4"/>
        <w:keepNext w:val="0"/>
        <w:keepLines w:val="0"/>
        <w:pageBreakBefore w:val="0"/>
        <w:kinsoku/>
        <w:wordWrap/>
        <w:overflowPunct/>
        <w:topLinePunct w:val="0"/>
        <w:bidi w:val="0"/>
        <w:spacing w:beforeAutospacing="0" w:afterAutospacing="0" w:line="240" w:lineRule="auto"/>
        <w:jc w:val="center"/>
        <w:textAlignment w:val="center"/>
        <w:rPr>
          <w:rFonts w:hint="default" w:ascii="Times New Roman" w:hAnsi="Times New Roman" w:eastAsia="宋体"/>
          <w:b w:val="0"/>
          <w:bCs w:val="0"/>
          <w:color w:val="auto"/>
          <w:spacing w:val="0"/>
          <w:w w:val="100"/>
          <w:kern w:val="0"/>
          <w:position w:val="0"/>
          <w:sz w:val="21"/>
          <w:szCs w:val="21"/>
          <w:lang w:val="en-US" w:eastAsia="zh-CN"/>
        </w:rPr>
      </w:pPr>
      <w:r>
        <w:rPr>
          <w:rFonts w:hint="eastAsia" w:ascii="Times New Roman" w:hAnsi="Times New Roman" w:eastAsia="宋体"/>
          <w:b w:val="0"/>
          <w:bCs w:val="0"/>
          <w:color w:val="auto"/>
          <w:spacing w:val="0"/>
          <w:w w:val="100"/>
          <w:kern w:val="0"/>
          <w:position w:val="0"/>
          <w:sz w:val="21"/>
          <w:szCs w:val="21"/>
          <w:lang w:val="en-US" w:eastAsia="zh-CN"/>
        </w:rPr>
        <w:t>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both"/>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How could we tell time if there were no watches or clocks anywhere in the world?</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both"/>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The sun might be the world's first “clock”, except in the far north, where the Eskimos（爱斯基摩人）live. There, it's dark most of the winter, and light most of the summer. But in most of the world, if you don't have a clock that shows time, you still know that when the sun shines, it's day, and when it's dark, it's night. The sun can not only tell you whether（是否）it's day or night but also it's morning, noon, or afternoon. When the sun is almost directly（恰好）overhead, it's noon.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both"/>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People who live near the sea learn from the</w:t>
      </w:r>
      <w:r>
        <w:rPr>
          <w:rFonts w:ascii="Times New Roman" w:hAnsi="Times New Roman" w:eastAsia="宋体"/>
          <w:bCs/>
          <w:color w:val="auto"/>
          <w:spacing w:val="0"/>
          <w:w w:val="100"/>
          <w:kern w:val="0"/>
          <w:position w:val="0"/>
          <w:sz w:val="21"/>
          <w:szCs w:val="21"/>
          <w:u w:val="single"/>
        </w:rPr>
        <w:t xml:space="preserve"> tides</w:t>
      </w:r>
      <w:r>
        <w:rPr>
          <w:rFonts w:ascii="Times New Roman" w:hAnsi="Times New Roman" w:eastAsia="宋体"/>
          <w:bCs/>
          <w:color w:val="auto"/>
          <w:spacing w:val="0"/>
          <w:w w:val="100"/>
          <w:kern w:val="0"/>
          <w:position w:val="0"/>
          <w:sz w:val="21"/>
          <w:szCs w:val="21"/>
        </w:rPr>
        <w:t>. In the daytime, for about six hours, the water rises higher and higher on the beach. And then it goes down and down for about six hours. The same thing happens again at night. There are two high tides and two low tides every 24 hours.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both"/>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Seamen on a ship know time by looking at the moon and the stars. The whole sky is their clock.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both"/>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In some places in the world the wind comes up at about the same time every day or changes direction or stops blowing. In these places the wind can be the clock.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both"/>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A sand clock is an even better clock. If you had fine dry sand in a glass like the one in the picture, you would have what is called an hourglass. The sand in the hourglass goes from the top part to the bottom part in one hour. When the hourglass is turned over, the sand will take another hour to go back again.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Times New Roman" w:hAnsi="Times New Roman" w:eastAsia="宋体"/>
          <w:bCs/>
          <w:color w:val="auto"/>
          <w:spacing w:val="0"/>
          <w:w w:val="100"/>
          <w:kern w:val="0"/>
          <w:position w:val="0"/>
          <w:sz w:val="21"/>
          <w:szCs w:val="21"/>
        </w:rPr>
      </w:pPr>
      <w:r>
        <w:rPr>
          <w:rFonts w:hint="eastAsia" w:ascii="Times New Roman" w:hAnsi="Times New Roman" w:eastAsia="宋体"/>
          <w:bCs/>
          <w:color w:val="auto"/>
          <w:spacing w:val="0"/>
          <w:w w:val="100"/>
          <w:kern w:val="0"/>
          <w:position w:val="0"/>
          <w:sz w:val="21"/>
          <w:szCs w:val="21"/>
          <w:lang w:val="en-US" w:eastAsia="zh-CN"/>
        </w:rPr>
        <w:t>62</w:t>
      </w:r>
      <w:r>
        <w:rPr>
          <w:rFonts w:ascii="Times New Roman" w:hAnsi="Times New Roman" w:eastAsia="宋体"/>
          <w:bCs/>
          <w:color w:val="auto"/>
          <w:spacing w:val="0"/>
          <w:w w:val="100"/>
          <w:kern w:val="0"/>
          <w:position w:val="0"/>
          <w:sz w:val="21"/>
          <w:szCs w:val="21"/>
        </w:rPr>
        <w:t>. From the passage we can know there are_____ ways to tell time except</w:t>
      </w:r>
      <w:r>
        <w:rPr>
          <w:rFonts w:hint="eastAsia" w:ascii="Times New Roman" w:hAnsi="Times New Roman" w:eastAsia="宋体" w:cs="宋体"/>
          <w:bCs/>
          <w:color w:val="auto"/>
          <w:spacing w:val="0"/>
          <w:w w:val="100"/>
          <w:kern w:val="0"/>
          <w:position w:val="0"/>
          <w:sz w:val="21"/>
          <w:szCs w:val="21"/>
        </w:rPr>
        <w:t>（除了）</w:t>
      </w:r>
      <w:r>
        <w:rPr>
          <w:rFonts w:ascii="Times New Roman" w:hAnsi="Times New Roman" w:eastAsia="宋体"/>
          <w:bCs/>
          <w:color w:val="auto"/>
          <w:spacing w:val="0"/>
          <w:w w:val="100"/>
          <w:kern w:val="0"/>
          <w:position w:val="0"/>
          <w:sz w:val="21"/>
          <w:szCs w:val="21"/>
        </w:rPr>
        <w:t>the clock and watch．</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A. 3</w:t>
      </w:r>
      <w:r>
        <w:rPr>
          <w:rFonts w:ascii="Times New Roman" w:hAnsi="Times New Roman" w:eastAsia="宋体"/>
          <w:bCs/>
          <w:color w:val="auto"/>
          <w:spacing w:val="0"/>
          <w:w w:val="100"/>
          <w:kern w:val="0"/>
          <w:position w:val="0"/>
          <w:sz w:val="21"/>
          <w:szCs w:val="21"/>
        </w:rPr>
        <w:tab/>
      </w:r>
      <w:r>
        <w:rPr>
          <w:rFonts w:ascii="Times New Roman" w:hAnsi="Times New Roman" w:eastAsia="宋体"/>
          <w:bCs/>
          <w:color w:val="auto"/>
          <w:spacing w:val="0"/>
          <w:w w:val="100"/>
          <w:kern w:val="0"/>
          <w:position w:val="0"/>
          <w:sz w:val="21"/>
          <w:szCs w:val="21"/>
        </w:rPr>
        <w:t>B. 4</w:t>
      </w:r>
      <w:r>
        <w:rPr>
          <w:rFonts w:ascii="Times New Roman" w:hAnsi="Times New Roman" w:eastAsia="宋体"/>
          <w:bCs/>
          <w:color w:val="auto"/>
          <w:spacing w:val="0"/>
          <w:w w:val="100"/>
          <w:kern w:val="0"/>
          <w:position w:val="0"/>
          <w:sz w:val="21"/>
          <w:szCs w:val="21"/>
        </w:rPr>
        <w:tab/>
      </w:r>
      <w:r>
        <w:rPr>
          <w:rFonts w:ascii="Times New Roman" w:hAnsi="Times New Roman" w:eastAsia="宋体"/>
          <w:bCs/>
          <w:color w:val="auto"/>
          <w:spacing w:val="0"/>
          <w:w w:val="100"/>
          <w:kern w:val="0"/>
          <w:position w:val="0"/>
          <w:sz w:val="21"/>
          <w:szCs w:val="21"/>
        </w:rPr>
        <w:t>C. 5</w:t>
      </w:r>
      <w:r>
        <w:rPr>
          <w:rFonts w:ascii="Times New Roman" w:hAnsi="Times New Roman" w:eastAsia="宋体"/>
          <w:bCs/>
          <w:color w:val="auto"/>
          <w:spacing w:val="0"/>
          <w:w w:val="100"/>
          <w:kern w:val="0"/>
          <w:position w:val="0"/>
          <w:sz w:val="21"/>
          <w:szCs w:val="21"/>
        </w:rPr>
        <w:tab/>
      </w:r>
      <w:r>
        <w:rPr>
          <w:rFonts w:ascii="Times New Roman" w:hAnsi="Times New Roman" w:eastAsia="宋体"/>
          <w:bCs/>
          <w:color w:val="auto"/>
          <w:spacing w:val="0"/>
          <w:w w:val="100"/>
          <w:kern w:val="0"/>
          <w:position w:val="0"/>
          <w:sz w:val="21"/>
          <w:szCs w:val="21"/>
        </w:rPr>
        <w:t>D. 7</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Times New Roman" w:hAnsi="Times New Roman" w:eastAsia="宋体"/>
          <w:bCs/>
          <w:color w:val="auto"/>
          <w:spacing w:val="0"/>
          <w:w w:val="100"/>
          <w:kern w:val="0"/>
          <w:position w:val="0"/>
          <w:sz w:val="21"/>
          <w:szCs w:val="21"/>
        </w:rPr>
      </w:pPr>
      <w:r>
        <w:rPr>
          <w:rFonts w:hint="eastAsia" w:ascii="Times New Roman" w:hAnsi="Times New Roman" w:eastAsia="宋体"/>
          <w:bCs/>
          <w:color w:val="auto"/>
          <w:spacing w:val="0"/>
          <w:w w:val="100"/>
          <w:kern w:val="0"/>
          <w:position w:val="0"/>
          <w:sz w:val="21"/>
          <w:szCs w:val="21"/>
          <w:lang w:val="en-US" w:eastAsia="zh-CN"/>
        </w:rPr>
        <w:t>63</w:t>
      </w:r>
      <w:r>
        <w:rPr>
          <w:rFonts w:ascii="Times New Roman" w:hAnsi="Times New Roman" w:eastAsia="宋体"/>
          <w:bCs/>
          <w:color w:val="auto"/>
          <w:spacing w:val="0"/>
          <w:w w:val="100"/>
          <w:kern w:val="0"/>
          <w:position w:val="0"/>
          <w:sz w:val="21"/>
          <w:szCs w:val="21"/>
        </w:rPr>
        <w:t>. The Eskimos in the far north can't use the sun for a clock because 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A. they know very little about the sun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B. the sun there never goes down in winter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C. it's too cold for them to go out to watch the sun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D. it has long days during summers and long night during winters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Times New Roman" w:hAnsi="Times New Roman" w:eastAsia="宋体"/>
          <w:bCs/>
          <w:color w:val="auto"/>
          <w:spacing w:val="0"/>
          <w:w w:val="100"/>
          <w:kern w:val="0"/>
          <w:position w:val="0"/>
          <w:sz w:val="21"/>
          <w:szCs w:val="21"/>
        </w:rPr>
      </w:pPr>
      <w:r>
        <w:rPr>
          <w:rFonts w:hint="eastAsia" w:ascii="Times New Roman" w:hAnsi="Times New Roman" w:eastAsia="宋体"/>
          <w:bCs/>
          <w:color w:val="auto"/>
          <w:spacing w:val="0"/>
          <w:w w:val="100"/>
          <w:kern w:val="0"/>
          <w:position w:val="0"/>
          <w:sz w:val="21"/>
          <w:szCs w:val="21"/>
          <w:lang w:val="en-US" w:eastAsia="zh-CN"/>
        </w:rPr>
        <w:t>64</w:t>
      </w:r>
      <w:r>
        <w:rPr>
          <w:rFonts w:ascii="Times New Roman" w:hAnsi="Times New Roman" w:eastAsia="宋体"/>
          <w:bCs/>
          <w:color w:val="auto"/>
          <w:spacing w:val="0"/>
          <w:w w:val="100"/>
          <w:kern w:val="0"/>
          <w:position w:val="0"/>
          <w:sz w:val="21"/>
          <w:szCs w:val="21"/>
        </w:rPr>
        <w:t>. The underlined word "tides" in the passage means _______.</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A. 洋流</w:t>
      </w:r>
      <w:r>
        <w:rPr>
          <w:rFonts w:ascii="Times New Roman" w:hAnsi="Times New Roman" w:eastAsia="宋体"/>
          <w:bCs/>
          <w:color w:val="auto"/>
          <w:spacing w:val="0"/>
          <w:w w:val="100"/>
          <w:kern w:val="0"/>
          <w:position w:val="0"/>
          <w:sz w:val="21"/>
          <w:szCs w:val="21"/>
        </w:rPr>
        <w:tab/>
      </w:r>
      <w:r>
        <w:rPr>
          <w:rFonts w:ascii="Times New Roman" w:hAnsi="Times New Roman" w:eastAsia="宋体"/>
          <w:bCs/>
          <w:color w:val="auto"/>
          <w:spacing w:val="0"/>
          <w:w w:val="100"/>
          <w:kern w:val="0"/>
          <w:position w:val="0"/>
          <w:sz w:val="21"/>
          <w:szCs w:val="21"/>
        </w:rPr>
        <w:t>B. 潮汐</w:t>
      </w:r>
      <w:r>
        <w:rPr>
          <w:rFonts w:ascii="Times New Roman" w:hAnsi="Times New Roman" w:eastAsia="宋体"/>
          <w:bCs/>
          <w:color w:val="auto"/>
          <w:spacing w:val="0"/>
          <w:w w:val="100"/>
          <w:kern w:val="0"/>
          <w:position w:val="0"/>
          <w:sz w:val="21"/>
          <w:szCs w:val="21"/>
        </w:rPr>
        <w:tab/>
      </w:r>
      <w:r>
        <w:rPr>
          <w:rFonts w:ascii="Times New Roman" w:hAnsi="Times New Roman" w:eastAsia="宋体"/>
          <w:bCs/>
          <w:color w:val="auto"/>
          <w:spacing w:val="0"/>
          <w:w w:val="100"/>
          <w:kern w:val="0"/>
          <w:position w:val="0"/>
          <w:sz w:val="21"/>
          <w:szCs w:val="21"/>
        </w:rPr>
        <w:t>C. 海啸</w:t>
      </w:r>
      <w:r>
        <w:rPr>
          <w:rFonts w:ascii="Times New Roman" w:hAnsi="Times New Roman" w:eastAsia="宋体"/>
          <w:bCs/>
          <w:color w:val="auto"/>
          <w:spacing w:val="0"/>
          <w:w w:val="100"/>
          <w:kern w:val="0"/>
          <w:position w:val="0"/>
          <w:sz w:val="21"/>
          <w:szCs w:val="21"/>
        </w:rPr>
        <w:tab/>
      </w:r>
      <w:r>
        <w:rPr>
          <w:rFonts w:ascii="Times New Roman" w:hAnsi="Times New Roman" w:eastAsia="宋体"/>
          <w:bCs/>
          <w:color w:val="auto"/>
          <w:spacing w:val="0"/>
          <w:w w:val="100"/>
          <w:kern w:val="0"/>
          <w:position w:val="0"/>
          <w:sz w:val="21"/>
          <w:szCs w:val="21"/>
        </w:rPr>
        <w:t>D. 波浪</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Times New Roman" w:hAnsi="Times New Roman" w:eastAsia="宋体"/>
          <w:bCs/>
          <w:color w:val="auto"/>
          <w:spacing w:val="0"/>
          <w:w w:val="100"/>
          <w:kern w:val="0"/>
          <w:position w:val="0"/>
          <w:sz w:val="21"/>
          <w:szCs w:val="21"/>
        </w:rPr>
      </w:pPr>
      <w:r>
        <w:rPr>
          <w:rFonts w:hint="eastAsia" w:ascii="Times New Roman" w:hAnsi="Times New Roman" w:eastAsia="宋体"/>
          <w:bCs/>
          <w:color w:val="auto"/>
          <w:spacing w:val="0"/>
          <w:w w:val="100"/>
          <w:kern w:val="0"/>
          <w:position w:val="0"/>
          <w:sz w:val="21"/>
          <w:szCs w:val="21"/>
        </w:rPr>
        <w:t>6</w:t>
      </w:r>
      <w:r>
        <w:rPr>
          <w:rFonts w:hint="eastAsia" w:ascii="Times New Roman" w:hAnsi="Times New Roman" w:eastAsia="宋体"/>
          <w:bCs/>
          <w:color w:val="auto"/>
          <w:spacing w:val="0"/>
          <w:w w:val="100"/>
          <w:kern w:val="0"/>
          <w:position w:val="0"/>
          <w:sz w:val="21"/>
          <w:szCs w:val="21"/>
          <w:lang w:val="en-US" w:eastAsia="zh-CN"/>
        </w:rPr>
        <w:t>5</w:t>
      </w:r>
      <w:r>
        <w:rPr>
          <w:rFonts w:ascii="Times New Roman" w:hAnsi="Times New Roman" w:eastAsia="宋体"/>
          <w:bCs/>
          <w:color w:val="auto"/>
          <w:spacing w:val="0"/>
          <w:w w:val="100"/>
          <w:kern w:val="0"/>
          <w:position w:val="0"/>
          <w:sz w:val="21"/>
          <w:szCs w:val="21"/>
        </w:rPr>
        <w:t>. What's the best title for the passage?</w:t>
      </w:r>
    </w:p>
    <w:p>
      <w:pPr>
        <w:keepNext w:val="0"/>
        <w:keepLines w:val="0"/>
        <w:pageBreakBefore w:val="0"/>
        <w:widowControl w:val="0"/>
        <w:tabs>
          <w:tab w:val="left" w:pos="4873"/>
        </w:tabs>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A. Different Ways to Tell Time</w:t>
      </w:r>
      <w:r>
        <w:rPr>
          <w:rFonts w:ascii="Times New Roman" w:hAnsi="Times New Roman" w:eastAsia="宋体"/>
          <w:bCs/>
          <w:color w:val="auto"/>
          <w:spacing w:val="0"/>
          <w:w w:val="100"/>
          <w:kern w:val="0"/>
          <w:position w:val="0"/>
          <w:sz w:val="21"/>
          <w:szCs w:val="21"/>
        </w:rPr>
        <w:tab/>
      </w:r>
      <w:r>
        <w:rPr>
          <w:rFonts w:ascii="Times New Roman" w:hAnsi="Times New Roman" w:eastAsia="宋体"/>
          <w:bCs/>
          <w:color w:val="auto"/>
          <w:spacing w:val="0"/>
          <w:w w:val="100"/>
          <w:kern w:val="0"/>
          <w:position w:val="0"/>
          <w:sz w:val="21"/>
          <w:szCs w:val="21"/>
        </w:rPr>
        <w:t>B. How the Clock Was Invented</w:t>
      </w:r>
    </w:p>
    <w:p>
      <w:pPr>
        <w:keepNext w:val="0"/>
        <w:keepLines w:val="0"/>
        <w:pageBreakBefore w:val="0"/>
        <w:widowControl w:val="0"/>
        <w:tabs>
          <w:tab w:val="left" w:pos="4873"/>
        </w:tabs>
        <w:kinsoku/>
        <w:wordWrap/>
        <w:overflowPunct/>
        <w:topLinePunct w:val="0"/>
        <w:autoSpaceDE/>
        <w:autoSpaceDN/>
        <w:bidi w:val="0"/>
        <w:adjustRightInd/>
        <w:snapToGrid/>
        <w:spacing w:beforeAutospacing="0" w:afterAutospacing="0" w:line="240" w:lineRule="auto"/>
        <w:ind w:firstLine="210" w:firstLineChars="100"/>
        <w:jc w:val="left"/>
        <w:textAlignment w:val="center"/>
        <w:rPr>
          <w:rFonts w:ascii="Times New Roman" w:hAnsi="Times New Roman" w:eastAsia="宋体"/>
          <w:bCs/>
          <w:color w:val="auto"/>
          <w:spacing w:val="0"/>
          <w:w w:val="100"/>
          <w:kern w:val="0"/>
          <w:position w:val="0"/>
          <w:sz w:val="21"/>
          <w:szCs w:val="21"/>
        </w:rPr>
      </w:pPr>
      <w:r>
        <w:rPr>
          <w:rFonts w:ascii="Times New Roman" w:hAnsi="Times New Roman" w:eastAsia="宋体"/>
          <w:bCs/>
          <w:color w:val="auto"/>
          <w:spacing w:val="0"/>
          <w:w w:val="100"/>
          <w:kern w:val="0"/>
          <w:position w:val="0"/>
          <w:sz w:val="21"/>
          <w:szCs w:val="21"/>
        </w:rPr>
        <w:t>C. The Development of the Clock</w:t>
      </w:r>
      <w:r>
        <w:rPr>
          <w:rFonts w:ascii="Times New Roman" w:hAnsi="Times New Roman" w:eastAsia="宋体"/>
          <w:bCs/>
          <w:color w:val="auto"/>
          <w:spacing w:val="0"/>
          <w:w w:val="100"/>
          <w:kern w:val="0"/>
          <w:position w:val="0"/>
          <w:sz w:val="21"/>
          <w:szCs w:val="21"/>
        </w:rPr>
        <w:tab/>
      </w:r>
      <w:r>
        <w:rPr>
          <w:rFonts w:ascii="Times New Roman" w:hAnsi="Times New Roman" w:eastAsia="宋体"/>
          <w:bCs/>
          <w:color w:val="auto"/>
          <w:spacing w:val="0"/>
          <w:w w:val="100"/>
          <w:kern w:val="0"/>
          <w:position w:val="0"/>
          <w:sz w:val="21"/>
          <w:szCs w:val="21"/>
        </w:rPr>
        <w:t>D. A Useful Machine to Tell Time</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center"/>
        <w:rPr>
          <w:rFonts w:hint="default" w:ascii="Times New Roman" w:hAnsi="Times New Roman" w:eastAsia="宋体"/>
          <w:b w:val="0"/>
          <w:bCs w:val="0"/>
          <w:spacing w:val="0"/>
          <w:w w:val="100"/>
          <w:kern w:val="0"/>
          <w:position w:val="0"/>
          <w:sz w:val="21"/>
          <w:szCs w:val="21"/>
          <w:lang w:val="en-US" w:eastAsia="zh-CN"/>
        </w:rPr>
      </w:pPr>
    </w:p>
    <w:p>
      <w:pPr>
        <w:keepNext w:val="0"/>
        <w:keepLines w:val="0"/>
        <w:pageBreakBefore w:val="0"/>
        <w:widowControl w:val="0"/>
        <w:kinsoku/>
        <w:wordWrap/>
        <w:overflowPunct/>
        <w:topLinePunct w:val="0"/>
        <w:autoSpaceDE/>
        <w:autoSpaceDN/>
        <w:bidi w:val="0"/>
        <w:spacing w:beforeAutospacing="0" w:afterAutospacing="0" w:line="240" w:lineRule="auto"/>
        <w:jc w:val="center"/>
        <w:textAlignment w:val="center"/>
        <w:rPr>
          <w:rFonts w:hint="eastAsia" w:ascii="Times New Roman" w:hAnsi="Times New Roman" w:eastAsia="宋体" w:cs="宋体"/>
          <w:spacing w:val="0"/>
          <w:w w:val="100"/>
          <w:kern w:val="0"/>
          <w:position w:val="0"/>
          <w:sz w:val="28"/>
          <w:szCs w:val="40"/>
          <w:lang w:eastAsia="zh-CN"/>
        </w:rPr>
      </w:pPr>
      <w:r>
        <w:rPr>
          <w:rFonts w:hint="eastAsia" w:ascii="Times New Roman" w:hAnsi="Times New Roman" w:eastAsia="宋体" w:cs="宋体"/>
          <w:b/>
          <w:bCs w:val="0"/>
          <w:spacing w:val="0"/>
          <w:w w:val="100"/>
          <w:kern w:val="0"/>
          <w:position w:val="0"/>
          <w:sz w:val="28"/>
          <w:szCs w:val="40"/>
        </w:rPr>
        <w:t>第Ⅱ卷（非选择题  共60分）</w:t>
      </w:r>
    </w:p>
    <w:p>
      <w:pPr>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eastAsia" w:ascii="Times New Roman" w:hAnsi="Times New Roman" w:eastAsia="宋体"/>
          <w:spacing w:val="0"/>
          <w:w w:val="100"/>
          <w:kern w:val="0"/>
          <w:position w:val="0"/>
          <w:sz w:val="21"/>
          <w:szCs w:val="21"/>
          <w:lang w:eastAsia="zh-CN"/>
        </w:rPr>
      </w:pPr>
      <w:r>
        <w:rPr>
          <w:rFonts w:hint="eastAsia" w:ascii="Times New Roman" w:hAnsi="Times New Roman" w:eastAsia="宋体"/>
          <w:b/>
          <w:spacing w:val="0"/>
          <w:w w:val="100"/>
          <w:kern w:val="0"/>
          <w:position w:val="0"/>
          <w:sz w:val="21"/>
          <w:szCs w:val="21"/>
          <w:lang w:eastAsia="zh-CN"/>
        </w:rPr>
        <w:t>五</w:t>
      </w:r>
      <w:r>
        <w:rPr>
          <w:rFonts w:hint="eastAsia" w:ascii="Times New Roman" w:hAnsi="Times New Roman" w:eastAsia="宋体"/>
          <w:b/>
          <w:spacing w:val="0"/>
          <w:w w:val="100"/>
          <w:kern w:val="0"/>
          <w:position w:val="0"/>
          <w:sz w:val="21"/>
          <w:szCs w:val="21"/>
        </w:rPr>
        <w:t>、词汇运用</w:t>
      </w:r>
      <w:r>
        <w:rPr>
          <w:rFonts w:hint="eastAsia" w:ascii="Times New Roman" w:hAnsi="Times New Roman" w:eastAsia="宋体"/>
          <w:spacing w:val="0"/>
          <w:w w:val="100"/>
          <w:kern w:val="0"/>
          <w:position w:val="0"/>
          <w:sz w:val="21"/>
          <w:szCs w:val="21"/>
        </w:rPr>
        <w:t>(共10小题;每小题1分,计10分)</w:t>
      </w:r>
    </w:p>
    <w:p>
      <w:pPr>
        <w:keepNext w:val="0"/>
        <w:keepLines w:val="0"/>
        <w:pageBreakBefore w:val="0"/>
        <w:widowControl w:val="0"/>
        <w:kinsoku/>
        <w:wordWrap/>
        <w:overflowPunct/>
        <w:topLinePunct w:val="0"/>
        <w:autoSpaceDE/>
        <w:autoSpaceDN/>
        <w:bidi w:val="0"/>
        <w:spacing w:beforeAutospacing="0" w:afterAutospacing="0" w:line="240" w:lineRule="auto"/>
        <w:ind w:firstLine="420" w:firstLineChars="200"/>
        <w:textAlignment w:val="center"/>
        <w:rPr>
          <w:rFonts w:hint="eastAsia" w:ascii="Times New Roman" w:hAnsi="Times New Roman" w:eastAsia="宋体"/>
          <w:b w:val="0"/>
          <w:i w:val="0"/>
          <w:color w:val="000000"/>
          <w:spacing w:val="0"/>
          <w:w w:val="100"/>
          <w:kern w:val="0"/>
          <w:position w:val="0"/>
          <w:sz w:val="21"/>
          <w:szCs w:val="21"/>
          <w:lang w:val="en-US" w:eastAsia="zh-CN"/>
        </w:rPr>
      </w:pPr>
      <w:r>
        <w:rPr>
          <w:rFonts w:hint="eastAsia" w:ascii="Times New Roman" w:hAnsi="Times New Roman" w:eastAsia="宋体"/>
          <w:spacing w:val="0"/>
          <w:w w:val="100"/>
          <w:kern w:val="0"/>
          <w:position w:val="0"/>
          <w:sz w:val="21"/>
          <w:szCs w:val="21"/>
        </w:rPr>
        <w:t>根据句子意思，用括号中所给汉语提示或英语单词的适当形式填空。在答题卡标有题号的横线上，写出空缺处所填单词的正确形</w:t>
      </w:r>
      <w:r>
        <w:rPr>
          <w:rFonts w:hint="eastAsia" w:ascii="Times New Roman" w:hAnsi="Times New Roman" w:eastAsia="宋体"/>
          <w:spacing w:val="0"/>
          <w:w w:val="100"/>
          <w:kern w:val="0"/>
          <w:position w:val="0"/>
          <w:sz w:val="21"/>
          <w:szCs w:val="21"/>
        </w:rPr>
        <w:drawing>
          <wp:inline distT="0" distB="0" distL="114300" distR="114300">
            <wp:extent cx="18415" cy="16510"/>
            <wp:effectExtent l="0" t="0" r="0" b="0"/>
            <wp:docPr id="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 "/>
                    <pic:cNvPicPr>
                      <a:picLocks noChangeAspect="1"/>
                    </pic:cNvPicPr>
                  </pic:nvPicPr>
                  <pic:blipFill>
                    <a:blip r:embed="rId28"/>
                    <a:stretch>
                      <a:fillRect/>
                    </a:stretch>
                  </pic:blipFill>
                  <pic:spPr>
                    <a:xfrm>
                      <a:off x="0" y="0"/>
                      <a:ext cx="18415" cy="16510"/>
                    </a:xfrm>
                    <a:prstGeom prst="rect">
                      <a:avLst/>
                    </a:prstGeom>
                    <a:noFill/>
                    <a:ln>
                      <a:noFill/>
                    </a:ln>
                  </pic:spPr>
                </pic:pic>
              </a:graphicData>
            </a:graphic>
          </wp:inline>
        </w:drawing>
      </w:r>
      <w:r>
        <w:rPr>
          <w:rFonts w:hint="eastAsia" w:ascii="Times New Roman" w:hAnsi="Times New Roman" w:eastAsia="宋体"/>
          <w:spacing w:val="0"/>
          <w:w w:val="100"/>
          <w:kern w:val="0"/>
          <w:position w:val="0"/>
          <w:sz w:val="21"/>
          <w:szCs w:val="21"/>
        </w:rPr>
        <w:t>式。(每空一词)</w:t>
      </w:r>
    </w:p>
    <w:p>
      <w:pPr>
        <w:pStyle w:val="13"/>
        <w:keepNext w:val="0"/>
        <w:keepLines w:val="0"/>
        <w:pageBreakBefore w:val="0"/>
        <w:kinsoku/>
        <w:wordWrap/>
        <w:overflowPunct/>
        <w:topLinePunct w:val="0"/>
        <w:bidi w:val="0"/>
        <w:spacing w:before="0" w:beforeAutospacing="0" w:after="0" w:afterAutospacing="0" w:line="240" w:lineRule="auto"/>
        <w:ind w:firstLine="0" w:firstLineChars="0"/>
        <w:textAlignment w:val="center"/>
        <w:rPr>
          <w:rFonts w:ascii="Times New Roman" w:hAnsi="Times New Roman" w:eastAsia="宋体"/>
          <w:spacing w:val="0"/>
          <w:w w:val="100"/>
          <w:kern w:val="0"/>
          <w:position w:val="0"/>
          <w:sz w:val="21"/>
          <w:szCs w:val="21"/>
        </w:rPr>
      </w:pPr>
      <w:r>
        <w:rPr>
          <w:rFonts w:hint="eastAsia" w:ascii="Times New Roman" w:hAnsi="Times New Roman" w:eastAsia="宋体"/>
          <w:b w:val="0"/>
          <w:i w:val="0"/>
          <w:color w:val="000000"/>
          <w:spacing w:val="0"/>
          <w:w w:val="100"/>
          <w:kern w:val="0"/>
          <w:position w:val="0"/>
          <w:sz w:val="21"/>
          <w:lang w:val="en-US" w:eastAsia="zh-CN"/>
        </w:rPr>
        <w:t>66.</w:t>
      </w:r>
      <w:r>
        <w:rPr>
          <w:rFonts w:ascii="Times New Roman" w:hAnsi="Times New Roman" w:eastAsia="宋体"/>
          <w:spacing w:val="0"/>
          <w:w w:val="100"/>
          <w:kern w:val="0"/>
          <w:position w:val="0"/>
          <w:sz w:val="21"/>
          <w:szCs w:val="21"/>
        </w:rPr>
        <w:t>The book says kites flying was invented by people two ________(</w:t>
      </w:r>
      <w:r>
        <w:rPr>
          <w:rFonts w:hint="eastAsia" w:ascii="Times New Roman" w:hAnsi="Times New Roman" w:eastAsia="宋体"/>
          <w:spacing w:val="0"/>
          <w:w w:val="100"/>
          <w:kern w:val="0"/>
          <w:position w:val="0"/>
          <w:sz w:val="21"/>
          <w:szCs w:val="21"/>
          <w:lang w:eastAsia="zh-CN"/>
        </w:rPr>
        <w:t>世纪</w:t>
      </w:r>
      <w:r>
        <w:rPr>
          <w:rFonts w:ascii="Times New Roman" w:hAnsi="Times New Roman" w:eastAsia="宋体"/>
          <w:spacing w:val="0"/>
          <w:w w:val="100"/>
          <w:kern w:val="0"/>
          <w:position w:val="0"/>
          <w:sz w:val="21"/>
          <w:szCs w:val="21"/>
        </w:rPr>
        <w:t>) ago.</w:t>
      </w:r>
    </w:p>
    <w:p>
      <w:pPr>
        <w:keepNext w:val="0"/>
        <w:keepLines w:val="0"/>
        <w:pageBreakBefore w:val="0"/>
        <w:kinsoku/>
        <w:wordWrap/>
        <w:overflowPunct/>
        <w:topLinePunct w:val="0"/>
        <w:bidi w:val="0"/>
        <w:spacing w:beforeAutospacing="0" w:afterAutospacing="0" w:line="240" w:lineRule="auto"/>
        <w:textAlignment w:val="center"/>
        <w:rPr>
          <w:rFonts w:hint="eastAsia" w:ascii="Times New Roman" w:hAnsi="Times New Roman" w:eastAsia="宋体"/>
          <w:bCs/>
          <w:spacing w:val="0"/>
          <w:w w:val="100"/>
          <w:kern w:val="0"/>
          <w:position w:val="0"/>
          <w:sz w:val="21"/>
          <w:szCs w:val="21"/>
        </w:rPr>
      </w:pPr>
      <w:r>
        <w:rPr>
          <w:rFonts w:hint="eastAsia" w:ascii="Times New Roman" w:hAnsi="Times New Roman" w:eastAsia="宋体"/>
          <w:bCs/>
          <w:spacing w:val="0"/>
          <w:w w:val="100"/>
          <w:kern w:val="0"/>
          <w:position w:val="0"/>
          <w:sz w:val="21"/>
          <w:szCs w:val="21"/>
        </w:rPr>
        <w:t>6</w:t>
      </w:r>
      <w:r>
        <w:rPr>
          <w:rFonts w:hint="eastAsia" w:ascii="Times New Roman" w:hAnsi="Times New Roman" w:eastAsia="宋体"/>
          <w:bCs/>
          <w:spacing w:val="0"/>
          <w:w w:val="100"/>
          <w:kern w:val="0"/>
          <w:position w:val="0"/>
          <w:sz w:val="21"/>
          <w:szCs w:val="21"/>
          <w:lang w:val="en-US" w:eastAsia="zh-CN"/>
        </w:rPr>
        <w:t>7.</w:t>
      </w:r>
      <w:r>
        <w:rPr>
          <w:rFonts w:hint="eastAsia" w:ascii="Times New Roman" w:hAnsi="Times New Roman" w:eastAsia="宋体"/>
          <w:bCs/>
          <w:spacing w:val="0"/>
          <w:w w:val="100"/>
          <w:kern w:val="0"/>
          <w:position w:val="0"/>
          <w:sz w:val="21"/>
          <w:szCs w:val="21"/>
        </w:rPr>
        <w:t>The door are all __________ (锁上的) .Nobody can get in.</w:t>
      </w:r>
    </w:p>
    <w:p>
      <w:pPr>
        <w:pStyle w:val="14"/>
        <w:tabs>
          <w:tab w:val="left" w:pos="640"/>
          <w:tab w:val="left" w:pos="1580"/>
          <w:tab w:val="left" w:pos="2360"/>
          <w:tab w:val="left" w:pos="3200"/>
        </w:tabs>
        <w:wordWrap/>
        <w:spacing w:beforeAutospacing="0" w:afterAutospacing="0" w:line="240" w:lineRule="auto"/>
        <w:textAlignment w:val="center"/>
        <w:rPr>
          <w:rStyle w:val="15"/>
          <w:rFonts w:hint="default" w:ascii="Times New Roman" w:hAnsi="Times New Roman" w:eastAsia="宋体" w:cs="Times New Roman"/>
          <w:spacing w:val="0"/>
          <w:w w:val="100"/>
          <w:kern w:val="0"/>
          <w:position w:val="0"/>
          <w:sz w:val="21"/>
          <w:lang w:val="en-US" w:eastAsia="ja-JP"/>
        </w:rPr>
      </w:pPr>
      <w:r>
        <w:rPr>
          <w:rFonts w:hint="eastAsia" w:ascii="Times New Roman" w:hAnsi="Times New Roman" w:eastAsia="宋体"/>
          <w:bCs/>
          <w:spacing w:val="0"/>
          <w:w w:val="100"/>
          <w:kern w:val="0"/>
          <w:position w:val="0"/>
          <w:sz w:val="21"/>
          <w:szCs w:val="21"/>
          <w:lang w:val="en-US" w:eastAsia="zh-CN"/>
        </w:rPr>
        <w:t xml:space="preserve">68. Please write down all the </w:t>
      </w:r>
      <w:r>
        <w:rPr>
          <w:rFonts w:hint="eastAsia" w:ascii="Times New Roman" w:hAnsi="Times New Roman" w:eastAsia="宋体"/>
          <w:bCs/>
          <w:spacing w:val="0"/>
          <w:w w:val="100"/>
          <w:kern w:val="0"/>
          <w:position w:val="0"/>
          <w:sz w:val="21"/>
          <w:szCs w:val="21"/>
          <w:u w:val="single"/>
          <w:lang w:val="en-US" w:eastAsia="zh-CN"/>
        </w:rPr>
        <w:t xml:space="preserve">             </w:t>
      </w:r>
      <w:r>
        <w:rPr>
          <w:rFonts w:hint="eastAsia" w:ascii="Times New Roman" w:hAnsi="Times New Roman" w:eastAsia="宋体"/>
          <w:bCs/>
          <w:spacing w:val="0"/>
          <w:w w:val="100"/>
          <w:kern w:val="0"/>
          <w:position w:val="0"/>
          <w:sz w:val="21"/>
          <w:szCs w:val="21"/>
          <w:lang w:val="en-US" w:eastAsia="zh-CN"/>
        </w:rPr>
        <w:t xml:space="preserve">(工程师）names. </w:t>
      </w:r>
    </w:p>
    <w:p>
      <w:pPr>
        <w:pStyle w:val="4"/>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default" w:ascii="Times New Roman" w:hAnsi="Times New Roman" w:eastAsia="宋体"/>
          <w:b w:val="0"/>
          <w:bCs w:val="0"/>
          <w:i w:val="0"/>
          <w:color w:val="auto"/>
          <w:spacing w:val="0"/>
          <w:w w:val="100"/>
          <w:kern w:val="0"/>
          <w:position w:val="0"/>
          <w:sz w:val="21"/>
          <w:szCs w:val="21"/>
          <w:lang w:val="en-US" w:eastAsia="zh-CN"/>
        </w:rPr>
      </w:pPr>
      <w:r>
        <w:rPr>
          <w:rFonts w:hint="eastAsia" w:ascii="Times New Roman" w:hAnsi="Times New Roman" w:eastAsia="宋体"/>
          <w:b w:val="0"/>
          <w:bCs w:val="0"/>
          <w:i w:val="0"/>
          <w:color w:val="auto"/>
          <w:spacing w:val="0"/>
          <w:w w:val="100"/>
          <w:kern w:val="0"/>
          <w:position w:val="0"/>
          <w:sz w:val="21"/>
          <w:szCs w:val="21"/>
          <w:lang w:val="en-US" w:eastAsia="zh-CN"/>
        </w:rPr>
        <w:t xml:space="preserve">69. </w:t>
      </w:r>
      <w:r>
        <w:rPr>
          <w:rFonts w:hint="eastAsia" w:ascii="Times New Roman" w:hAnsi="Times New Roman" w:eastAsia="宋体"/>
          <w:b w:val="0"/>
          <w:bCs w:val="0"/>
          <w:color w:val="auto"/>
          <w:spacing w:val="0"/>
          <w:w w:val="100"/>
          <w:kern w:val="0"/>
          <w:position w:val="0"/>
          <w:sz w:val="21"/>
          <w:szCs w:val="21"/>
          <w:lang w:val="en-US" w:eastAsia="zh-CN"/>
        </w:rPr>
        <w:t>If you want to go there,you must go</w:t>
      </w:r>
      <w:r>
        <w:rPr>
          <w:rFonts w:hint="eastAsia" w:ascii="Times New Roman" w:hAnsi="Times New Roman" w:eastAsia="宋体"/>
          <w:b w:val="0"/>
          <w:bCs w:val="0"/>
          <w:color w:val="auto"/>
          <w:spacing w:val="0"/>
          <w:w w:val="100"/>
          <w:kern w:val="0"/>
          <w:position w:val="0"/>
          <w:sz w:val="21"/>
          <w:szCs w:val="21"/>
          <w:u w:val="single"/>
          <w:lang w:val="en-US" w:eastAsia="zh-CN"/>
        </w:rPr>
        <w:t xml:space="preserve">       </w:t>
      </w:r>
      <w:r>
        <w:rPr>
          <w:rFonts w:hint="eastAsia" w:ascii="Times New Roman" w:hAnsi="Times New Roman" w:eastAsia="宋体"/>
          <w:b w:val="0"/>
          <w:bCs w:val="0"/>
          <w:color w:val="auto"/>
          <w:spacing w:val="0"/>
          <w:w w:val="100"/>
          <w:kern w:val="0"/>
          <w:position w:val="0"/>
          <w:sz w:val="21"/>
          <w:szCs w:val="21"/>
          <w:u w:val="single"/>
          <w:lang w:val="en-US" w:eastAsia="zh-CN"/>
        </w:rPr>
        <w:tab/>
      </w:r>
      <w:r>
        <w:rPr>
          <w:rFonts w:hint="eastAsia" w:ascii="Times New Roman" w:hAnsi="Times New Roman" w:eastAsia="宋体"/>
          <w:b w:val="0"/>
          <w:bCs w:val="0"/>
          <w:color w:val="auto"/>
          <w:spacing w:val="0"/>
          <w:w w:val="100"/>
          <w:kern w:val="0"/>
          <w:position w:val="0"/>
          <w:sz w:val="21"/>
          <w:szCs w:val="21"/>
          <w:u w:val="single"/>
          <w:lang w:val="en-US" w:eastAsia="zh-CN"/>
        </w:rPr>
        <w:t xml:space="preserve">  </w:t>
      </w:r>
      <w:r>
        <w:rPr>
          <w:rFonts w:hint="eastAsia" w:ascii="Times New Roman" w:hAnsi="Times New Roman" w:eastAsia="宋体"/>
          <w:b w:val="0"/>
          <w:bCs w:val="0"/>
          <w:color w:val="auto"/>
          <w:spacing w:val="0"/>
          <w:w w:val="100"/>
          <w:kern w:val="0"/>
          <w:position w:val="0"/>
          <w:sz w:val="21"/>
          <w:szCs w:val="21"/>
          <w:u w:val="none"/>
          <w:lang w:val="en-US" w:eastAsia="zh-CN"/>
        </w:rPr>
        <w:t>(通过）a forest.</w:t>
      </w:r>
    </w:p>
    <w:p>
      <w:pPr>
        <w:pStyle w:val="4"/>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eastAsia" w:ascii="Times New Roman" w:hAnsi="Times New Roman" w:eastAsia="宋体"/>
          <w:b w:val="0"/>
          <w:i w:val="0"/>
          <w:color w:val="000000"/>
          <w:spacing w:val="0"/>
          <w:w w:val="100"/>
          <w:kern w:val="0"/>
          <w:position w:val="0"/>
          <w:sz w:val="21"/>
          <w:szCs w:val="21"/>
          <w:lang w:val="en-US" w:eastAsia="zh-CN"/>
        </w:rPr>
      </w:pPr>
      <w:r>
        <w:rPr>
          <w:rFonts w:hint="eastAsia" w:ascii="Times New Roman" w:hAnsi="Times New Roman" w:eastAsia="宋体"/>
          <w:b w:val="0"/>
          <w:i w:val="0"/>
          <w:color w:val="000000"/>
          <w:spacing w:val="0"/>
          <w:w w:val="100"/>
          <w:kern w:val="0"/>
          <w:position w:val="0"/>
          <w:sz w:val="21"/>
          <w:szCs w:val="21"/>
          <w:lang w:val="en-US" w:eastAsia="zh-CN"/>
        </w:rPr>
        <w:t xml:space="preserve">70. This young man dropped a lot of _______________ (垃圾) everywhere just now. </w:t>
      </w:r>
    </w:p>
    <w:p>
      <w:pPr>
        <w:keepNext w:val="0"/>
        <w:keepLines w:val="0"/>
        <w:pageBreakBefore w:val="0"/>
        <w:kinsoku/>
        <w:wordWrap/>
        <w:overflowPunct/>
        <w:topLinePunct w:val="0"/>
        <w:bidi w:val="0"/>
        <w:spacing w:beforeAutospacing="0" w:afterAutospacing="0" w:line="240" w:lineRule="auto"/>
        <w:textAlignment w:val="center"/>
        <w:rPr>
          <w:rFonts w:hint="eastAsia" w:ascii="Times New Roman" w:hAnsi="Times New Roman" w:eastAsia="宋体"/>
          <w:bCs/>
          <w:color w:val="000000"/>
          <w:spacing w:val="0"/>
          <w:w w:val="100"/>
          <w:kern w:val="0"/>
          <w:position w:val="0"/>
          <w:sz w:val="21"/>
          <w:szCs w:val="21"/>
        </w:rPr>
      </w:pPr>
      <w:r>
        <w:rPr>
          <w:rFonts w:hint="eastAsia" w:ascii="Times New Roman" w:hAnsi="Times New Roman" w:eastAsia="宋体"/>
          <w:bCs/>
          <w:color w:val="000000"/>
          <w:spacing w:val="0"/>
          <w:w w:val="100"/>
          <w:kern w:val="0"/>
          <w:position w:val="0"/>
          <w:sz w:val="21"/>
          <w:szCs w:val="21"/>
          <w:lang w:val="en-US" w:eastAsia="zh-CN"/>
        </w:rPr>
        <w:t>71</w:t>
      </w:r>
      <w:r>
        <w:rPr>
          <w:rFonts w:hint="eastAsia" w:ascii="Times New Roman" w:hAnsi="Times New Roman" w:eastAsia="宋体"/>
          <w:bCs/>
          <w:color w:val="000000"/>
          <w:spacing w:val="0"/>
          <w:w w:val="100"/>
          <w:kern w:val="0"/>
          <w:position w:val="0"/>
          <w:sz w:val="21"/>
          <w:szCs w:val="21"/>
        </w:rPr>
        <w:t>. She cried when she found _____________ (her) alone at home.</w:t>
      </w:r>
    </w:p>
    <w:p>
      <w:pPr>
        <w:keepNext w:val="0"/>
        <w:keepLines w:val="0"/>
        <w:pageBreakBefore w:val="0"/>
        <w:tabs>
          <w:tab w:val="center" w:pos="4153"/>
        </w:tabs>
        <w:kinsoku/>
        <w:wordWrap/>
        <w:overflowPunct/>
        <w:topLinePunct w:val="0"/>
        <w:bidi w:val="0"/>
        <w:spacing w:beforeAutospacing="0" w:afterAutospacing="0" w:line="240" w:lineRule="auto"/>
        <w:textAlignment w:val="center"/>
        <w:rPr>
          <w:rFonts w:hint="default" w:ascii="Times New Roman" w:hAnsi="Times New Roman" w:eastAsia="宋体"/>
          <w:bCs/>
          <w:spacing w:val="0"/>
          <w:w w:val="100"/>
          <w:kern w:val="0"/>
          <w:position w:val="0"/>
          <w:sz w:val="21"/>
          <w:szCs w:val="21"/>
          <w:lang w:val="en-US" w:eastAsia="zh-CN"/>
        </w:rPr>
      </w:pPr>
      <w:r>
        <w:rPr>
          <w:rFonts w:hint="eastAsia" w:ascii="Times New Roman" w:hAnsi="Times New Roman" w:eastAsia="宋体"/>
          <w:spacing w:val="0"/>
          <w:w w:val="100"/>
          <w:kern w:val="0"/>
          <w:position w:val="0"/>
          <w:sz w:val="21"/>
          <w:lang w:val="en-US" w:eastAsia="zh-CN"/>
        </w:rPr>
        <w:t>72.</w:t>
      </w:r>
      <w:r>
        <w:rPr>
          <w:rFonts w:hint="eastAsia" w:ascii="Times New Roman" w:hAnsi="Times New Roman" w:eastAsia="宋体"/>
          <w:bCs/>
          <w:spacing w:val="0"/>
          <w:w w:val="100"/>
          <w:kern w:val="0"/>
          <w:position w:val="0"/>
          <w:sz w:val="21"/>
          <w:szCs w:val="21"/>
        </w:rPr>
        <w:t xml:space="preserve"> </w:t>
      </w:r>
      <w:r>
        <w:rPr>
          <w:rFonts w:hint="eastAsia" w:ascii="Times New Roman" w:hAnsi="Times New Roman" w:eastAsia="宋体"/>
          <w:bCs/>
          <w:spacing w:val="0"/>
          <w:w w:val="100"/>
          <w:kern w:val="0"/>
          <w:position w:val="0"/>
          <w:sz w:val="21"/>
          <w:szCs w:val="21"/>
          <w:lang w:val="en-US" w:eastAsia="zh-CN"/>
        </w:rPr>
        <w:t>I think Simon has all the</w:t>
      </w:r>
      <w:r>
        <w:rPr>
          <w:rFonts w:hint="eastAsia" w:ascii="Times New Roman" w:hAnsi="Times New Roman" w:eastAsia="宋体"/>
          <w:bCs/>
          <w:spacing w:val="0"/>
          <w:w w:val="100"/>
          <w:kern w:val="0"/>
          <w:position w:val="0"/>
          <w:sz w:val="21"/>
          <w:szCs w:val="21"/>
          <w:u w:val="single"/>
          <w:lang w:val="en-US" w:eastAsia="zh-CN"/>
        </w:rPr>
        <w:t xml:space="preserve">          </w:t>
      </w:r>
      <w:r>
        <w:rPr>
          <w:rFonts w:hint="eastAsia" w:ascii="Times New Roman" w:hAnsi="Times New Roman" w:eastAsia="宋体"/>
          <w:bCs/>
          <w:spacing w:val="0"/>
          <w:w w:val="100"/>
          <w:kern w:val="0"/>
          <w:position w:val="0"/>
          <w:sz w:val="21"/>
          <w:szCs w:val="21"/>
          <w:lang w:val="en-US" w:eastAsia="zh-CN"/>
        </w:rPr>
        <w:t>(able) to be our master.</w:t>
      </w:r>
    </w:p>
    <w:p>
      <w:pPr>
        <w:pStyle w:val="16"/>
        <w:keepNext w:val="0"/>
        <w:keepLines w:val="0"/>
        <w:pageBreakBefore w:val="0"/>
        <w:kinsoku/>
        <w:wordWrap/>
        <w:overflowPunct/>
        <w:topLinePunct w:val="0"/>
        <w:bidi w:val="0"/>
        <w:spacing w:beforeAutospacing="0" w:afterAutospacing="0" w:line="240" w:lineRule="auto"/>
        <w:textAlignment w:val="center"/>
        <w:rPr>
          <w:rFonts w:ascii="Times New Roman" w:hAnsi="Times New Roman" w:eastAsia="宋体"/>
          <w:spacing w:val="0"/>
          <w:w w:val="100"/>
          <w:kern w:val="0"/>
          <w:position w:val="0"/>
          <w:sz w:val="21"/>
          <w:szCs w:val="21"/>
        </w:rPr>
      </w:pPr>
      <w:r>
        <w:rPr>
          <w:rFonts w:hint="eastAsia" w:ascii="Times New Roman" w:hAnsi="Times New Roman" w:eastAsia="宋体"/>
          <w:spacing w:val="0"/>
          <w:w w:val="100"/>
          <w:kern w:val="0"/>
          <w:position w:val="0"/>
          <w:sz w:val="21"/>
          <w:szCs w:val="21"/>
          <w:lang w:val="en-US" w:eastAsia="zh-CN"/>
        </w:rPr>
        <w:t>73.</w:t>
      </w:r>
      <w:r>
        <w:rPr>
          <w:rFonts w:ascii="Times New Roman" w:hAnsi="Times New Roman" w:eastAsia="宋体"/>
          <w:spacing w:val="0"/>
          <w:w w:val="100"/>
          <w:kern w:val="0"/>
          <w:position w:val="0"/>
          <w:sz w:val="21"/>
          <w:szCs w:val="21"/>
        </w:rPr>
        <w:t xml:space="preserve"> The boy was very </w:t>
      </w:r>
      <w:r>
        <w:rPr>
          <w:rFonts w:ascii="Times New Roman" w:hAnsi="Times New Roman" w:eastAsia="宋体"/>
          <w:spacing w:val="0"/>
          <w:w w:val="100"/>
          <w:kern w:val="0"/>
          <w:position w:val="0"/>
          <w:sz w:val="21"/>
          <w:szCs w:val="21"/>
          <w:u w:val="single"/>
        </w:rPr>
        <w:t xml:space="preserve">         </w:t>
      </w:r>
      <w:r>
        <w:rPr>
          <w:rFonts w:ascii="Times New Roman" w:hAnsi="Times New Roman" w:eastAsia="宋体"/>
          <w:spacing w:val="0"/>
          <w:w w:val="100"/>
          <w:kern w:val="0"/>
          <w:position w:val="0"/>
          <w:sz w:val="21"/>
          <w:szCs w:val="21"/>
        </w:rPr>
        <w:t>(care) with his homework and his teacher was angry with him.</w:t>
      </w:r>
    </w:p>
    <w:p>
      <w:pPr>
        <w:pStyle w:val="14"/>
        <w:tabs>
          <w:tab w:val="left" w:pos="640"/>
          <w:tab w:val="left" w:pos="1580"/>
          <w:tab w:val="left" w:pos="2360"/>
          <w:tab w:val="left" w:pos="3200"/>
        </w:tabs>
        <w:wordWrap/>
        <w:spacing w:beforeAutospacing="0" w:afterAutospacing="0" w:line="240" w:lineRule="auto"/>
        <w:textAlignment w:val="center"/>
        <w:rPr>
          <w:rFonts w:hint="default" w:ascii="Times New Roman" w:hAnsi="Times New Roman" w:eastAsia="宋体"/>
          <w:color w:val="000000"/>
          <w:spacing w:val="0"/>
          <w:w w:val="100"/>
          <w:kern w:val="0"/>
          <w:position w:val="0"/>
          <w:sz w:val="21"/>
          <w:szCs w:val="21"/>
          <w:lang w:val="en-US" w:eastAsia="zh-CN"/>
        </w:rPr>
      </w:pPr>
      <w:r>
        <w:rPr>
          <w:rFonts w:hint="eastAsia" w:ascii="Times New Roman" w:hAnsi="Times New Roman" w:eastAsia="宋体"/>
          <w:color w:val="000000"/>
          <w:spacing w:val="0"/>
          <w:w w:val="100"/>
          <w:kern w:val="0"/>
          <w:position w:val="0"/>
          <w:sz w:val="21"/>
          <w:szCs w:val="21"/>
          <w:lang w:val="en-US" w:eastAsia="zh-CN"/>
        </w:rPr>
        <w:t>74.How</w:t>
      </w:r>
      <w:r>
        <w:rPr>
          <w:rFonts w:hint="eastAsia" w:ascii="Times New Roman" w:hAnsi="Times New Roman" w:eastAsia="宋体"/>
          <w:color w:val="000000"/>
          <w:spacing w:val="0"/>
          <w:w w:val="100"/>
          <w:kern w:val="0"/>
          <w:position w:val="0"/>
          <w:sz w:val="21"/>
          <w:szCs w:val="21"/>
          <w:u w:val="single"/>
          <w:lang w:val="en-US" w:eastAsia="zh-CN"/>
        </w:rPr>
        <w:t xml:space="preserve">        </w:t>
      </w:r>
      <w:r>
        <w:rPr>
          <w:rFonts w:hint="eastAsia" w:ascii="Times New Roman" w:hAnsi="Times New Roman" w:eastAsia="宋体"/>
          <w:color w:val="000000"/>
          <w:spacing w:val="0"/>
          <w:w w:val="100"/>
          <w:kern w:val="0"/>
          <w:position w:val="0"/>
          <w:sz w:val="21"/>
          <w:szCs w:val="21"/>
          <w:lang w:val="en-US" w:eastAsia="zh-CN"/>
        </w:rPr>
        <w:t xml:space="preserve">(bad) Tom did in the test! He got a </w:t>
      </w:r>
      <w:r>
        <w:rPr>
          <w:rFonts w:hint="default" w:ascii="Times New Roman" w:hAnsi="Times New Roman" w:eastAsia="宋体"/>
          <w:color w:val="000000"/>
          <w:spacing w:val="0"/>
          <w:w w:val="100"/>
          <w:kern w:val="0"/>
          <w:position w:val="0"/>
          <w:sz w:val="21"/>
          <w:szCs w:val="21"/>
          <w:lang w:val="en-US" w:eastAsia="zh-CN"/>
        </w:rPr>
        <w:t>“</w:t>
      </w:r>
      <w:r>
        <w:rPr>
          <w:rFonts w:hint="eastAsia" w:ascii="Times New Roman" w:hAnsi="Times New Roman" w:eastAsia="宋体"/>
          <w:color w:val="000000"/>
          <w:spacing w:val="0"/>
          <w:w w:val="100"/>
          <w:kern w:val="0"/>
          <w:position w:val="0"/>
          <w:sz w:val="21"/>
          <w:szCs w:val="21"/>
          <w:lang w:val="en-US" w:eastAsia="zh-CN"/>
        </w:rPr>
        <w:t>D</w:t>
      </w:r>
      <w:r>
        <w:rPr>
          <w:rFonts w:hint="default" w:ascii="Times New Roman" w:hAnsi="Times New Roman" w:eastAsia="宋体"/>
          <w:color w:val="000000"/>
          <w:spacing w:val="0"/>
          <w:w w:val="100"/>
          <w:kern w:val="0"/>
          <w:position w:val="0"/>
          <w:sz w:val="21"/>
          <w:szCs w:val="21"/>
          <w:lang w:val="en-US" w:eastAsia="zh-CN"/>
        </w:rPr>
        <w:t>”</w:t>
      </w:r>
      <w:r>
        <w:rPr>
          <w:rFonts w:hint="eastAsia" w:ascii="Times New Roman" w:hAnsi="Times New Roman" w:eastAsia="宋体"/>
          <w:color w:val="000000"/>
          <w:spacing w:val="0"/>
          <w:w w:val="100"/>
          <w:kern w:val="0"/>
          <w:position w:val="0"/>
          <w:sz w:val="21"/>
          <w:szCs w:val="21"/>
          <w:lang w:val="en-US" w:eastAsia="zh-CN"/>
        </w:rPr>
        <w:t>.</w:t>
      </w:r>
    </w:p>
    <w:p>
      <w:pPr>
        <w:pStyle w:val="14"/>
        <w:tabs>
          <w:tab w:val="left" w:pos="640"/>
          <w:tab w:val="left" w:pos="1580"/>
          <w:tab w:val="left" w:pos="2360"/>
          <w:tab w:val="left" w:pos="3200"/>
        </w:tabs>
        <w:wordWrap/>
        <w:spacing w:beforeAutospacing="0" w:afterAutospacing="0" w:line="240" w:lineRule="auto"/>
        <w:textAlignment w:val="center"/>
        <w:rPr>
          <w:rFonts w:hint="default" w:ascii="Times New Roman" w:hAnsi="Times New Roman" w:eastAsia="宋体"/>
          <w:spacing w:val="0"/>
          <w:w w:val="100"/>
          <w:kern w:val="0"/>
          <w:position w:val="0"/>
          <w:sz w:val="21"/>
          <w:szCs w:val="21"/>
          <w:lang w:val="en-US" w:eastAsia="zh-CN"/>
        </w:rPr>
      </w:pPr>
      <w:r>
        <w:rPr>
          <w:rFonts w:hint="eastAsia" w:ascii="Times New Roman" w:hAnsi="Times New Roman" w:eastAsia="宋体"/>
          <w:spacing w:val="0"/>
          <w:w w:val="100"/>
          <w:kern w:val="0"/>
          <w:position w:val="0"/>
          <w:sz w:val="21"/>
          <w:szCs w:val="21"/>
          <w:lang w:val="en-US" w:eastAsia="zh-CN"/>
        </w:rPr>
        <w:t>75</w:t>
      </w:r>
      <w:r>
        <w:rPr>
          <w:rFonts w:ascii="Times New Roman" w:hAnsi="Times New Roman" w:eastAsia="宋体"/>
          <w:spacing w:val="0"/>
          <w:w w:val="100"/>
          <w:kern w:val="0"/>
          <w:position w:val="0"/>
          <w:sz w:val="21"/>
          <w:szCs w:val="21"/>
        </w:rPr>
        <w:t>.</w:t>
      </w:r>
      <w:r>
        <w:rPr>
          <w:rFonts w:hint="eastAsia" w:ascii="Times New Roman" w:hAnsi="Times New Roman" w:eastAsia="宋体"/>
          <w:spacing w:val="0"/>
          <w:w w:val="100"/>
          <w:kern w:val="0"/>
          <w:position w:val="0"/>
          <w:sz w:val="21"/>
          <w:szCs w:val="21"/>
          <w:lang w:val="en-US" w:eastAsia="zh-CN"/>
        </w:rPr>
        <w:t xml:space="preserve"> She</w:t>
      </w:r>
      <w:r>
        <w:rPr>
          <w:rFonts w:hint="eastAsia" w:ascii="Times New Roman" w:hAnsi="Times New Roman" w:eastAsia="宋体"/>
          <w:spacing w:val="0"/>
          <w:w w:val="100"/>
          <w:kern w:val="0"/>
          <w:position w:val="0"/>
          <w:sz w:val="21"/>
          <w:szCs w:val="21"/>
          <w:u w:val="single"/>
          <w:lang w:val="en-US" w:eastAsia="zh-CN"/>
        </w:rPr>
        <w:t xml:space="preserve">         </w:t>
      </w:r>
      <w:r>
        <w:rPr>
          <w:rFonts w:hint="eastAsia" w:ascii="Times New Roman" w:hAnsi="Times New Roman" w:eastAsia="宋体"/>
          <w:spacing w:val="0"/>
          <w:w w:val="100"/>
          <w:kern w:val="0"/>
          <w:position w:val="0"/>
          <w:sz w:val="21"/>
          <w:szCs w:val="21"/>
          <w:lang w:val="en-US" w:eastAsia="zh-CN"/>
        </w:rPr>
        <w:t>(nod) to the audience and began to give a speech.</w:t>
      </w:r>
    </w:p>
    <w:p>
      <w:pPr>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eastAsia" w:ascii="Times New Roman" w:hAnsi="Times New Roman" w:eastAsia="宋体"/>
          <w:b/>
          <w:bCs/>
          <w:spacing w:val="0"/>
          <w:w w:val="100"/>
          <w:kern w:val="0"/>
          <w:position w:val="0"/>
          <w:sz w:val="21"/>
          <w:lang w:eastAsia="zh-CN"/>
        </w:rPr>
      </w:pPr>
    </w:p>
    <w:p>
      <w:pPr>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eastAsia" w:ascii="Times New Roman" w:hAnsi="Times New Roman" w:eastAsia="宋体"/>
          <w:spacing w:val="0"/>
          <w:w w:val="100"/>
          <w:kern w:val="0"/>
          <w:position w:val="0"/>
          <w:sz w:val="21"/>
          <w:szCs w:val="21"/>
        </w:rPr>
      </w:pPr>
      <w:r>
        <w:rPr>
          <w:rFonts w:hint="eastAsia" w:ascii="Times New Roman" w:hAnsi="Times New Roman" w:eastAsia="宋体"/>
          <w:b/>
          <w:bCs/>
          <w:spacing w:val="0"/>
          <w:w w:val="100"/>
          <w:kern w:val="0"/>
          <w:position w:val="0"/>
          <w:sz w:val="21"/>
          <w:lang w:eastAsia="zh-CN"/>
        </w:rPr>
        <w:t>六、</w:t>
      </w:r>
      <w:r>
        <w:rPr>
          <w:rFonts w:hint="eastAsia" w:ascii="Times New Roman" w:hAnsi="Times New Roman" w:eastAsia="宋体"/>
          <w:b/>
          <w:bCs/>
          <w:spacing w:val="0"/>
          <w:w w:val="100"/>
          <w:kern w:val="0"/>
          <w:position w:val="0"/>
          <w:sz w:val="21"/>
          <w:szCs w:val="21"/>
        </w:rPr>
        <w:t>任务型阅读</w:t>
      </w:r>
      <w:r>
        <w:rPr>
          <w:rFonts w:hint="eastAsia" w:ascii="Times New Roman" w:hAnsi="Times New Roman" w:eastAsia="宋体"/>
          <w:spacing w:val="0"/>
          <w:w w:val="100"/>
          <w:kern w:val="0"/>
          <w:position w:val="0"/>
          <w:sz w:val="21"/>
          <w:szCs w:val="21"/>
        </w:rPr>
        <w:t>(共10空;每空1分,计10分)</w:t>
      </w:r>
    </w:p>
    <w:p>
      <w:pPr>
        <w:wordWrap/>
        <w:spacing w:beforeAutospacing="0" w:afterAutospacing="0" w:line="240" w:lineRule="auto"/>
        <w:textAlignment w:val="center"/>
        <w:rPr>
          <w:rFonts w:hint="default" w:ascii="Times New Roman" w:hAnsi="Times New Roman" w:eastAsia="宋体" w:cs="Times New Roman"/>
          <w:b w:val="0"/>
          <w:bCs w:val="0"/>
          <w:color w:val="auto"/>
          <w:spacing w:val="0"/>
          <w:w w:val="100"/>
          <w:kern w:val="0"/>
          <w:position w:val="0"/>
          <w:sz w:val="21"/>
          <w:szCs w:val="21"/>
        </w:rPr>
      </w:pP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Do you know how to do the goose step (正步走)? Can you make your quilt (被子) look like a piece of tofu? You can learn all these skills in military training (军训). Schools in other countries also have military training programs for students. What do they usually do? Let’s take a look.</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br w:type="textWrapping"/>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South Korea</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br w:type="textWrapping"/>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 xml:space="preserve">In South Korea, men between the ages of 20 and 30 must serve in the army (服役). They usually serve for two years. Children also have military training in elementary school (小学). They have different kinds of activities, such as hiking and walking through mountains at night. Sometimes, the activities are very </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lang w:val="en-US"/>
        </w:rPr>
        <w:t>difficult</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 For example, students need to exercise in the snow without wearing shirts.</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br w:type="textWrapping"/>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The US</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br w:type="textWrapping"/>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US schools don’t ask students to do military training. If children are interested in the military, they can join military camps. The government (政府) also holds activities for children to experience military life. Children learn how to work in a team and work out hard problems</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lang w:val="en-US"/>
        </w:rPr>
        <w:t xml:space="preserve"> by themselves</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 xml:space="preserve">. For example, a group has to climb over a high wall. If even one person falls down, the whole group needs to do it again. So </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lang w:val="en-US"/>
        </w:rPr>
        <w:t>working together helps them</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 xml:space="preserve"> finish the task.</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br w:type="textWrapping"/>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Russia</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br w:type="textWrapping"/>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 xml:space="preserve">In Russia, boys between the ages of 15 and 16 have to </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lang w:val="en-US"/>
        </w:rPr>
        <w:t>join</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 xml:space="preserve"> in a five-day military training program. They learn skills </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lang w:val="en-US"/>
        </w:rPr>
        <w:t>such as</w:t>
      </w:r>
      <w:r>
        <w:rPr>
          <w:rFonts w:hint="default" w:ascii="Times New Roman" w:hAnsi="Times New Roman" w:eastAsia="宋体" w:cs="Times New Roman"/>
          <w:b w:val="0"/>
          <w:bCs w:val="0"/>
          <w:i w:val="0"/>
          <w:caps w:val="0"/>
          <w:color w:val="auto"/>
          <w:spacing w:val="0"/>
          <w:w w:val="100"/>
          <w:kern w:val="0"/>
          <w:position w:val="0"/>
          <w:sz w:val="21"/>
          <w:szCs w:val="21"/>
          <w:shd w:val="clear" w:color="auto" w:fill="FFFFFF"/>
        </w:rPr>
        <w:t xml:space="preserve"> shooting (射击), parachute jumping (跳伞) and cooking outside. Students also learn military history. Recently, Russia has encouraged all schoolchildren from 14 to 18 to try military training.</w:t>
      </w:r>
    </w:p>
    <w:p>
      <w:pPr>
        <w:wordWrap/>
        <w:spacing w:beforeAutospacing="0" w:afterAutospacing="0" w:line="240" w:lineRule="auto"/>
        <w:textAlignment w:val="center"/>
        <w:rPr>
          <w:rFonts w:hint="default" w:ascii="Times New Roman" w:hAnsi="Times New Roman" w:eastAsia="宋体" w:cs="Times New Roman"/>
          <w:spacing w:val="0"/>
          <w:w w:val="100"/>
          <w:kern w:val="0"/>
          <w:position w:val="0"/>
          <w:sz w:val="21"/>
          <w:szCs w:val="24"/>
        </w:rPr>
      </w:pPr>
    </w:p>
    <w:tbl>
      <w:tblPr>
        <w:tblStyle w:val="11"/>
        <w:tblW w:w="8100" w:type="dxa"/>
        <w:jc w:val="center"/>
        <w:tblInd w:w="0" w:type="dxa"/>
        <w:tblLayout w:type="fixed"/>
        <w:tblCellMar>
          <w:top w:w="0" w:type="dxa"/>
          <w:left w:w="10" w:type="dxa"/>
          <w:bottom w:w="0" w:type="dxa"/>
          <w:right w:w="10" w:type="dxa"/>
        </w:tblCellMar>
      </w:tblPr>
      <w:tblGrid>
        <w:gridCol w:w="1127"/>
        <w:gridCol w:w="6973"/>
      </w:tblGrid>
      <w:tr>
        <w:tblPrEx>
          <w:tblLayout w:type="fixed"/>
          <w:tblCellMar>
            <w:top w:w="0" w:type="dxa"/>
            <w:left w:w="10" w:type="dxa"/>
            <w:bottom w:w="0" w:type="dxa"/>
            <w:right w:w="10" w:type="dxa"/>
          </w:tblCellMar>
        </w:tblPrEx>
        <w:trPr>
          <w:trHeight w:val="501" w:hRule="exact"/>
          <w:jc w:val="center"/>
        </w:trPr>
        <w:tc>
          <w:tcPr>
            <w:tcW w:w="8100" w:type="dxa"/>
            <w:gridSpan w:val="2"/>
            <w:tcBorders>
              <w:top w:val="single" w:color="auto" w:sz="4" w:space="0"/>
              <w:left w:val="single" w:color="auto" w:sz="4" w:space="0"/>
              <w:right w:val="single" w:color="auto" w:sz="4" w:space="0"/>
            </w:tcBorders>
            <w:shd w:val="clear" w:color="auto" w:fill="FFFFFF"/>
            <w:vAlign w:val="bottom"/>
          </w:tcPr>
          <w:p>
            <w:pPr>
              <w:pStyle w:val="20"/>
              <w:keepNext w:val="0"/>
              <w:keepLines w:val="0"/>
              <w:widowControl w:val="0"/>
              <w:shd w:val="clear" w:color="auto" w:fill="auto"/>
              <w:wordWrap/>
              <w:bidi w:val="0"/>
              <w:spacing w:before="0" w:beforeAutospacing="0" w:after="0" w:afterAutospacing="0" w:line="240" w:lineRule="auto"/>
              <w:ind w:left="0" w:right="0" w:firstLine="0"/>
              <w:jc w:val="center"/>
              <w:textAlignment w:val="center"/>
              <w:rPr>
                <w:rFonts w:hint="default" w:ascii="Times New Roman" w:hAnsi="Times New Roman" w:eastAsia="宋体" w:cs="Times New Roman"/>
                <w:spacing w:val="0"/>
                <w:w w:val="100"/>
                <w:kern w:val="0"/>
                <w:position w:val="0"/>
                <w:sz w:val="21"/>
                <w:szCs w:val="21"/>
                <w:lang w:val="en-US"/>
              </w:rPr>
            </w:pPr>
            <w:r>
              <w:rPr>
                <w:rFonts w:hint="default" w:ascii="Times New Roman" w:hAnsi="Times New Roman" w:eastAsia="宋体" w:cs="Times New Roman"/>
                <w:color w:val="000000"/>
                <w:spacing w:val="0"/>
                <w:w w:val="100"/>
                <w:kern w:val="0"/>
                <w:position w:val="0"/>
                <w:sz w:val="21"/>
                <w:szCs w:val="21"/>
                <w:lang w:val="en-US" w:eastAsia="en-US" w:bidi="en-US"/>
              </w:rPr>
              <w:t xml:space="preserve">Military Training in Different </w:t>
            </w:r>
            <w:r>
              <w:rPr>
                <w:rFonts w:hint="default" w:ascii="Times New Roman" w:hAnsi="Times New Roman" w:eastAsia="宋体" w:cs="Times New Roman"/>
                <w:color w:val="000000"/>
                <w:spacing w:val="0"/>
                <w:w w:val="100"/>
                <w:kern w:val="0"/>
                <w:position w:val="0"/>
                <w:sz w:val="21"/>
                <w:szCs w:val="21"/>
                <w:lang w:val="en-US" w:eastAsia="zh-CN" w:bidi="en-US"/>
              </w:rPr>
              <w:t>76</w:t>
            </w:r>
            <w:r>
              <w:rPr>
                <w:rFonts w:hint="default" w:ascii="Times New Roman" w:hAnsi="Times New Roman" w:eastAsia="宋体" w:cs="Times New Roman"/>
                <w:color w:val="000000"/>
                <w:spacing w:val="0"/>
                <w:w w:val="100"/>
                <w:kern w:val="0"/>
                <w:position w:val="0"/>
                <w:sz w:val="21"/>
                <w:szCs w:val="21"/>
                <w:lang w:val="en-US" w:eastAsia="en-US" w:bidi="en-US"/>
              </w:rPr>
              <w:t>.________</w:t>
            </w:r>
          </w:p>
        </w:tc>
      </w:tr>
      <w:tr>
        <w:tblPrEx>
          <w:tblLayout w:type="fixed"/>
          <w:tblCellMar>
            <w:top w:w="0" w:type="dxa"/>
            <w:left w:w="10" w:type="dxa"/>
            <w:bottom w:w="0" w:type="dxa"/>
            <w:right w:w="10" w:type="dxa"/>
          </w:tblCellMar>
        </w:tblPrEx>
        <w:trPr>
          <w:trHeight w:val="975" w:hRule="exact"/>
          <w:jc w:val="center"/>
        </w:trPr>
        <w:tc>
          <w:tcPr>
            <w:tcW w:w="1127" w:type="dxa"/>
            <w:tcBorders>
              <w:top w:val="single" w:color="auto" w:sz="4" w:space="0"/>
              <w:left w:val="single" w:color="auto" w:sz="4" w:space="0"/>
            </w:tcBorders>
            <w:shd w:val="clear" w:color="auto" w:fill="FFFFFF"/>
            <w:vAlign w:val="center"/>
          </w:tcPr>
          <w:p>
            <w:pPr>
              <w:pStyle w:val="20"/>
              <w:keepNext w:val="0"/>
              <w:keepLines w:val="0"/>
              <w:widowControl w:val="0"/>
              <w:shd w:val="clear" w:color="auto" w:fill="auto"/>
              <w:wordWrap/>
              <w:bidi w:val="0"/>
              <w:spacing w:before="0" w:beforeAutospacing="0" w:after="0" w:afterAutospacing="0" w:line="240" w:lineRule="auto"/>
              <w:ind w:left="0" w:right="0" w:firstLine="0"/>
              <w:jc w:val="center"/>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color w:val="000000"/>
                <w:spacing w:val="0"/>
                <w:w w:val="100"/>
                <w:kern w:val="0"/>
                <w:position w:val="0"/>
                <w:sz w:val="21"/>
                <w:szCs w:val="21"/>
                <w:lang w:val="en-US" w:eastAsia="en-US" w:bidi="en-US"/>
              </w:rPr>
              <w:t>South Korea</w:t>
            </w:r>
          </w:p>
        </w:tc>
        <w:tc>
          <w:tcPr>
            <w:tcW w:w="6973" w:type="dxa"/>
            <w:tcBorders>
              <w:top w:val="single" w:color="auto" w:sz="4" w:space="0"/>
              <w:left w:val="single" w:color="auto" w:sz="4" w:space="0"/>
              <w:right w:val="single" w:color="auto" w:sz="4" w:space="0"/>
            </w:tcBorders>
            <w:shd w:val="clear" w:color="auto" w:fill="FFFFFF"/>
            <w:vAlign w:val="bottom"/>
          </w:tcPr>
          <w:p>
            <w:pPr>
              <w:pStyle w:val="20"/>
              <w:keepNext w:val="0"/>
              <w:keepLines w:val="0"/>
              <w:widowControl w:val="0"/>
              <w:numPr>
                <w:ilvl w:val="0"/>
                <w:numId w:val="6"/>
              </w:numPr>
              <w:shd w:val="clear" w:color="auto" w:fill="auto"/>
              <w:tabs>
                <w:tab w:val="left" w:pos="96"/>
                <w:tab w:val="left" w:leader="underscore" w:pos="2076"/>
                <w:tab w:val="left" w:leader="underscore" w:pos="5760"/>
              </w:tabs>
              <w:wordWrap/>
              <w:bidi w:val="0"/>
              <w:spacing w:before="0" w:beforeAutospacing="0" w:after="0" w:afterAutospacing="0" w:line="240" w:lineRule="auto"/>
              <w:ind w:left="0" w:right="0" w:firstLine="0"/>
              <w:jc w:val="left"/>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color w:val="000000"/>
                <w:spacing w:val="0"/>
                <w:w w:val="100"/>
                <w:kern w:val="0"/>
                <w:position w:val="0"/>
                <w:sz w:val="21"/>
                <w:szCs w:val="21"/>
                <w:lang w:val="en-US" w:eastAsia="en-US" w:bidi="en-US"/>
              </w:rPr>
              <w:t xml:space="preserve">Men </w:t>
            </w:r>
            <w:r>
              <w:rPr>
                <w:rFonts w:hint="default" w:ascii="Times New Roman" w:hAnsi="Times New Roman" w:eastAsia="宋体" w:cs="Times New Roman"/>
                <w:color w:val="000000"/>
                <w:spacing w:val="0"/>
                <w:w w:val="100"/>
                <w:kern w:val="0"/>
                <w:position w:val="0"/>
                <w:sz w:val="21"/>
                <w:szCs w:val="21"/>
                <w:lang w:val="en-US" w:eastAsia="zh-CN" w:bidi="en-US"/>
              </w:rPr>
              <w:t>77</w:t>
            </w:r>
            <w:r>
              <w:rPr>
                <w:rFonts w:hint="default" w:ascii="Times New Roman" w:hAnsi="Times New Roman" w:eastAsia="宋体" w:cs="Times New Roman"/>
                <w:color w:val="000000"/>
                <w:spacing w:val="0"/>
                <w:w w:val="100"/>
                <w:kern w:val="0"/>
                <w:position w:val="0"/>
                <w:sz w:val="21"/>
                <w:szCs w:val="21"/>
                <w:lang w:val="en-US" w:eastAsia="en-US" w:bidi="en-US"/>
              </w:rPr>
              <w:t>.________ 20 to 30 years old must serve in the army for about two years.</w:t>
            </w:r>
          </w:p>
          <w:p>
            <w:pPr>
              <w:pStyle w:val="20"/>
              <w:keepNext w:val="0"/>
              <w:keepLines w:val="0"/>
              <w:widowControl w:val="0"/>
              <w:numPr>
                <w:ilvl w:val="0"/>
                <w:numId w:val="6"/>
              </w:numPr>
              <w:shd w:val="clear" w:color="auto" w:fill="auto"/>
              <w:tabs>
                <w:tab w:val="left" w:pos="96"/>
                <w:tab w:val="left" w:leader="underscore" w:pos="6144"/>
              </w:tabs>
              <w:wordWrap/>
              <w:bidi w:val="0"/>
              <w:spacing w:before="0" w:beforeAutospacing="0" w:after="0" w:afterAutospacing="0" w:line="240" w:lineRule="auto"/>
              <w:ind w:left="0" w:right="0" w:firstLine="0"/>
              <w:jc w:val="left"/>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color w:val="000000"/>
                <w:spacing w:val="0"/>
                <w:w w:val="100"/>
                <w:kern w:val="0"/>
                <w:position w:val="0"/>
                <w:sz w:val="21"/>
                <w:szCs w:val="21"/>
                <w:lang w:val="en-US" w:eastAsia="en-US" w:bidi="en-US"/>
              </w:rPr>
              <w:t xml:space="preserve">Elementary school students have different activities. Some of them are very </w:t>
            </w:r>
            <w:r>
              <w:rPr>
                <w:rFonts w:hint="default" w:ascii="Times New Roman" w:hAnsi="Times New Roman" w:eastAsia="宋体" w:cs="Times New Roman"/>
                <w:color w:val="000000"/>
                <w:spacing w:val="0"/>
                <w:w w:val="100"/>
                <w:kern w:val="0"/>
                <w:position w:val="0"/>
                <w:sz w:val="21"/>
                <w:szCs w:val="21"/>
                <w:lang w:val="en-US" w:eastAsia="zh-CN" w:bidi="en-US"/>
              </w:rPr>
              <w:t>78</w:t>
            </w:r>
            <w:r>
              <w:rPr>
                <w:rFonts w:hint="default" w:ascii="Times New Roman" w:hAnsi="Times New Roman" w:eastAsia="宋体" w:cs="Times New Roman"/>
                <w:color w:val="000000"/>
                <w:spacing w:val="0"/>
                <w:w w:val="100"/>
                <w:kern w:val="0"/>
                <w:position w:val="0"/>
                <w:sz w:val="21"/>
                <w:szCs w:val="21"/>
                <w:lang w:val="en-US" w:eastAsia="en-US" w:bidi="en-US"/>
              </w:rPr>
              <w:t>.</w:t>
            </w:r>
            <w:r>
              <w:rPr>
                <w:rFonts w:hint="default" w:ascii="Times New Roman" w:hAnsi="Times New Roman" w:eastAsia="宋体" w:cs="Times New Roman"/>
                <w:color w:val="000000"/>
                <w:spacing w:val="0"/>
                <w:w w:val="100"/>
                <w:kern w:val="0"/>
                <w:position w:val="0"/>
                <w:sz w:val="21"/>
                <w:szCs w:val="21"/>
                <w:u w:val="single"/>
                <w:lang w:val="en-US" w:eastAsia="en-US" w:bidi="en-US"/>
              </w:rPr>
              <w:tab/>
            </w:r>
            <w:r>
              <w:rPr>
                <w:rFonts w:hint="eastAsia" w:ascii="Times New Roman" w:hAnsi="Times New Roman" w:eastAsia="宋体" w:cs="Times New Roman"/>
                <w:color w:val="000000"/>
                <w:spacing w:val="0"/>
                <w:w w:val="100"/>
                <w:kern w:val="0"/>
                <w:position w:val="0"/>
                <w:sz w:val="21"/>
                <w:szCs w:val="21"/>
                <w:u w:val="single"/>
                <w:lang w:val="en-US" w:eastAsia="zh-CN" w:bidi="en-US"/>
              </w:rPr>
              <w:t xml:space="preserve">          </w:t>
            </w:r>
            <w:r>
              <w:rPr>
                <w:rFonts w:hint="default" w:ascii="Times New Roman" w:hAnsi="Times New Roman" w:eastAsia="宋体" w:cs="Times New Roman"/>
                <w:color w:val="000000"/>
                <w:spacing w:val="0"/>
                <w:w w:val="100"/>
                <w:kern w:val="0"/>
                <w:position w:val="0"/>
                <w:sz w:val="21"/>
                <w:szCs w:val="21"/>
                <w:lang w:val="en-US" w:eastAsia="en-US" w:bidi="en-US"/>
              </w:rPr>
              <w:t>.</w:t>
            </w:r>
          </w:p>
          <w:p>
            <w:pPr>
              <w:pStyle w:val="20"/>
              <w:keepNext w:val="0"/>
              <w:keepLines w:val="0"/>
              <w:widowControl w:val="0"/>
              <w:shd w:val="clear" w:color="auto" w:fill="auto"/>
              <w:wordWrap/>
              <w:bidi w:val="0"/>
              <w:spacing w:before="0" w:beforeAutospacing="0" w:after="0" w:afterAutospacing="0" w:line="240" w:lineRule="auto"/>
              <w:ind w:left="0" w:right="0" w:firstLine="140"/>
              <w:jc w:val="left"/>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color w:val="000000"/>
                <w:spacing w:val="0"/>
                <w:w w:val="100"/>
                <w:kern w:val="0"/>
                <w:position w:val="0"/>
                <w:sz w:val="21"/>
                <w:szCs w:val="21"/>
                <w:lang w:val="en-US" w:eastAsia="en-US" w:bidi="en-US"/>
              </w:rPr>
              <w:t>For example, students might exercise in the snow with no shirts on.</w:t>
            </w:r>
          </w:p>
        </w:tc>
      </w:tr>
      <w:tr>
        <w:tblPrEx>
          <w:tblLayout w:type="fixed"/>
          <w:tblCellMar>
            <w:top w:w="0" w:type="dxa"/>
            <w:left w:w="10" w:type="dxa"/>
            <w:bottom w:w="0" w:type="dxa"/>
            <w:right w:w="10" w:type="dxa"/>
          </w:tblCellMar>
        </w:tblPrEx>
        <w:trPr>
          <w:trHeight w:val="1290" w:hRule="exact"/>
          <w:jc w:val="center"/>
        </w:trPr>
        <w:tc>
          <w:tcPr>
            <w:tcW w:w="1127" w:type="dxa"/>
            <w:tcBorders>
              <w:top w:val="single" w:color="auto" w:sz="4" w:space="0"/>
              <w:left w:val="single" w:color="auto" w:sz="4" w:space="0"/>
            </w:tcBorders>
            <w:shd w:val="clear" w:color="auto" w:fill="FFFFFF"/>
            <w:vAlign w:val="center"/>
          </w:tcPr>
          <w:p>
            <w:pPr>
              <w:pStyle w:val="20"/>
              <w:keepNext w:val="0"/>
              <w:keepLines w:val="0"/>
              <w:widowControl w:val="0"/>
              <w:shd w:val="clear" w:color="auto" w:fill="auto"/>
              <w:wordWrap/>
              <w:bidi w:val="0"/>
              <w:spacing w:before="0" w:beforeAutospacing="0" w:after="0" w:afterAutospacing="0" w:line="240" w:lineRule="auto"/>
              <w:ind w:left="0" w:right="0" w:firstLine="0"/>
              <w:jc w:val="center"/>
              <w:textAlignment w:val="center"/>
              <w:rPr>
                <w:rFonts w:hint="default" w:ascii="Times New Roman" w:hAnsi="Times New Roman" w:eastAsia="宋体" w:cs="Times New Roman"/>
                <w:spacing w:val="0"/>
                <w:w w:val="100"/>
                <w:kern w:val="0"/>
                <w:position w:val="0"/>
                <w:sz w:val="21"/>
                <w:szCs w:val="21"/>
                <w:lang w:val="en-US"/>
              </w:rPr>
            </w:pPr>
            <w:r>
              <w:rPr>
                <w:rFonts w:hint="default" w:ascii="Times New Roman" w:hAnsi="Times New Roman" w:eastAsia="宋体" w:cs="Times New Roman"/>
                <w:spacing w:val="0"/>
                <w:w w:val="100"/>
                <w:kern w:val="0"/>
                <w:position w:val="0"/>
                <w:sz w:val="21"/>
                <w:szCs w:val="21"/>
                <w:lang w:val="en-US" w:eastAsia="zh-CN"/>
              </w:rPr>
              <w:t>79</w:t>
            </w:r>
            <w:r>
              <w:rPr>
                <w:rFonts w:hint="default" w:ascii="Times New Roman" w:hAnsi="Times New Roman" w:eastAsia="宋体" w:cs="Times New Roman"/>
                <w:spacing w:val="0"/>
                <w:w w:val="100"/>
                <w:kern w:val="0"/>
                <w:position w:val="0"/>
                <w:sz w:val="21"/>
                <w:szCs w:val="21"/>
                <w:lang w:val="en-US"/>
              </w:rPr>
              <w:t>.________</w:t>
            </w:r>
          </w:p>
        </w:tc>
        <w:tc>
          <w:tcPr>
            <w:tcW w:w="6973" w:type="dxa"/>
            <w:tcBorders>
              <w:top w:val="single" w:color="auto" w:sz="4" w:space="0"/>
              <w:left w:val="single" w:color="auto" w:sz="4" w:space="0"/>
              <w:right w:val="single" w:color="auto" w:sz="4" w:space="0"/>
            </w:tcBorders>
            <w:shd w:val="clear" w:color="auto" w:fill="FFFFFF"/>
            <w:vAlign w:val="top"/>
          </w:tcPr>
          <w:p>
            <w:pPr>
              <w:pStyle w:val="20"/>
              <w:keepNext w:val="0"/>
              <w:keepLines w:val="0"/>
              <w:widowControl w:val="0"/>
              <w:numPr>
                <w:ilvl w:val="0"/>
                <w:numId w:val="7"/>
              </w:numPr>
              <w:shd w:val="clear" w:color="auto" w:fill="auto"/>
              <w:tabs>
                <w:tab w:val="left" w:pos="96"/>
                <w:tab w:val="left" w:leader="underscore" w:pos="2532"/>
              </w:tabs>
              <w:wordWrap/>
              <w:bidi w:val="0"/>
              <w:spacing w:before="0" w:beforeAutospacing="0" w:after="0" w:afterAutospacing="0" w:line="240" w:lineRule="auto"/>
              <w:ind w:left="0" w:right="0" w:firstLine="0"/>
              <w:jc w:val="both"/>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color w:val="000000"/>
                <w:spacing w:val="0"/>
                <w:w w:val="100"/>
                <w:kern w:val="0"/>
                <w:position w:val="0"/>
                <w:sz w:val="21"/>
                <w:szCs w:val="21"/>
                <w:lang w:val="en-US" w:eastAsia="en-US" w:bidi="en-US"/>
              </w:rPr>
              <w:t xml:space="preserve">Children can join military camps if they show </w:t>
            </w:r>
            <w:r>
              <w:rPr>
                <w:rFonts w:hint="default" w:ascii="Times New Roman" w:hAnsi="Times New Roman" w:eastAsia="宋体" w:cs="Times New Roman"/>
                <w:color w:val="000000"/>
                <w:spacing w:val="0"/>
                <w:w w:val="100"/>
                <w:kern w:val="0"/>
                <w:position w:val="0"/>
                <w:sz w:val="21"/>
                <w:szCs w:val="21"/>
                <w:lang w:val="en-US" w:eastAsia="zh-CN" w:bidi="en-US"/>
              </w:rPr>
              <w:t>80</w:t>
            </w:r>
            <w:r>
              <w:rPr>
                <w:rFonts w:hint="default" w:ascii="Times New Roman" w:hAnsi="Times New Roman" w:eastAsia="宋体" w:cs="Times New Roman"/>
                <w:color w:val="000000"/>
                <w:spacing w:val="0"/>
                <w:w w:val="100"/>
                <w:kern w:val="0"/>
                <w:position w:val="0"/>
                <w:sz w:val="21"/>
                <w:szCs w:val="21"/>
                <w:lang w:val="en-US" w:eastAsia="en-US" w:bidi="en-US"/>
              </w:rPr>
              <w:t>.________ in the military.</w:t>
            </w:r>
          </w:p>
          <w:p>
            <w:pPr>
              <w:pStyle w:val="20"/>
              <w:keepNext w:val="0"/>
              <w:keepLines w:val="0"/>
              <w:widowControl w:val="0"/>
              <w:numPr>
                <w:ilvl w:val="0"/>
                <w:numId w:val="7"/>
              </w:numPr>
              <w:shd w:val="clear" w:color="auto" w:fill="auto"/>
              <w:tabs>
                <w:tab w:val="left" w:pos="96"/>
                <w:tab w:val="left" w:leader="underscore" w:pos="3348"/>
              </w:tabs>
              <w:wordWrap/>
              <w:bidi w:val="0"/>
              <w:spacing w:before="0" w:beforeAutospacing="0" w:after="0" w:afterAutospacing="0" w:line="240" w:lineRule="auto"/>
              <w:ind w:left="0" w:right="0" w:firstLine="0"/>
              <w:jc w:val="both"/>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color w:val="000000"/>
                <w:spacing w:val="0"/>
                <w:w w:val="100"/>
                <w:kern w:val="0"/>
                <w:position w:val="0"/>
                <w:sz w:val="21"/>
                <w:szCs w:val="21"/>
                <w:lang w:val="en-US" w:eastAsia="en-US" w:bidi="en-US"/>
              </w:rPr>
              <w:t xml:space="preserve">Children can learn how to work in a team and work out problems </w:t>
            </w:r>
            <w:r>
              <w:rPr>
                <w:rFonts w:hint="default" w:ascii="Times New Roman" w:hAnsi="Times New Roman" w:eastAsia="宋体" w:cs="Times New Roman"/>
                <w:color w:val="000000"/>
                <w:spacing w:val="0"/>
                <w:w w:val="100"/>
                <w:kern w:val="0"/>
                <w:position w:val="0"/>
                <w:sz w:val="21"/>
                <w:szCs w:val="21"/>
                <w:lang w:val="en-US" w:eastAsia="zh-CN" w:bidi="en-US"/>
              </w:rPr>
              <w:t>81</w:t>
            </w:r>
            <w:r>
              <w:rPr>
                <w:rFonts w:hint="default" w:ascii="Times New Roman" w:hAnsi="Times New Roman" w:eastAsia="宋体" w:cs="Times New Roman"/>
                <w:color w:val="000000"/>
                <w:spacing w:val="0"/>
                <w:w w:val="100"/>
                <w:kern w:val="0"/>
                <w:position w:val="0"/>
                <w:sz w:val="21"/>
                <w:szCs w:val="21"/>
                <w:lang w:val="en-US" w:eastAsia="en-US" w:bidi="en-US"/>
              </w:rPr>
              <w:t>.________.</w:t>
            </w:r>
          </w:p>
          <w:p>
            <w:pPr>
              <w:pStyle w:val="20"/>
              <w:keepNext w:val="0"/>
              <w:keepLines w:val="0"/>
              <w:widowControl w:val="0"/>
              <w:numPr>
                <w:ilvl w:val="0"/>
                <w:numId w:val="7"/>
              </w:numPr>
              <w:shd w:val="clear" w:color="auto" w:fill="auto"/>
              <w:tabs>
                <w:tab w:val="left" w:pos="96"/>
                <w:tab w:val="left" w:leader="underscore" w:pos="3348"/>
              </w:tabs>
              <w:wordWrap/>
              <w:bidi w:val="0"/>
              <w:spacing w:before="0" w:beforeAutospacing="0" w:after="0" w:afterAutospacing="0" w:line="240" w:lineRule="auto"/>
              <w:ind w:left="0" w:right="0" w:firstLine="0"/>
              <w:jc w:val="both"/>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color w:val="000000"/>
                <w:spacing w:val="0"/>
                <w:w w:val="100"/>
                <w:kern w:val="0"/>
                <w:position w:val="0"/>
                <w:sz w:val="21"/>
                <w:szCs w:val="21"/>
                <w:lang w:val="en-US" w:eastAsia="en-US" w:bidi="en-US"/>
              </w:rPr>
              <w:t xml:space="preserve">It is </w:t>
            </w:r>
            <w:r>
              <w:rPr>
                <w:rFonts w:hint="default" w:ascii="Times New Roman" w:hAnsi="Times New Roman" w:eastAsia="宋体" w:cs="Times New Roman"/>
                <w:color w:val="000000"/>
                <w:spacing w:val="0"/>
                <w:w w:val="100"/>
                <w:kern w:val="0"/>
                <w:position w:val="0"/>
                <w:sz w:val="21"/>
                <w:szCs w:val="21"/>
                <w:lang w:val="en-US" w:eastAsia="zh-CN" w:bidi="en-US"/>
              </w:rPr>
              <w:t>82</w:t>
            </w:r>
            <w:r>
              <w:rPr>
                <w:rFonts w:hint="default" w:ascii="Times New Roman" w:hAnsi="Times New Roman" w:eastAsia="宋体" w:cs="Times New Roman"/>
                <w:color w:val="000000"/>
                <w:spacing w:val="0"/>
                <w:w w:val="100"/>
                <w:kern w:val="0"/>
                <w:position w:val="0"/>
                <w:sz w:val="21"/>
                <w:szCs w:val="21"/>
                <w:lang w:val="en-US" w:eastAsia="en-US" w:bidi="en-US"/>
              </w:rPr>
              <w:t>.________ for them to work together to finish tasks.</w:t>
            </w:r>
          </w:p>
        </w:tc>
      </w:tr>
      <w:tr>
        <w:tblPrEx>
          <w:tblLayout w:type="fixed"/>
          <w:tblCellMar>
            <w:top w:w="0" w:type="dxa"/>
            <w:left w:w="10" w:type="dxa"/>
            <w:bottom w:w="0" w:type="dxa"/>
            <w:right w:w="10" w:type="dxa"/>
          </w:tblCellMar>
        </w:tblPrEx>
        <w:trPr>
          <w:trHeight w:val="1651" w:hRule="exact"/>
          <w:jc w:val="center"/>
        </w:trPr>
        <w:tc>
          <w:tcPr>
            <w:tcW w:w="1127" w:type="dxa"/>
            <w:tcBorders>
              <w:top w:val="single" w:color="auto" w:sz="4" w:space="0"/>
              <w:left w:val="single" w:color="auto" w:sz="4" w:space="0"/>
              <w:bottom w:val="single" w:color="auto" w:sz="4" w:space="0"/>
            </w:tcBorders>
            <w:shd w:val="clear" w:color="auto" w:fill="FFFFFF"/>
            <w:vAlign w:val="center"/>
          </w:tcPr>
          <w:p>
            <w:pPr>
              <w:pStyle w:val="20"/>
              <w:keepNext w:val="0"/>
              <w:keepLines w:val="0"/>
              <w:widowControl w:val="0"/>
              <w:shd w:val="clear" w:color="auto" w:fill="auto"/>
              <w:tabs>
                <w:tab w:val="left" w:leader="underscore" w:pos="756"/>
              </w:tabs>
              <w:wordWrap/>
              <w:bidi w:val="0"/>
              <w:spacing w:before="0" w:beforeAutospacing="0" w:after="0" w:afterAutospacing="0" w:line="240" w:lineRule="auto"/>
              <w:ind w:left="0" w:right="0" w:firstLine="0"/>
              <w:jc w:val="center"/>
              <w:textAlignment w:val="center"/>
              <w:rPr>
                <w:rFonts w:hint="default" w:ascii="Times New Roman" w:hAnsi="Times New Roman" w:eastAsia="宋体" w:cs="Times New Roman"/>
                <w:spacing w:val="0"/>
                <w:w w:val="100"/>
                <w:kern w:val="0"/>
                <w:position w:val="0"/>
                <w:sz w:val="21"/>
                <w:szCs w:val="21"/>
                <w:lang w:val="en-US"/>
              </w:rPr>
            </w:pPr>
            <w:r>
              <w:rPr>
                <w:rFonts w:hint="default" w:ascii="Times New Roman" w:hAnsi="Times New Roman" w:eastAsia="宋体" w:cs="Times New Roman"/>
                <w:spacing w:val="0"/>
                <w:w w:val="100"/>
                <w:kern w:val="0"/>
                <w:position w:val="0"/>
                <w:sz w:val="21"/>
                <w:szCs w:val="21"/>
                <w:lang w:val="en-US"/>
              </w:rPr>
              <w:t>Russia</w:t>
            </w:r>
          </w:p>
        </w:tc>
        <w:tc>
          <w:tcPr>
            <w:tcW w:w="6973"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20"/>
              <w:keepNext w:val="0"/>
              <w:keepLines w:val="0"/>
              <w:widowControl w:val="0"/>
              <w:numPr>
                <w:ilvl w:val="0"/>
                <w:numId w:val="8"/>
              </w:numPr>
              <w:shd w:val="clear" w:color="auto" w:fill="auto"/>
              <w:tabs>
                <w:tab w:val="left" w:pos="96"/>
                <w:tab w:val="left" w:leader="underscore" w:pos="5196"/>
              </w:tabs>
              <w:wordWrap/>
              <w:bidi w:val="0"/>
              <w:spacing w:before="0" w:beforeAutospacing="0" w:after="0" w:afterAutospacing="0" w:line="240" w:lineRule="auto"/>
              <w:ind w:left="0" w:right="0" w:firstLine="0"/>
              <w:jc w:val="left"/>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color w:val="000000"/>
                <w:spacing w:val="0"/>
                <w:w w:val="100"/>
                <w:kern w:val="0"/>
                <w:position w:val="0"/>
                <w:sz w:val="21"/>
                <w:szCs w:val="21"/>
                <w:lang w:val="en-US" w:eastAsia="en-US" w:bidi="en-US"/>
              </w:rPr>
              <w:t xml:space="preserve">Boys between 15 and 16 need to take </w:t>
            </w:r>
            <w:r>
              <w:rPr>
                <w:rFonts w:hint="default" w:ascii="Times New Roman" w:hAnsi="Times New Roman" w:eastAsia="宋体" w:cs="Times New Roman"/>
                <w:color w:val="000000"/>
                <w:spacing w:val="0"/>
                <w:w w:val="100"/>
                <w:kern w:val="0"/>
                <w:position w:val="0"/>
                <w:sz w:val="21"/>
                <w:szCs w:val="21"/>
                <w:lang w:val="en-US" w:eastAsia="zh-CN" w:bidi="en-US"/>
              </w:rPr>
              <w:t>83</w:t>
            </w:r>
            <w:r>
              <w:rPr>
                <w:rFonts w:hint="default" w:ascii="Times New Roman" w:hAnsi="Times New Roman" w:eastAsia="宋体" w:cs="Times New Roman"/>
                <w:color w:val="000000"/>
                <w:spacing w:val="0"/>
                <w:w w:val="100"/>
                <w:kern w:val="0"/>
                <w:position w:val="0"/>
                <w:sz w:val="21"/>
                <w:szCs w:val="21"/>
                <w:lang w:val="en-US" w:eastAsia="en-US" w:bidi="en-US"/>
              </w:rPr>
              <w:t>._____ in a military training program for five days.</w:t>
            </w:r>
          </w:p>
          <w:p>
            <w:pPr>
              <w:pStyle w:val="20"/>
              <w:keepNext w:val="0"/>
              <w:keepLines w:val="0"/>
              <w:widowControl w:val="0"/>
              <w:numPr>
                <w:ilvl w:val="0"/>
                <w:numId w:val="0"/>
              </w:numPr>
              <w:shd w:val="clear" w:color="auto" w:fill="auto"/>
              <w:tabs>
                <w:tab w:val="left" w:pos="96"/>
                <w:tab w:val="left" w:leader="underscore" w:pos="5124"/>
              </w:tabs>
              <w:wordWrap/>
              <w:bidi w:val="0"/>
              <w:spacing w:before="0" w:beforeAutospacing="0" w:after="0" w:afterAutospacing="0" w:line="240" w:lineRule="auto"/>
              <w:ind w:leftChars="0" w:right="0" w:rightChars="0"/>
              <w:jc w:val="left"/>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b/>
                <w:bCs/>
                <w:color w:val="000000"/>
                <w:spacing w:val="0"/>
                <w:w w:val="100"/>
                <w:kern w:val="0"/>
                <w:position w:val="0"/>
                <w:sz w:val="21"/>
                <w:szCs w:val="21"/>
                <w:lang w:val="en-US" w:eastAsia="en-US" w:bidi="en-US"/>
              </w:rPr>
              <w:t>·</w:t>
            </w:r>
            <w:r>
              <w:rPr>
                <w:rFonts w:hint="default" w:ascii="Times New Roman" w:hAnsi="Times New Roman" w:eastAsia="宋体" w:cs="Times New Roman"/>
                <w:color w:val="000000"/>
                <w:spacing w:val="0"/>
                <w:w w:val="100"/>
                <w:kern w:val="0"/>
                <w:position w:val="0"/>
                <w:sz w:val="21"/>
                <w:szCs w:val="21"/>
                <w:lang w:val="en-US" w:eastAsia="en-US" w:bidi="en-US"/>
              </w:rPr>
              <w:t xml:space="preserve">They learn skills </w:t>
            </w:r>
            <w:r>
              <w:rPr>
                <w:rFonts w:hint="default" w:ascii="Times New Roman" w:hAnsi="Times New Roman" w:eastAsia="宋体" w:cs="Times New Roman"/>
                <w:color w:val="000000"/>
                <w:spacing w:val="0"/>
                <w:w w:val="100"/>
                <w:kern w:val="0"/>
                <w:position w:val="0"/>
                <w:sz w:val="21"/>
                <w:szCs w:val="21"/>
                <w:lang w:val="en-US" w:eastAsia="zh-CN" w:bidi="en-US"/>
              </w:rPr>
              <w:t>84</w:t>
            </w:r>
            <w:r>
              <w:rPr>
                <w:rFonts w:hint="default" w:ascii="Times New Roman" w:hAnsi="Times New Roman" w:eastAsia="宋体" w:cs="Times New Roman"/>
                <w:color w:val="000000"/>
                <w:spacing w:val="0"/>
                <w:w w:val="100"/>
                <w:kern w:val="0"/>
                <w:position w:val="0"/>
                <w:sz w:val="21"/>
                <w:szCs w:val="21"/>
                <w:lang w:val="en-US" w:eastAsia="en-US" w:bidi="en-US"/>
              </w:rPr>
              <w:t>. ________shooting, parachute jumping, and cooking .</w:t>
            </w:r>
          </w:p>
          <w:p>
            <w:pPr>
              <w:pStyle w:val="20"/>
              <w:keepNext w:val="0"/>
              <w:keepLines w:val="0"/>
              <w:widowControl w:val="0"/>
              <w:shd w:val="clear" w:color="auto" w:fill="auto"/>
              <w:tabs>
                <w:tab w:val="left" w:leader="underscore" w:pos="4544"/>
              </w:tabs>
              <w:wordWrap/>
              <w:bidi w:val="0"/>
              <w:spacing w:before="0" w:beforeAutospacing="0" w:after="0" w:afterAutospacing="0" w:line="240" w:lineRule="auto"/>
              <w:ind w:right="0"/>
              <w:jc w:val="left"/>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b/>
                <w:bCs/>
                <w:color w:val="000000"/>
                <w:spacing w:val="0"/>
                <w:w w:val="100"/>
                <w:kern w:val="0"/>
                <w:position w:val="0"/>
                <w:sz w:val="21"/>
                <w:szCs w:val="21"/>
                <w:lang w:val="en-US" w:eastAsia="en-US" w:bidi="en-US"/>
              </w:rPr>
              <w:t>·</w:t>
            </w:r>
            <w:r>
              <w:rPr>
                <w:rFonts w:hint="default" w:ascii="Times New Roman" w:hAnsi="Times New Roman" w:eastAsia="宋体" w:cs="Times New Roman"/>
                <w:color w:val="000000"/>
                <w:spacing w:val="0"/>
                <w:w w:val="100"/>
                <w:kern w:val="0"/>
                <w:position w:val="0"/>
                <w:sz w:val="21"/>
                <w:szCs w:val="21"/>
                <w:lang w:val="en-US" w:eastAsia="en-US" w:bidi="en-US"/>
              </w:rPr>
              <w:t xml:space="preserve">Russia </w:t>
            </w:r>
            <w:r>
              <w:rPr>
                <w:rFonts w:hint="default" w:ascii="Times New Roman" w:hAnsi="Times New Roman" w:eastAsia="宋体" w:cs="Times New Roman"/>
                <w:color w:val="000000"/>
                <w:spacing w:val="0"/>
                <w:w w:val="100"/>
                <w:kern w:val="0"/>
                <w:position w:val="0"/>
                <w:sz w:val="21"/>
                <w:szCs w:val="21"/>
                <w:lang w:val="en-US" w:eastAsia="zh-CN" w:bidi="en-US"/>
              </w:rPr>
              <w:t>has</w:t>
            </w:r>
            <w:r>
              <w:rPr>
                <w:rFonts w:hint="default" w:ascii="Times New Roman" w:hAnsi="Times New Roman" w:eastAsia="宋体" w:cs="Times New Roman"/>
                <w:color w:val="000000"/>
                <w:spacing w:val="0"/>
                <w:w w:val="100"/>
                <w:kern w:val="0"/>
                <w:position w:val="0"/>
                <w:sz w:val="21"/>
                <w:szCs w:val="21"/>
                <w:lang w:val="en-US" w:eastAsia="en-US" w:bidi="en-US"/>
              </w:rPr>
              <w:t xml:space="preserve"> encouraged schoolchildren fro</w:t>
            </w:r>
            <w:r>
              <w:rPr>
                <w:rFonts w:hint="default" w:ascii="Times New Roman" w:hAnsi="Times New Roman" w:eastAsia="宋体" w:cs="Times New Roman"/>
                <w:color w:val="000000"/>
                <w:spacing w:val="0"/>
                <w:w w:val="100"/>
                <w:kern w:val="0"/>
                <w:position w:val="0"/>
                <w:sz w:val="21"/>
                <w:szCs w:val="21"/>
                <w:lang w:val="en-US" w:eastAsia="zh-CN" w:bidi="en-US"/>
              </w:rPr>
              <w:t xml:space="preserve">m 14 to 18 </w:t>
            </w:r>
            <w:r>
              <w:rPr>
                <w:rFonts w:hint="default" w:ascii="Times New Roman" w:hAnsi="Times New Roman" w:eastAsia="宋体" w:cs="Times New Roman"/>
                <w:color w:val="000000"/>
                <w:spacing w:val="0"/>
                <w:w w:val="100"/>
                <w:kern w:val="0"/>
                <w:position w:val="0"/>
                <w:sz w:val="21"/>
                <w:szCs w:val="21"/>
                <w:lang w:val="en-US" w:eastAsia="en-US" w:bidi="en-US"/>
              </w:rPr>
              <w:t xml:space="preserve">to </w:t>
            </w:r>
            <w:r>
              <w:rPr>
                <w:rFonts w:hint="default" w:ascii="Times New Roman" w:hAnsi="Times New Roman" w:eastAsia="宋体" w:cs="Times New Roman"/>
                <w:color w:val="000000"/>
                <w:spacing w:val="0"/>
                <w:w w:val="100"/>
                <w:kern w:val="0"/>
                <w:position w:val="0"/>
                <w:sz w:val="21"/>
                <w:szCs w:val="21"/>
                <w:lang w:val="en-US" w:eastAsia="zh-CN" w:bidi="en-US"/>
              </w:rPr>
              <w:t>try</w:t>
            </w:r>
            <w:r>
              <w:rPr>
                <w:rFonts w:hint="default" w:ascii="Times New Roman" w:hAnsi="Times New Roman" w:eastAsia="宋体" w:cs="Times New Roman"/>
                <w:color w:val="000000"/>
                <w:spacing w:val="0"/>
                <w:w w:val="100"/>
                <w:kern w:val="0"/>
                <w:position w:val="0"/>
                <w:sz w:val="21"/>
                <w:szCs w:val="21"/>
                <w:lang w:val="en-US" w:eastAsia="en-US" w:bidi="en-US"/>
              </w:rPr>
              <w:t xml:space="preserve"> military training</w:t>
            </w:r>
            <w:r>
              <w:rPr>
                <w:rFonts w:hint="default" w:ascii="Times New Roman" w:hAnsi="Times New Roman" w:eastAsia="宋体" w:cs="Times New Roman"/>
                <w:color w:val="000000"/>
                <w:spacing w:val="0"/>
                <w:w w:val="100"/>
                <w:kern w:val="0"/>
                <w:position w:val="0"/>
                <w:sz w:val="21"/>
                <w:szCs w:val="21"/>
                <w:lang w:val="en-US" w:eastAsia="zh-CN" w:bidi="en-US"/>
              </w:rPr>
              <w:t xml:space="preserve"> during the 85._______ years</w:t>
            </w:r>
            <w:r>
              <w:rPr>
                <w:rFonts w:hint="default" w:ascii="Times New Roman" w:hAnsi="Times New Roman" w:eastAsia="宋体" w:cs="Times New Roman"/>
                <w:color w:val="000000"/>
                <w:spacing w:val="0"/>
                <w:w w:val="100"/>
                <w:kern w:val="0"/>
                <w:position w:val="0"/>
                <w:sz w:val="21"/>
                <w:szCs w:val="21"/>
                <w:lang w:val="en-US" w:eastAsia="en-US" w:bidi="en-US"/>
              </w:rPr>
              <w:t>.</w:t>
            </w:r>
          </w:p>
        </w:tc>
      </w:tr>
    </w:tbl>
    <w:p>
      <w:pPr>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default" w:ascii="Times New Roman" w:hAnsi="Times New Roman" w:eastAsia="宋体" w:cs="Times New Roman"/>
          <w:b/>
          <w:bCs/>
          <w:spacing w:val="0"/>
          <w:w w:val="100"/>
          <w:kern w:val="0"/>
          <w:position w:val="0"/>
          <w:sz w:val="21"/>
          <w:szCs w:val="21"/>
        </w:rPr>
      </w:pPr>
    </w:p>
    <w:p>
      <w:pPr>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default" w:ascii="Times New Roman" w:hAnsi="Times New Roman" w:eastAsia="宋体" w:cs="Times New Roman"/>
          <w:spacing w:val="0"/>
          <w:w w:val="100"/>
          <w:kern w:val="0"/>
          <w:position w:val="0"/>
          <w:sz w:val="21"/>
          <w:szCs w:val="21"/>
        </w:rPr>
      </w:pPr>
      <w:r>
        <w:rPr>
          <w:rFonts w:hint="default" w:ascii="Times New Roman" w:hAnsi="Times New Roman" w:eastAsia="宋体" w:cs="Times New Roman"/>
          <w:b/>
          <w:bCs/>
          <w:spacing w:val="0"/>
          <w:w w:val="100"/>
          <w:kern w:val="0"/>
          <w:position w:val="0"/>
          <w:sz w:val="21"/>
          <w:szCs w:val="21"/>
        </w:rPr>
        <w:t>七、缺词填空</w:t>
      </w:r>
      <w:r>
        <w:rPr>
          <w:rFonts w:hint="default" w:ascii="Times New Roman" w:hAnsi="Times New Roman" w:eastAsia="宋体" w:cs="Times New Roman"/>
          <w:spacing w:val="0"/>
          <w:w w:val="100"/>
          <w:kern w:val="0"/>
          <w:position w:val="0"/>
          <w:sz w:val="21"/>
          <w:szCs w:val="21"/>
        </w:rPr>
        <w:t>(共10空;每空1分，计10分)</w:t>
      </w:r>
    </w:p>
    <w:p>
      <w:pPr>
        <w:keepNext w:val="0"/>
        <w:keepLines w:val="0"/>
        <w:pageBreakBefore w:val="0"/>
        <w:widowControl w:val="0"/>
        <w:kinsoku/>
        <w:wordWrap/>
        <w:overflowPunct/>
        <w:topLinePunct w:val="0"/>
        <w:autoSpaceDE/>
        <w:autoSpaceDN/>
        <w:bidi w:val="0"/>
        <w:spacing w:beforeAutospacing="0" w:afterAutospacing="0" w:line="240" w:lineRule="auto"/>
        <w:ind w:firstLine="210" w:firstLineChars="100"/>
        <w:textAlignment w:val="center"/>
        <w:rPr>
          <w:rFonts w:hint="default" w:ascii="Times New Roman" w:hAnsi="Times New Roman" w:eastAsia="宋体" w:cs="Times New Roman"/>
          <w:bCs/>
          <w:spacing w:val="0"/>
          <w:w w:val="100"/>
          <w:kern w:val="0"/>
          <w:position w:val="0"/>
          <w:sz w:val="21"/>
          <w:lang w:val="en-US" w:eastAsia="zh-CN"/>
        </w:rPr>
      </w:pPr>
      <w:r>
        <w:rPr>
          <w:rFonts w:hint="default" w:ascii="Times New Roman" w:hAnsi="Times New Roman" w:eastAsia="宋体" w:cs="Times New Roman"/>
          <w:spacing w:val="0"/>
          <w:w w:val="100"/>
          <w:kern w:val="0"/>
          <w:position w:val="0"/>
          <w:sz w:val="21"/>
          <w:szCs w:val="21"/>
        </w:rPr>
        <w:t>根据短文内容和首字母提示，在下文空格处填入适当的词使短文完整。在答题卡标有题号的横线上，完整地写出空缺处各单词的正确形式。(每空一词)</w:t>
      </w:r>
    </w:p>
    <w:p>
      <w:pPr>
        <w:wordWrap/>
        <w:spacing w:beforeAutospacing="0" w:afterAutospacing="0" w:line="240" w:lineRule="auto"/>
        <w:jc w:val="left"/>
        <w:textAlignment w:val="center"/>
        <w:rPr>
          <w:rFonts w:hint="default" w:ascii="Times New Roman" w:hAnsi="Times New Roman" w:eastAsia="宋体" w:cs="Times New Roman"/>
          <w:color w:val="auto"/>
          <w:spacing w:val="0"/>
          <w:w w:val="100"/>
          <w:kern w:val="0"/>
          <w:position w:val="0"/>
          <w:sz w:val="21"/>
          <w:szCs w:val="21"/>
        </w:rPr>
      </w:pPr>
      <w:r>
        <w:rPr>
          <w:rFonts w:hint="default" w:ascii="Times New Roman" w:hAnsi="Times New Roman" w:eastAsia="宋体" w:cs="Times New Roman"/>
          <w:b w:val="0"/>
          <w:i w:val="0"/>
          <w:caps w:val="0"/>
          <w:color w:val="auto"/>
          <w:spacing w:val="0"/>
          <w:w w:val="100"/>
          <w:kern w:val="0"/>
          <w:position w:val="0"/>
          <w:sz w:val="21"/>
          <w:szCs w:val="21"/>
          <w:shd w:val="clear" w:color="auto" w:fill="FFFFFF"/>
        </w:rPr>
        <w:t>Do you remember when your grandma t</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rPr>
        <w:t>____</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86</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rPr>
        <w:t>_____</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you the story of Snow White? Ah, the happy days of childhood! </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br w:type="textWrapping"/>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But did you know that Snow White c</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omes</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 xml:space="preserve"> from Germany? It's </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o___</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87</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____</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 xml:space="preserve"> one story from the 209 in Grimm's</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Fairy Tales (《格林童话》). The Grimm brother</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 xml:space="preserve"> started </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to c</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____</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88</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_____</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 xml:space="preserve"> fairy tales in 1806. Their f</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rPr>
        <w:t>___</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89</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rPr>
        <w:t>_____</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 xml:space="preserve"> book came out</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eastAsia="zh-CN"/>
        </w:rPr>
        <w:t>（出版</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 xml:space="preserve"> in 1812. </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br w:type="textWrapping"/>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Why are German fairy tales so interesting?</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rPr>
        <w:t xml:space="preserve"> </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M</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rPr>
        <w:t>___</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90</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rPr>
        <w:t>______</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it's because they come from a great place famous for</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its stories</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the Black Forest. </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br w:type="textWrapping"/>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The Black Forest is in southwest Germany. It's the l</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91</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______</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forest in the country</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and one of the most beautiful. It's famous for</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i</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92</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trees and lovely views. There are valleys and waterfalls (瀑布) there. It's a good</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 xml:space="preserve"> </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place to s</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____</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93</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____</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 xml:space="preserve"> a story. </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br w:type="textWrapping"/>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Don't forget to bring something b</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94</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_____</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if you visit. People there are g</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w:t>
      </w:r>
      <w:r>
        <w:rPr>
          <w:rFonts w:hint="eastAsia" w:ascii="Times New Roman" w:hAnsi="Times New Roman" w:eastAsia="宋体" w:cs="Times New Roman"/>
          <w:b w:val="0"/>
          <w:i w:val="0"/>
          <w:caps w:val="0"/>
          <w:color w:val="auto"/>
          <w:spacing w:val="0"/>
          <w:w w:val="100"/>
          <w:kern w:val="0"/>
          <w:position w:val="0"/>
          <w:sz w:val="21"/>
          <w:szCs w:val="21"/>
          <w:shd w:val="clear" w:color="auto" w:fill="FFFFFF"/>
          <w:lang w:val="en-US" w:eastAsia="zh-CN"/>
        </w:rPr>
        <w:t>95</w:t>
      </w:r>
      <w:r>
        <w:rPr>
          <w:rFonts w:hint="default" w:ascii="Times New Roman" w:hAnsi="Times New Roman" w:eastAsia="宋体" w:cs="Times New Roman"/>
          <w:b w:val="0"/>
          <w:i w:val="0"/>
          <w:caps w:val="0"/>
          <w:color w:val="auto"/>
          <w:spacing w:val="0"/>
          <w:w w:val="100"/>
          <w:kern w:val="0"/>
          <w:position w:val="0"/>
          <w:sz w:val="21"/>
          <w:szCs w:val="21"/>
          <w:shd w:val="clear" w:color="auto" w:fill="FFFFFF"/>
          <w:lang w:val="en-US" w:eastAsia="zh-CN"/>
        </w:rPr>
        <w:t>____</w:t>
      </w:r>
      <w:r>
        <w:rPr>
          <w:rFonts w:hint="default" w:ascii="Times New Roman" w:hAnsi="Times New Roman" w:eastAsia="宋体" w:cs="Times New Roman"/>
          <w:b w:val="0"/>
          <w:i w:val="0"/>
          <w:caps w:val="0"/>
          <w:color w:val="auto"/>
          <w:spacing w:val="0"/>
          <w:w w:val="100"/>
          <w:kern w:val="0"/>
          <w:position w:val="0"/>
          <w:sz w:val="21"/>
          <w:szCs w:val="21"/>
          <w:shd w:val="clear" w:color="auto" w:fill="FFFFFF"/>
        </w:rPr>
        <w:t>at making clocks, musical instruments and watches.</w:t>
      </w:r>
    </w:p>
    <w:p>
      <w:pPr>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eastAsia" w:ascii="Times New Roman" w:hAnsi="Times New Roman" w:eastAsia="宋体"/>
          <w:b/>
          <w:spacing w:val="0"/>
          <w:w w:val="100"/>
          <w:kern w:val="0"/>
          <w:position w:val="0"/>
          <w:sz w:val="21"/>
          <w:szCs w:val="21"/>
          <w:lang w:eastAsia="zh-CN"/>
        </w:rPr>
      </w:pPr>
    </w:p>
    <w:p>
      <w:pPr>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eastAsia" w:ascii="Times New Roman" w:hAnsi="Times New Roman" w:eastAsia="宋体"/>
          <w:spacing w:val="0"/>
          <w:w w:val="100"/>
          <w:kern w:val="0"/>
          <w:position w:val="0"/>
          <w:sz w:val="21"/>
          <w:szCs w:val="21"/>
        </w:rPr>
      </w:pPr>
      <w:r>
        <w:rPr>
          <w:rFonts w:hint="eastAsia" w:ascii="Times New Roman" w:hAnsi="Times New Roman" w:eastAsia="宋体"/>
          <w:b/>
          <w:spacing w:val="0"/>
          <w:w w:val="100"/>
          <w:kern w:val="0"/>
          <w:position w:val="0"/>
          <w:sz w:val="21"/>
          <w:szCs w:val="21"/>
          <w:lang w:eastAsia="zh-CN"/>
        </w:rPr>
        <w:t>八、</w:t>
      </w:r>
      <w:r>
        <w:rPr>
          <w:rFonts w:hint="eastAsia" w:ascii="Times New Roman" w:hAnsi="Times New Roman" w:eastAsia="宋体"/>
          <w:b/>
          <w:spacing w:val="0"/>
          <w:w w:val="100"/>
          <w:kern w:val="0"/>
          <w:position w:val="0"/>
          <w:sz w:val="21"/>
          <w:szCs w:val="21"/>
        </w:rPr>
        <w:t>书面表达</w:t>
      </w:r>
      <w:r>
        <w:rPr>
          <w:rFonts w:hint="eastAsia" w:ascii="Times New Roman" w:hAnsi="Times New Roman" w:eastAsia="宋体"/>
          <w:spacing w:val="0"/>
          <w:w w:val="100"/>
          <w:kern w:val="0"/>
          <w:position w:val="0"/>
          <w:sz w:val="21"/>
          <w:szCs w:val="21"/>
        </w:rPr>
        <w:t>(计30分)</w:t>
      </w:r>
    </w:p>
    <w:p>
      <w:pPr>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eastAsia" w:ascii="Times New Roman" w:hAnsi="Times New Roman" w:eastAsia="宋体"/>
          <w:spacing w:val="0"/>
          <w:w w:val="100"/>
          <w:kern w:val="0"/>
          <w:position w:val="0"/>
          <w:sz w:val="21"/>
          <w:szCs w:val="21"/>
        </w:rPr>
      </w:pPr>
      <w:r>
        <w:rPr>
          <w:rFonts w:hint="eastAsia" w:ascii="Times New Roman" w:hAnsi="Times New Roman" w:eastAsia="宋体"/>
          <w:spacing w:val="0"/>
          <w:w w:val="100"/>
          <w:kern w:val="0"/>
          <w:position w:val="0"/>
          <w:sz w:val="21"/>
          <w:szCs w:val="21"/>
        </w:rPr>
        <w:t>A.句子翻译(共5小题;每小题2分,计10分)</w:t>
      </w:r>
    </w:p>
    <w:p>
      <w:pPr>
        <w:pStyle w:val="4"/>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jc w:val="both"/>
        <w:textAlignment w:val="center"/>
        <w:rPr>
          <w:rFonts w:hint="eastAsia" w:ascii="Times New Roman" w:hAnsi="Times New Roman" w:eastAsia="宋体"/>
          <w:b w:val="0"/>
          <w:color w:val="000000"/>
          <w:spacing w:val="0"/>
          <w:w w:val="100"/>
          <w:kern w:val="0"/>
          <w:position w:val="0"/>
          <w:sz w:val="21"/>
          <w:szCs w:val="21"/>
          <w:lang w:val="en-US" w:eastAsia="zh-CN"/>
        </w:rPr>
      </w:pPr>
      <w:r>
        <w:rPr>
          <w:rFonts w:hint="eastAsia" w:ascii="Times New Roman" w:hAnsi="Times New Roman" w:eastAsia="宋体"/>
          <w:b w:val="0"/>
          <w:color w:val="000000"/>
          <w:spacing w:val="0"/>
          <w:w w:val="100"/>
          <w:kern w:val="0"/>
          <w:position w:val="0"/>
          <w:sz w:val="21"/>
          <w:szCs w:val="21"/>
          <w:lang w:val="en-US" w:eastAsia="zh-CN"/>
        </w:rPr>
        <w:t>96.信不信由你，前几天我收到一名艺术家的来信。</w:t>
      </w:r>
    </w:p>
    <w:p>
      <w:pPr>
        <w:pStyle w:val="4"/>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jc w:val="both"/>
        <w:textAlignment w:val="center"/>
        <w:rPr>
          <w:rFonts w:hint="eastAsia" w:ascii="Times New Roman" w:hAnsi="Times New Roman" w:eastAsia="宋体"/>
          <w:spacing w:val="0"/>
          <w:w w:val="100"/>
          <w:kern w:val="0"/>
          <w:position w:val="0"/>
          <w:sz w:val="21"/>
        </w:rPr>
      </w:pPr>
      <w:r>
        <w:rPr>
          <w:rFonts w:hint="eastAsia" w:ascii="Times New Roman" w:hAnsi="Times New Roman" w:eastAsia="宋体"/>
          <w:b w:val="0"/>
          <w:color w:val="000000"/>
          <w:spacing w:val="0"/>
          <w:w w:val="100"/>
          <w:kern w:val="0"/>
          <w:position w:val="0"/>
          <w:sz w:val="21"/>
          <w:szCs w:val="21"/>
          <w:lang w:val="en-US" w:eastAsia="zh-CN"/>
        </w:rPr>
        <w:t>97.</w:t>
      </w:r>
      <w:r>
        <w:rPr>
          <w:rFonts w:hint="eastAsia" w:ascii="Times New Roman" w:hAnsi="Times New Roman" w:eastAsia="宋体" w:cstheme="majorEastAsia"/>
          <w:b w:val="0"/>
          <w:bCs/>
          <w:color w:val="auto"/>
          <w:spacing w:val="0"/>
          <w:w w:val="100"/>
          <w:kern w:val="0"/>
          <w:position w:val="0"/>
          <w:sz w:val="21"/>
          <w:szCs w:val="21"/>
        </w:rPr>
        <w:t>在去野营前，你们应该先学习如何搭建一个帐篷。</w:t>
      </w:r>
    </w:p>
    <w:p>
      <w:pPr>
        <w:pStyle w:val="4"/>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jc w:val="both"/>
        <w:textAlignment w:val="center"/>
        <w:rPr>
          <w:rFonts w:ascii="Times New Roman" w:hAnsi="Times New Roman" w:eastAsia="宋体"/>
          <w:spacing w:val="0"/>
          <w:w w:val="100"/>
          <w:kern w:val="0"/>
          <w:position w:val="0"/>
          <w:sz w:val="21"/>
        </w:rPr>
      </w:pPr>
      <w:r>
        <w:rPr>
          <w:rFonts w:hint="eastAsia" w:ascii="Times New Roman" w:hAnsi="Times New Roman" w:eastAsia="宋体"/>
          <w:b w:val="0"/>
          <w:color w:val="000000"/>
          <w:spacing w:val="0"/>
          <w:w w:val="100"/>
          <w:kern w:val="0"/>
          <w:position w:val="0"/>
          <w:sz w:val="21"/>
          <w:szCs w:val="21"/>
          <w:lang w:val="en-US" w:eastAsia="zh-CN"/>
        </w:rPr>
        <w:t>98.我认为</w:t>
      </w:r>
      <w:r>
        <w:rPr>
          <w:rFonts w:hint="eastAsia" w:ascii="Times New Roman" w:hAnsi="Times New Roman" w:eastAsia="宋体" w:cstheme="majorEastAsia"/>
          <w:b w:val="0"/>
          <w:bCs/>
          <w:color w:val="auto"/>
          <w:spacing w:val="0"/>
          <w:w w:val="100"/>
          <w:kern w:val="0"/>
          <w:position w:val="0"/>
          <w:sz w:val="21"/>
          <w:szCs w:val="21"/>
        </w:rPr>
        <w:t>独自一人在河里游泳很危险。</w:t>
      </w:r>
    </w:p>
    <w:p>
      <w:pPr>
        <w:pStyle w:val="4"/>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jc w:val="both"/>
        <w:textAlignment w:val="center"/>
        <w:rPr>
          <w:rFonts w:hint="eastAsia" w:ascii="Times New Roman" w:hAnsi="Times New Roman" w:eastAsia="宋体"/>
          <w:b w:val="0"/>
          <w:color w:val="000000"/>
          <w:spacing w:val="0"/>
          <w:w w:val="100"/>
          <w:kern w:val="0"/>
          <w:position w:val="0"/>
          <w:sz w:val="21"/>
          <w:szCs w:val="21"/>
          <w:lang w:val="en-US" w:eastAsia="zh-CN"/>
        </w:rPr>
      </w:pPr>
      <w:r>
        <w:rPr>
          <w:rFonts w:hint="eastAsia" w:ascii="Times New Roman" w:hAnsi="Times New Roman" w:eastAsia="宋体"/>
          <w:b w:val="0"/>
          <w:color w:val="000000"/>
          <w:spacing w:val="0"/>
          <w:w w:val="100"/>
          <w:kern w:val="0"/>
          <w:position w:val="0"/>
          <w:sz w:val="21"/>
          <w:szCs w:val="21"/>
          <w:lang w:val="en-US" w:eastAsia="zh-CN"/>
        </w:rPr>
        <w:t>99.从那时起，中国就因为制作风筝变得出名了。</w:t>
      </w:r>
    </w:p>
    <w:p>
      <w:pPr>
        <w:pStyle w:val="4"/>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jc w:val="both"/>
        <w:textAlignment w:val="center"/>
        <w:rPr>
          <w:rFonts w:hint="eastAsia" w:ascii="Times New Roman" w:hAnsi="Times New Roman" w:eastAsia="宋体"/>
          <w:b w:val="0"/>
          <w:color w:val="000000"/>
          <w:spacing w:val="0"/>
          <w:w w:val="100"/>
          <w:kern w:val="0"/>
          <w:position w:val="0"/>
          <w:sz w:val="21"/>
          <w:szCs w:val="21"/>
          <w:lang w:val="en-US" w:eastAsia="zh-CN"/>
        </w:rPr>
      </w:pPr>
      <w:r>
        <w:rPr>
          <w:rFonts w:hint="eastAsia" w:ascii="Times New Roman" w:hAnsi="Times New Roman" w:eastAsia="宋体"/>
          <w:b w:val="0"/>
          <w:color w:val="000000"/>
          <w:spacing w:val="0"/>
          <w:w w:val="100"/>
          <w:kern w:val="0"/>
          <w:position w:val="0"/>
          <w:sz w:val="21"/>
          <w:szCs w:val="21"/>
          <w:lang w:val="en-US" w:eastAsia="zh-CN"/>
        </w:rPr>
        <w:t>100.昨天早上一个八岁的小男孩在公园里迷路了。</w:t>
      </w:r>
    </w:p>
    <w:p>
      <w:pPr>
        <w:pStyle w:val="4"/>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textAlignment w:val="center"/>
        <w:rPr>
          <w:rFonts w:hint="eastAsia" w:ascii="Times New Roman" w:hAnsi="Times New Roman" w:eastAsia="宋体"/>
          <w:spacing w:val="0"/>
          <w:w w:val="100"/>
          <w:kern w:val="0"/>
          <w:position w:val="0"/>
          <w:sz w:val="21"/>
          <w:lang w:val="en-US" w:eastAsia="zh-CN"/>
        </w:rPr>
      </w:pPr>
    </w:p>
    <w:p>
      <w:pPr>
        <w:keepNext w:val="0"/>
        <w:keepLines w:val="0"/>
        <w:pageBreakBefore w:val="0"/>
        <w:widowControl w:val="0"/>
        <w:kinsoku/>
        <w:wordWrap/>
        <w:overflowPunct/>
        <w:topLinePunct w:val="0"/>
        <w:autoSpaceDE/>
        <w:autoSpaceDN/>
        <w:bidi w:val="0"/>
        <w:spacing w:beforeAutospacing="0" w:afterAutospacing="0" w:line="240" w:lineRule="auto"/>
        <w:textAlignment w:val="center"/>
        <w:rPr>
          <w:rFonts w:hint="eastAsia" w:ascii="Times New Roman" w:hAnsi="Times New Roman" w:eastAsia="宋体" w:cs="宋体"/>
          <w:spacing w:val="0"/>
          <w:w w:val="100"/>
          <w:kern w:val="0"/>
          <w:position w:val="0"/>
          <w:sz w:val="21"/>
          <w:szCs w:val="21"/>
        </w:rPr>
      </w:pPr>
      <w:r>
        <w:rPr>
          <w:rFonts w:hint="eastAsia" w:ascii="Times New Roman" w:hAnsi="Times New Roman" w:eastAsia="宋体"/>
          <w:spacing w:val="0"/>
          <w:w w:val="100"/>
          <w:kern w:val="0"/>
          <w:position w:val="0"/>
          <w:sz w:val="21"/>
          <w:szCs w:val="21"/>
        </w:rPr>
        <w:t>B.写作(计20分)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left"/>
        <w:textAlignment w:val="center"/>
        <w:outlineLvl w:val="9"/>
        <w:rPr>
          <w:rFonts w:ascii="Times New Roman" w:hAnsi="Times New Roman" w:eastAsia="宋体" w:cs="Times New Roman"/>
          <w:spacing w:val="0"/>
          <w:w w:val="100"/>
          <w:kern w:val="0"/>
          <w:position w:val="0"/>
          <w:sz w:val="21"/>
          <w:szCs w:val="21"/>
        </w:rPr>
      </w:pPr>
      <w:r>
        <w:rPr>
          <w:rFonts w:hint="eastAsia" w:ascii="Times New Roman" w:hAnsi="Times New Roman" w:eastAsia="宋体" w:cs="Times New Roman"/>
          <w:spacing w:val="0"/>
          <w:w w:val="100"/>
          <w:kern w:val="0"/>
          <w:position w:val="0"/>
          <w:sz w:val="21"/>
          <w:szCs w:val="21"/>
          <w:lang w:val="en-US" w:eastAsia="zh-CN"/>
        </w:rPr>
        <w:t xml:space="preserve"> </w:t>
      </w:r>
      <w:r>
        <w:rPr>
          <w:rFonts w:ascii="Times New Roman" w:hAnsi="Times New Roman" w:eastAsia="宋体" w:cs="Times New Roman"/>
          <w:spacing w:val="0"/>
          <w:w w:val="100"/>
          <w:kern w:val="0"/>
          <w:position w:val="0"/>
          <w:sz w:val="21"/>
          <w:szCs w:val="21"/>
        </w:rPr>
        <w:t>学校打算从你们班推荐一名同学获“青年之星奖”，Jim和Jane是两名候选人，有同学推荐Jim，有同学推荐Jane。假如你是Li Ping，你会推荐谁，理由是什么？请根据表格中的信息给负责人吴老师写一封推荐信，向他汇报具体情况。</w:t>
      </w:r>
    </w:p>
    <w:p>
      <w:pPr>
        <w:pStyle w:val="2"/>
        <w:wordWrap/>
        <w:spacing w:beforeAutospacing="0" w:afterAutospacing="0" w:line="240" w:lineRule="auto"/>
        <w:textAlignment w:val="center"/>
        <w:rPr>
          <w:spacing w:val="0"/>
          <w:w w:val="100"/>
          <w:kern w:val="0"/>
          <w:position w:val="0"/>
        </w:rPr>
      </w:pPr>
    </w:p>
    <w:tbl>
      <w:tblPr>
        <w:tblStyle w:val="11"/>
        <w:tblW w:w="81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48"/>
        <w:gridCol w:w="56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48" w:type="dxa"/>
          </w:tcPr>
          <w:p>
            <w:pPr>
              <w:keepNext w:val="0"/>
              <w:keepLines w:val="0"/>
              <w:pageBreakBefore w:val="0"/>
              <w:widowControl/>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left"/>
              <w:textAlignment w:val="center"/>
              <w:outlineLvl w:val="9"/>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观点</w:t>
            </w:r>
          </w:p>
        </w:tc>
        <w:tc>
          <w:tcPr>
            <w:tcW w:w="5671" w:type="dxa"/>
          </w:tcPr>
          <w:p>
            <w:pPr>
              <w:keepNext w:val="0"/>
              <w:keepLines w:val="0"/>
              <w:pageBreakBefore w:val="0"/>
              <w:widowControl/>
              <w:kinsoku/>
              <w:wordWrap/>
              <w:overflowPunct/>
              <w:topLinePunct w:val="0"/>
              <w:autoSpaceDE/>
              <w:autoSpaceDN/>
              <w:bidi w:val="0"/>
              <w:adjustRightInd w:val="0"/>
              <w:snapToGrid w:val="0"/>
              <w:spacing w:beforeAutospacing="0" w:after="0" w:afterAutospacing="0" w:line="240" w:lineRule="auto"/>
              <w:ind w:left="0" w:leftChars="0" w:right="0" w:rightChars="0" w:firstLine="0" w:firstLineChars="0"/>
              <w:jc w:val="left"/>
              <w:textAlignment w:val="center"/>
              <w:outlineLvl w:val="9"/>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48" w:type="dxa"/>
          </w:tcPr>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推荐Jim</w:t>
            </w:r>
          </w:p>
        </w:tc>
        <w:tc>
          <w:tcPr>
            <w:tcW w:w="5671" w:type="dxa"/>
          </w:tcPr>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聪明，学东西很快；经常帮助同学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48" w:type="dxa"/>
          </w:tcPr>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推荐Jane</w:t>
            </w:r>
          </w:p>
        </w:tc>
        <w:tc>
          <w:tcPr>
            <w:tcW w:w="5671" w:type="dxa"/>
          </w:tcPr>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做事有计划，积极参加各种活动；是Project Hope中的一员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448" w:type="dxa"/>
          </w:tcPr>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你推荐……</w:t>
            </w:r>
          </w:p>
        </w:tc>
        <w:tc>
          <w:tcPr>
            <w:tcW w:w="5671" w:type="dxa"/>
          </w:tcPr>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列举该同学的品质和能力和事迹等等</w:t>
            </w:r>
          </w:p>
        </w:tc>
      </w:tr>
    </w:tbl>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要求：1. 表达清楚，语法正确，上下文连贯；</w:t>
      </w:r>
    </w:p>
    <w:p>
      <w:pPr>
        <w:keepNext w:val="0"/>
        <w:keepLines w:val="0"/>
        <w:pageBreakBefore w:val="0"/>
        <w:kinsoku/>
        <w:wordWrap/>
        <w:overflowPunct/>
        <w:topLinePunct w:val="0"/>
        <w:bidi w:val="0"/>
        <w:adjustRightInd w:val="0"/>
        <w:snapToGrid w:val="0"/>
        <w:spacing w:beforeAutospacing="0" w:after="0" w:afterAutospacing="0" w:line="240" w:lineRule="auto"/>
        <w:ind w:firstLine="630" w:firstLineChars="300"/>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2. 必须包括表格中的所有信息，并适当发挥；</w:t>
      </w:r>
    </w:p>
    <w:p>
      <w:pPr>
        <w:keepNext w:val="0"/>
        <w:keepLines w:val="0"/>
        <w:pageBreakBefore w:val="0"/>
        <w:kinsoku/>
        <w:wordWrap/>
        <w:overflowPunct/>
        <w:topLinePunct w:val="0"/>
        <w:bidi w:val="0"/>
        <w:adjustRightInd w:val="0"/>
        <w:snapToGrid w:val="0"/>
        <w:spacing w:beforeAutospacing="0" w:after="0" w:afterAutospacing="0" w:line="240" w:lineRule="auto"/>
        <w:ind w:firstLine="630" w:firstLineChars="300"/>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3. 100词左右（开头和结尾不计入总词数）</w:t>
      </w:r>
    </w:p>
    <w:p>
      <w:pPr>
        <w:keepNext w:val="0"/>
        <w:keepLines w:val="0"/>
        <w:pageBreakBefore w:val="0"/>
        <w:kinsoku/>
        <w:wordWrap/>
        <w:overflowPunct/>
        <w:topLinePunct w:val="0"/>
        <w:bidi w:val="0"/>
        <w:adjustRightInd w:val="0"/>
        <w:snapToGrid w:val="0"/>
        <w:spacing w:beforeAutospacing="0" w:after="0" w:afterAutospacing="0" w:line="240" w:lineRule="auto"/>
        <w:ind w:firstLine="630" w:firstLineChars="300"/>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4. 不得出现真实姓名和校名等</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Dear Mr. Wu,</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We discussed whether Jim or Jane should get this year’s Yo</w:t>
      </w:r>
      <w:r>
        <w:rPr>
          <w:rFonts w:hint="eastAsia" w:ascii="Times New Roman" w:hAnsi="Times New Roman" w:eastAsia="宋体" w:cs="Times New Roman"/>
          <w:bCs/>
          <w:color w:val="000000"/>
          <w:spacing w:val="0"/>
          <w:w w:val="100"/>
          <w:kern w:val="0"/>
          <w:position w:val="0"/>
          <w:sz w:val="21"/>
          <w:szCs w:val="21"/>
          <w:lang w:val="en-US" w:eastAsia="zh-CN"/>
        </w:rPr>
        <w:t>u</w:t>
      </w:r>
      <w:r>
        <w:rPr>
          <w:rFonts w:ascii="Times New Roman" w:hAnsi="Times New Roman" w:eastAsia="宋体" w:cs="Times New Roman"/>
          <w:bCs/>
          <w:color w:val="000000"/>
          <w:spacing w:val="0"/>
          <w:w w:val="100"/>
          <w:kern w:val="0"/>
          <w:position w:val="0"/>
          <w:sz w:val="21"/>
          <w:szCs w:val="21"/>
        </w:rPr>
        <w:t>ng Star Award. But we have different recommendations.</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hint="default" w:ascii="Times New Roman" w:hAnsi="Times New Roman" w:eastAsia="宋体" w:cs="Times New Roman"/>
          <w:bCs/>
          <w:color w:val="000000"/>
          <w:spacing w:val="0"/>
          <w:w w:val="100"/>
          <w:kern w:val="0"/>
          <w:position w:val="0"/>
          <w:sz w:val="21"/>
          <w:szCs w:val="21"/>
          <w:lang w:val="en-US" w:eastAsia="zh-CN"/>
        </w:rPr>
      </w:pPr>
      <w:r>
        <w:rPr>
          <w:rFonts w:hint="eastAsia" w:ascii="Times New Roman" w:hAnsi="Times New Roman" w:eastAsia="宋体" w:cs="Times New Roman"/>
          <w:bCs/>
          <w:color w:val="000000"/>
          <w:spacing w:val="0"/>
          <w:w w:val="100"/>
          <w:kern w:val="0"/>
          <w:position w:val="0"/>
          <w:sz w:val="21"/>
          <w:szCs w:val="21"/>
          <w:lang w:val="en-US" w:eastAsia="zh-CN"/>
        </w:rPr>
        <w:t xml:space="preserve">        </w:t>
      </w:r>
      <w:r>
        <w:rPr>
          <w:rFonts w:ascii="Times New Roman" w:hAnsi="Times New Roman" w:eastAsia="宋体" w:cs="Times New Roman"/>
          <w:bCs/>
          <w:color w:val="000000"/>
          <w:spacing w:val="0"/>
          <w:w w:val="100"/>
          <w:kern w:val="0"/>
          <w:position w:val="0"/>
          <w:sz w:val="21"/>
          <w:szCs w:val="21"/>
        </w:rPr>
        <w:t>Some students agree that Jim should get the award.</w:t>
      </w:r>
      <w:r>
        <w:rPr>
          <w:rFonts w:hint="eastAsia" w:ascii="Times New Roman" w:hAnsi="Times New Roman" w:eastAsia="宋体" w:cs="Times New Roman"/>
          <w:bCs/>
          <w:color w:val="000000"/>
          <w:spacing w:val="0"/>
          <w:w w:val="100"/>
          <w:kern w:val="0"/>
          <w:position w:val="0"/>
          <w:sz w:val="21"/>
          <w:szCs w:val="21"/>
          <w:u w:val="single"/>
          <w:lang w:val="en-US" w:eastAsia="zh-CN"/>
        </w:rPr>
        <w:t xml:space="preserve">                            </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hint="default" w:ascii="Times New Roman" w:hAnsi="Times New Roman" w:eastAsia="宋体" w:cs="Times New Roman"/>
          <w:bCs/>
          <w:color w:val="000000"/>
          <w:spacing w:val="0"/>
          <w:w w:val="100"/>
          <w:kern w:val="0"/>
          <w:position w:val="0"/>
          <w:sz w:val="21"/>
          <w:szCs w:val="21"/>
          <w:lang w:val="en-US" w:eastAsia="zh-CN"/>
        </w:rPr>
      </w:pPr>
      <w:r>
        <w:rPr>
          <w:rFonts w:ascii="Times New Roman" w:hAnsi="Times New Roman" w:eastAsia="宋体" w:cs="Times New Roman"/>
          <w:bCs/>
          <w:color w:val="000000"/>
          <w:spacing w:val="0"/>
          <w:w w:val="100"/>
          <w:kern w:val="0"/>
          <w:position w:val="0"/>
          <w:sz w:val="21"/>
          <w:szCs w:val="21"/>
        </w:rPr>
        <w:t>___________________________________________________</w:t>
      </w:r>
      <w:r>
        <w:rPr>
          <w:rFonts w:hint="eastAsia" w:ascii="Times New Roman" w:hAnsi="Times New Roman" w:eastAsia="宋体" w:cs="Times New Roman"/>
          <w:bCs/>
          <w:color w:val="000000"/>
          <w:spacing w:val="0"/>
          <w:w w:val="100"/>
          <w:kern w:val="0"/>
          <w:position w:val="0"/>
          <w:sz w:val="21"/>
          <w:szCs w:val="21"/>
          <w:lang w:val="en-US" w:eastAsia="zh-CN"/>
        </w:rPr>
        <w:t>_________________</w:t>
      </w:r>
      <w:r>
        <w:rPr>
          <w:rFonts w:ascii="Times New Roman" w:hAnsi="Times New Roman" w:eastAsia="宋体" w:cs="Times New Roman"/>
          <w:bCs/>
          <w:color w:val="000000"/>
          <w:spacing w:val="0"/>
          <w:w w:val="100"/>
          <w:kern w:val="0"/>
          <w:position w:val="0"/>
          <w:sz w:val="21"/>
          <w:szCs w:val="21"/>
        </w:rPr>
        <w:t>_________</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I hope my letter will be some help to you.</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bCs/>
          <w:color w:val="000000"/>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Yours sincerely</w:t>
      </w:r>
    </w:p>
    <w:p>
      <w:pPr>
        <w:keepNext w:val="0"/>
        <w:keepLines w:val="0"/>
        <w:pageBreakBefore w:val="0"/>
        <w:kinsoku/>
        <w:wordWrap/>
        <w:overflowPunct/>
        <w:topLinePunct w:val="0"/>
        <w:bidi w:val="0"/>
        <w:adjustRightInd w:val="0"/>
        <w:snapToGrid w:val="0"/>
        <w:spacing w:beforeAutospacing="0" w:after="0" w:afterAutospacing="0" w:line="240" w:lineRule="auto"/>
        <w:textAlignment w:val="center"/>
        <w:rPr>
          <w:rFonts w:ascii="Times New Roman" w:hAnsi="Times New Roman" w:eastAsia="宋体" w:cs="Times New Roman"/>
          <w:spacing w:val="0"/>
          <w:w w:val="100"/>
          <w:kern w:val="0"/>
          <w:position w:val="0"/>
          <w:sz w:val="21"/>
          <w:szCs w:val="21"/>
        </w:rPr>
      </w:pPr>
      <w:r>
        <w:rPr>
          <w:rFonts w:ascii="Times New Roman" w:hAnsi="Times New Roman" w:eastAsia="宋体" w:cs="Times New Roman"/>
          <w:bCs/>
          <w:color w:val="000000"/>
          <w:spacing w:val="0"/>
          <w:w w:val="100"/>
          <w:kern w:val="0"/>
          <w:position w:val="0"/>
          <w:sz w:val="21"/>
          <w:szCs w:val="21"/>
        </w:rPr>
        <w:t>Li Ping</w:t>
      </w:r>
    </w:p>
    <w:p>
      <w:pPr>
        <w:pStyle w:val="4"/>
        <w:keepNext w:val="0"/>
        <w:keepLines w:val="0"/>
        <w:pageBreakBefore w:val="0"/>
        <w:kinsoku/>
        <w:wordWrap/>
        <w:overflowPunct/>
        <w:topLinePunct w:val="0"/>
        <w:bidi w:val="0"/>
        <w:spacing w:beforeAutospacing="0" w:afterAutospacing="0" w:line="240" w:lineRule="auto"/>
        <w:textAlignment w:val="center"/>
        <w:rPr>
          <w:rFonts w:hint="default" w:ascii="Times New Roman" w:hAnsi="Times New Roman" w:eastAsia="宋体"/>
          <w:b w:val="0"/>
          <w:bCs w:val="0"/>
          <w:spacing w:val="0"/>
          <w:w w:val="100"/>
          <w:kern w:val="0"/>
          <w:position w:val="0"/>
          <w:sz w:val="21"/>
          <w:szCs w:val="21"/>
          <w:lang w:val="en-US" w:eastAsia="zh-CN"/>
        </w:rPr>
      </w:pPr>
    </w:p>
    <w:p>
      <w:pPr>
        <w:pStyle w:val="4"/>
        <w:keepNext w:val="0"/>
        <w:keepLines w:val="0"/>
        <w:pageBreakBefore w:val="0"/>
        <w:kinsoku/>
        <w:wordWrap/>
        <w:overflowPunct/>
        <w:topLinePunct w:val="0"/>
        <w:bidi w:val="0"/>
        <w:spacing w:beforeAutospacing="0" w:afterAutospacing="0" w:line="240" w:lineRule="auto"/>
        <w:textAlignment w:val="center"/>
        <w:rPr>
          <w:rFonts w:hint="default" w:ascii="Times New Roman" w:hAnsi="Times New Roman" w:eastAsia="宋体"/>
          <w:b w:val="0"/>
          <w:bCs w:val="0"/>
          <w:spacing w:val="0"/>
          <w:w w:val="100"/>
          <w:kern w:val="0"/>
          <w:position w:val="0"/>
          <w:sz w:val="21"/>
          <w:szCs w:val="21"/>
          <w:lang w:val="en-US" w:eastAsia="zh-CN"/>
        </w:rPr>
      </w:pPr>
    </w:p>
    <w:p>
      <w:pPr>
        <w:pStyle w:val="4"/>
        <w:keepNext w:val="0"/>
        <w:keepLines w:val="0"/>
        <w:pageBreakBefore w:val="0"/>
        <w:kinsoku/>
        <w:wordWrap/>
        <w:overflowPunct/>
        <w:topLinePunct w:val="0"/>
        <w:bidi w:val="0"/>
        <w:spacing w:beforeAutospacing="0" w:afterAutospacing="0" w:line="240" w:lineRule="auto"/>
        <w:textAlignment w:val="center"/>
        <w:rPr>
          <w:rFonts w:hint="default" w:ascii="Times New Roman" w:hAnsi="Times New Roman" w:eastAsia="宋体"/>
          <w:b w:val="0"/>
          <w:bCs w:val="0"/>
          <w:spacing w:val="0"/>
          <w:w w:val="100"/>
          <w:kern w:val="0"/>
          <w:position w:val="0"/>
          <w:sz w:val="21"/>
          <w:szCs w:val="21"/>
          <w:lang w:val="en-US" w:eastAsia="zh-CN"/>
        </w:rPr>
      </w:pPr>
    </w:p>
    <w:p>
      <w:pPr>
        <w:wordWrap/>
        <w:spacing w:beforeAutospacing="0" w:afterAutospacing="0" w:line="240" w:lineRule="auto"/>
        <w:textAlignment w:val="center"/>
        <w:rPr>
          <w:rFonts w:hint="default" w:ascii="Times New Roman" w:hAnsi="Times New Roman" w:eastAsia="宋体"/>
          <w:b w:val="0"/>
          <w:bCs w:val="0"/>
          <w:spacing w:val="0"/>
          <w:w w:val="100"/>
          <w:kern w:val="0"/>
          <w:position w:val="0"/>
          <w:sz w:val="21"/>
          <w:szCs w:val="21"/>
          <w:lang w:val="en-US" w:eastAsia="zh-CN"/>
        </w:rPr>
      </w:pPr>
      <w:r>
        <w:rPr>
          <w:rFonts w:hint="default" w:ascii="Times New Roman" w:hAnsi="Times New Roman" w:eastAsia="宋体"/>
          <w:b w:val="0"/>
          <w:bCs w:val="0"/>
          <w:spacing w:val="0"/>
          <w:w w:val="100"/>
          <w:kern w:val="0"/>
          <w:position w:val="0"/>
          <w:sz w:val="21"/>
          <w:szCs w:val="21"/>
          <w:lang w:val="en-US" w:eastAsia="zh-CN"/>
        </w:rPr>
        <w:br w:type="page"/>
      </w:r>
    </w:p>
    <w:p>
      <w:pPr>
        <w:wordWrap/>
        <w:spacing w:beforeAutospacing="0" w:afterAutospacing="0" w:line="240" w:lineRule="auto"/>
        <w:jc w:val="center"/>
        <w:textAlignment w:val="center"/>
        <w:rPr>
          <w:rFonts w:hint="default" w:eastAsia="楷体"/>
          <w:b/>
          <w:bCs/>
          <w:spacing w:val="0"/>
          <w:w w:val="100"/>
          <w:kern w:val="0"/>
          <w:position w:val="0"/>
          <w:sz w:val="32"/>
          <w:szCs w:val="40"/>
          <w:lang w:val="en-US" w:eastAsia="zh-CN"/>
        </w:rPr>
      </w:pPr>
      <w:r>
        <w:rPr>
          <w:rFonts w:hint="eastAsia" w:eastAsia="楷体"/>
          <w:b/>
          <w:bCs/>
          <w:spacing w:val="0"/>
          <w:w w:val="100"/>
          <w:kern w:val="0"/>
          <w:position w:val="0"/>
          <w:sz w:val="32"/>
          <w:szCs w:val="40"/>
          <w:lang w:val="en-US" w:eastAsia="zh-C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eastAsia="楷体"/>
          <w:b/>
          <w:bCs/>
          <w:spacing w:val="0"/>
          <w:w w:val="100"/>
          <w:kern w:val="0"/>
          <w:position w:val="0"/>
          <w:sz w:val="32"/>
          <w:szCs w:val="40"/>
          <w:lang w:val="en-US" w:eastAsia="zh-CN"/>
        </w:rPr>
        <w:instrText xml:space="preserve">ADDIN CNKISM.UserStyle</w:instrText>
      </w:r>
      <w:r>
        <w:rPr>
          <w:rFonts w:hint="eastAsia" w:eastAsia="楷体"/>
          <w:b/>
          <w:bCs/>
          <w:spacing w:val="0"/>
          <w:w w:val="100"/>
          <w:kern w:val="0"/>
          <w:position w:val="0"/>
          <w:sz w:val="32"/>
          <w:szCs w:val="40"/>
          <w:lang w:val="en-US" w:eastAsia="zh-CN"/>
        </w:rPr>
        <w:fldChar w:fldCharType="separate"/>
      </w:r>
      <w:r>
        <w:rPr>
          <w:rFonts w:hint="eastAsia" w:eastAsia="楷体"/>
          <w:b/>
          <w:bCs/>
          <w:spacing w:val="0"/>
          <w:w w:val="100"/>
          <w:kern w:val="0"/>
          <w:position w:val="0"/>
          <w:sz w:val="32"/>
          <w:szCs w:val="40"/>
          <w:lang w:val="en-US" w:eastAsia="zh-CN"/>
        </w:rPr>
        <w:fldChar w:fldCharType="end"/>
      </w:r>
      <w:r>
        <w:rPr>
          <w:rFonts w:hint="eastAsia" w:eastAsia="楷体"/>
          <w:b/>
          <w:bCs/>
          <w:spacing w:val="0"/>
          <w:w w:val="100"/>
          <w:kern w:val="0"/>
          <w:position w:val="0"/>
          <w:sz w:val="32"/>
          <w:szCs w:val="40"/>
          <w:lang w:val="en-US" w:eastAsia="zh-CN"/>
        </w:rPr>
        <w:t>初一年级  英语单元测试 答案</w:t>
      </w:r>
    </w:p>
    <w:p>
      <w:pPr>
        <w:wordWrap/>
        <w:spacing w:beforeAutospacing="0" w:afterAutospacing="0" w:line="240" w:lineRule="auto"/>
        <w:textAlignment w:val="center"/>
        <w:rPr>
          <w:rFonts w:hint="eastAsia"/>
          <w:spacing w:val="0"/>
          <w:w w:val="100"/>
          <w:kern w:val="0"/>
          <w:position w:val="0"/>
          <w:lang w:eastAsia="zh-CN"/>
        </w:rPr>
      </w:pPr>
    </w:p>
    <w:p>
      <w:pPr>
        <w:numPr>
          <w:ilvl w:val="0"/>
          <w:numId w:val="9"/>
        </w:numPr>
        <w:wordWrap/>
        <w:spacing w:beforeAutospacing="0" w:afterAutospacing="0" w:line="240" w:lineRule="auto"/>
        <w:textAlignment w:val="center"/>
        <w:rPr>
          <w:rFonts w:hint="eastAsia" w:ascii="Times New Roman" w:hAnsi="Times New Roman" w:eastAsia="宋体"/>
          <w:b w:val="0"/>
          <w:bCs w:val="0"/>
          <w:color w:val="auto"/>
          <w:spacing w:val="0"/>
          <w:w w:val="100"/>
          <w:kern w:val="0"/>
          <w:position w:val="0"/>
          <w:sz w:val="24"/>
          <w:szCs w:val="32"/>
        </w:rPr>
      </w:pPr>
      <w:r>
        <w:rPr>
          <w:rFonts w:hint="eastAsia" w:ascii="Times New Roman" w:hAnsi="Times New Roman" w:eastAsia="宋体"/>
          <w:b w:val="0"/>
          <w:bCs w:val="0"/>
          <w:color w:val="auto"/>
          <w:spacing w:val="0"/>
          <w:w w:val="100"/>
          <w:kern w:val="0"/>
          <w:position w:val="0"/>
          <w:sz w:val="24"/>
          <w:szCs w:val="32"/>
          <w:lang w:eastAsia="zh-CN"/>
        </w:rPr>
        <w:t>听力</w:t>
      </w:r>
      <w:r>
        <w:rPr>
          <w:rFonts w:hint="eastAsia" w:ascii="Times New Roman" w:hAnsi="Times New Roman" w:eastAsia="宋体"/>
          <w:b w:val="0"/>
          <w:bCs w:val="0"/>
          <w:color w:val="auto"/>
          <w:spacing w:val="0"/>
          <w:w w:val="100"/>
          <w:kern w:val="0"/>
          <w:position w:val="0"/>
          <w:sz w:val="24"/>
          <w:szCs w:val="32"/>
        </w:rPr>
        <w:t xml:space="preserve">1-5 ABCBA    </w:t>
      </w:r>
      <w:r>
        <w:rPr>
          <w:rFonts w:hint="eastAsia" w:ascii="Times New Roman" w:hAnsi="Times New Roman" w:eastAsia="宋体"/>
          <w:b w:val="0"/>
          <w:bCs w:val="0"/>
          <w:color w:val="auto"/>
          <w:spacing w:val="0"/>
          <w:w w:val="100"/>
          <w:kern w:val="0"/>
          <w:position w:val="0"/>
          <w:sz w:val="24"/>
          <w:szCs w:val="32"/>
          <w:lang w:val="en-US" w:eastAsia="zh-CN"/>
        </w:rPr>
        <w:t xml:space="preserve"> </w:t>
      </w:r>
      <w:r>
        <w:rPr>
          <w:rFonts w:hint="eastAsia" w:ascii="Times New Roman" w:hAnsi="Times New Roman" w:eastAsia="宋体"/>
          <w:b w:val="0"/>
          <w:bCs w:val="0"/>
          <w:color w:val="auto"/>
          <w:spacing w:val="0"/>
          <w:w w:val="100"/>
          <w:kern w:val="0"/>
          <w:position w:val="0"/>
          <w:sz w:val="24"/>
          <w:szCs w:val="32"/>
        </w:rPr>
        <w:t>6-10 ABABA</w:t>
      </w:r>
      <w:r>
        <w:rPr>
          <w:rFonts w:hint="eastAsia" w:ascii="Times New Roman" w:hAnsi="Times New Roman" w:eastAsia="宋体"/>
          <w:b w:val="0"/>
          <w:bCs w:val="0"/>
          <w:color w:val="auto"/>
          <w:spacing w:val="0"/>
          <w:w w:val="100"/>
          <w:kern w:val="0"/>
          <w:position w:val="0"/>
          <w:sz w:val="24"/>
          <w:szCs w:val="32"/>
          <w:lang w:val="en-US" w:eastAsia="zh-CN"/>
        </w:rPr>
        <w:t xml:space="preserve"> </w:t>
      </w:r>
      <w:r>
        <w:rPr>
          <w:rFonts w:hint="eastAsia" w:ascii="Times New Roman" w:hAnsi="Times New Roman" w:eastAsia="宋体"/>
          <w:b w:val="0"/>
          <w:bCs w:val="0"/>
          <w:color w:val="auto"/>
          <w:spacing w:val="0"/>
          <w:w w:val="100"/>
          <w:kern w:val="0"/>
          <w:position w:val="0"/>
          <w:sz w:val="24"/>
          <w:szCs w:val="32"/>
        </w:rPr>
        <w:t xml:space="preserve"> </w:t>
      </w:r>
      <w:r>
        <w:rPr>
          <w:rFonts w:hint="eastAsia" w:ascii="Times New Roman" w:hAnsi="Times New Roman" w:eastAsia="宋体"/>
          <w:b w:val="0"/>
          <w:bCs w:val="0"/>
          <w:color w:val="auto"/>
          <w:spacing w:val="0"/>
          <w:w w:val="100"/>
          <w:kern w:val="0"/>
          <w:position w:val="0"/>
          <w:sz w:val="24"/>
          <w:szCs w:val="32"/>
          <w:lang w:val="en-US" w:eastAsia="zh-CN"/>
        </w:rPr>
        <w:t xml:space="preserve">  </w:t>
      </w:r>
      <w:r>
        <w:rPr>
          <w:rFonts w:hint="eastAsia" w:ascii="Times New Roman" w:hAnsi="Times New Roman" w:eastAsia="宋体"/>
          <w:b w:val="0"/>
          <w:bCs w:val="0"/>
          <w:color w:val="auto"/>
          <w:spacing w:val="0"/>
          <w:w w:val="100"/>
          <w:kern w:val="0"/>
          <w:position w:val="0"/>
          <w:sz w:val="24"/>
          <w:szCs w:val="32"/>
        </w:rPr>
        <w:t>11-15CBBAC  16-20AABCB</w:t>
      </w:r>
    </w:p>
    <w:p>
      <w:pPr>
        <w:pStyle w:val="2"/>
        <w:numPr>
          <w:ilvl w:val="0"/>
          <w:numId w:val="0"/>
        </w:numPr>
        <w:wordWrap/>
        <w:spacing w:beforeAutospacing="0" w:afterAutospacing="0" w:line="240" w:lineRule="auto"/>
        <w:textAlignment w:val="center"/>
        <w:rPr>
          <w:rFonts w:hint="default" w:ascii="Times New Roman" w:hAnsi="Times New Roman" w:eastAsia="宋体"/>
          <w:b w:val="0"/>
          <w:bCs w:val="0"/>
          <w:color w:val="auto"/>
          <w:spacing w:val="0"/>
          <w:w w:val="100"/>
          <w:kern w:val="0"/>
          <w:position w:val="0"/>
          <w:sz w:val="24"/>
          <w:szCs w:val="32"/>
          <w:lang w:val="en-US" w:eastAsia="zh-CN"/>
        </w:rPr>
      </w:pPr>
      <w:r>
        <w:rPr>
          <w:rFonts w:hint="eastAsia" w:ascii="Times New Roman" w:hAnsi="Times New Roman" w:eastAsia="宋体"/>
          <w:b w:val="0"/>
          <w:bCs w:val="0"/>
          <w:color w:val="auto"/>
          <w:spacing w:val="0"/>
          <w:w w:val="100"/>
          <w:kern w:val="0"/>
          <w:position w:val="0"/>
          <w:sz w:val="24"/>
          <w:szCs w:val="32"/>
          <w:lang w:eastAsia="zh-CN"/>
        </w:rPr>
        <w:t>二、单选</w:t>
      </w:r>
      <w:r>
        <w:rPr>
          <w:rFonts w:hint="eastAsia" w:ascii="Times New Roman" w:hAnsi="Times New Roman" w:eastAsia="宋体"/>
          <w:b w:val="0"/>
          <w:bCs w:val="0"/>
          <w:color w:val="auto"/>
          <w:spacing w:val="0"/>
          <w:w w:val="100"/>
          <w:kern w:val="0"/>
          <w:position w:val="0"/>
          <w:sz w:val="24"/>
          <w:szCs w:val="32"/>
          <w:lang w:val="en-US" w:eastAsia="zh-CN"/>
        </w:rPr>
        <w:t xml:space="preserve"> 21-25ACCCA   26-30BDBBA   31-35BBBDD</w:t>
      </w:r>
    </w:p>
    <w:p>
      <w:pPr>
        <w:wordWrap/>
        <w:spacing w:beforeAutospacing="0" w:afterAutospacing="0" w:line="240" w:lineRule="auto"/>
        <w:textAlignment w:val="center"/>
        <w:rPr>
          <w:rFonts w:ascii="Times New Roman" w:hAnsi="Times New Roman" w:eastAsia="宋体"/>
          <w:b w:val="0"/>
          <w:bCs w:val="0"/>
          <w:color w:val="auto"/>
          <w:spacing w:val="0"/>
          <w:w w:val="100"/>
          <w:kern w:val="0"/>
          <w:position w:val="0"/>
          <w:sz w:val="24"/>
          <w:szCs w:val="24"/>
        </w:rPr>
      </w:pPr>
      <w:r>
        <w:rPr>
          <w:rFonts w:hint="eastAsia" w:ascii="Times New Roman" w:hAnsi="Times New Roman" w:eastAsia="宋体"/>
          <w:b w:val="0"/>
          <w:bCs w:val="0"/>
          <w:color w:val="auto"/>
          <w:spacing w:val="0"/>
          <w:w w:val="100"/>
          <w:kern w:val="0"/>
          <w:position w:val="0"/>
          <w:sz w:val="24"/>
          <w:szCs w:val="24"/>
          <w:lang w:eastAsia="zh-CN"/>
        </w:rPr>
        <w:t>完型</w:t>
      </w:r>
      <w:r>
        <w:rPr>
          <w:rFonts w:hint="eastAsia" w:ascii="Times New Roman" w:hAnsi="Times New Roman" w:eastAsia="宋体"/>
          <w:b w:val="0"/>
          <w:bCs w:val="0"/>
          <w:color w:val="auto"/>
          <w:spacing w:val="0"/>
          <w:w w:val="100"/>
          <w:kern w:val="0"/>
          <w:position w:val="0"/>
          <w:sz w:val="24"/>
          <w:szCs w:val="24"/>
          <w:lang w:val="en-US" w:eastAsia="zh-CN"/>
        </w:rPr>
        <w:t xml:space="preserve">  36-40A</w:t>
      </w:r>
      <w:r>
        <w:rPr>
          <w:rFonts w:ascii="Times New Roman" w:hAnsi="Times New Roman" w:eastAsia="宋体"/>
          <w:b w:val="0"/>
          <w:bCs w:val="0"/>
          <w:color w:val="auto"/>
          <w:spacing w:val="0"/>
          <w:w w:val="100"/>
          <w:kern w:val="0"/>
          <w:position w:val="0"/>
          <w:sz w:val="24"/>
          <w:szCs w:val="24"/>
        </w:rPr>
        <w:t xml:space="preserve">DADB  </w:t>
      </w:r>
      <w:r>
        <w:rPr>
          <w:rFonts w:hint="eastAsia" w:ascii="Times New Roman" w:hAnsi="Times New Roman" w:eastAsia="宋体"/>
          <w:b w:val="0"/>
          <w:bCs w:val="0"/>
          <w:color w:val="auto"/>
          <w:spacing w:val="0"/>
          <w:w w:val="100"/>
          <w:kern w:val="0"/>
          <w:position w:val="0"/>
          <w:sz w:val="24"/>
          <w:szCs w:val="24"/>
          <w:lang w:val="en-US" w:eastAsia="zh-CN"/>
        </w:rPr>
        <w:t xml:space="preserve">   41-45</w:t>
      </w:r>
      <w:r>
        <w:rPr>
          <w:rFonts w:ascii="Times New Roman" w:hAnsi="Times New Roman" w:eastAsia="宋体"/>
          <w:b w:val="0"/>
          <w:bCs w:val="0"/>
          <w:color w:val="auto"/>
          <w:spacing w:val="0"/>
          <w:w w:val="100"/>
          <w:kern w:val="0"/>
          <w:position w:val="0"/>
          <w:sz w:val="24"/>
          <w:szCs w:val="24"/>
        </w:rPr>
        <w:t xml:space="preserve">DCBAC </w:t>
      </w:r>
      <w:r>
        <w:rPr>
          <w:rFonts w:hint="eastAsia" w:ascii="Times New Roman" w:hAnsi="Times New Roman" w:eastAsia="宋体"/>
          <w:b w:val="0"/>
          <w:bCs w:val="0"/>
          <w:color w:val="auto"/>
          <w:spacing w:val="0"/>
          <w:w w:val="100"/>
          <w:kern w:val="0"/>
          <w:position w:val="0"/>
          <w:sz w:val="24"/>
          <w:szCs w:val="24"/>
          <w:lang w:val="en-US" w:eastAsia="zh-CN"/>
        </w:rPr>
        <w:t xml:space="preserve">   46-50</w:t>
      </w:r>
      <w:r>
        <w:rPr>
          <w:rFonts w:ascii="Times New Roman" w:hAnsi="Times New Roman" w:eastAsia="宋体"/>
          <w:b w:val="0"/>
          <w:bCs w:val="0"/>
          <w:color w:val="auto"/>
          <w:spacing w:val="0"/>
          <w:w w:val="100"/>
          <w:kern w:val="0"/>
          <w:position w:val="0"/>
          <w:sz w:val="24"/>
          <w:szCs w:val="24"/>
        </w:rPr>
        <w:t>CAACB</w:t>
      </w:r>
    </w:p>
    <w:p>
      <w:pPr>
        <w:pStyle w:val="4"/>
        <w:wordWrap/>
        <w:spacing w:beforeAutospacing="0" w:afterAutospacing="0" w:line="240" w:lineRule="auto"/>
        <w:textAlignment w:val="center"/>
        <w:rPr>
          <w:rFonts w:hint="eastAsia" w:ascii="Times New Roman" w:hAnsi="Times New Roman" w:eastAsia="宋体"/>
          <w:b w:val="0"/>
          <w:bCs w:val="0"/>
          <w:color w:val="auto"/>
          <w:spacing w:val="0"/>
          <w:w w:val="100"/>
          <w:kern w:val="0"/>
          <w:position w:val="0"/>
          <w:sz w:val="24"/>
          <w:szCs w:val="24"/>
        </w:rPr>
      </w:pPr>
      <w:r>
        <w:rPr>
          <w:rFonts w:hint="eastAsia" w:ascii="Times New Roman" w:hAnsi="Times New Roman" w:eastAsia="宋体"/>
          <w:b w:val="0"/>
          <w:bCs w:val="0"/>
          <w:color w:val="auto"/>
          <w:spacing w:val="0"/>
          <w:w w:val="100"/>
          <w:kern w:val="0"/>
          <w:position w:val="0"/>
          <w:sz w:val="24"/>
          <w:szCs w:val="24"/>
          <w:lang w:eastAsia="zh-CN"/>
        </w:rPr>
        <w:t>阅读</w:t>
      </w:r>
      <w:r>
        <w:rPr>
          <w:rFonts w:hint="eastAsia" w:ascii="Times New Roman" w:hAnsi="Times New Roman" w:eastAsia="宋体"/>
          <w:b w:val="0"/>
          <w:bCs w:val="0"/>
          <w:color w:val="auto"/>
          <w:spacing w:val="0"/>
          <w:w w:val="100"/>
          <w:kern w:val="0"/>
          <w:position w:val="0"/>
          <w:sz w:val="24"/>
          <w:szCs w:val="24"/>
          <w:lang w:val="en-US" w:eastAsia="zh-CN"/>
        </w:rPr>
        <w:t xml:space="preserve"> </w:t>
      </w:r>
      <w:r>
        <w:rPr>
          <w:rFonts w:hint="eastAsia" w:eastAsia="宋体"/>
          <w:b w:val="0"/>
          <w:bCs w:val="0"/>
          <w:color w:val="auto"/>
          <w:spacing w:val="0"/>
          <w:w w:val="100"/>
          <w:kern w:val="0"/>
          <w:position w:val="0"/>
          <w:sz w:val="24"/>
          <w:szCs w:val="24"/>
          <w:lang w:val="en-US" w:eastAsia="zh-CN"/>
        </w:rPr>
        <w:t>51-53</w:t>
      </w:r>
      <w:r>
        <w:rPr>
          <w:rFonts w:hint="eastAsia" w:ascii="Times New Roman" w:hAnsi="Times New Roman" w:eastAsia="宋体"/>
          <w:b w:val="0"/>
          <w:bCs w:val="0"/>
          <w:color w:val="auto"/>
          <w:spacing w:val="0"/>
          <w:w w:val="100"/>
          <w:kern w:val="0"/>
          <w:position w:val="0"/>
          <w:sz w:val="24"/>
          <w:szCs w:val="24"/>
          <w:lang w:val="en-US" w:eastAsia="zh-CN"/>
        </w:rPr>
        <w:t xml:space="preserve">ADC    </w:t>
      </w:r>
      <w:r>
        <w:rPr>
          <w:rFonts w:hint="eastAsia" w:eastAsia="宋体"/>
          <w:b w:val="0"/>
          <w:bCs w:val="0"/>
          <w:color w:val="auto"/>
          <w:spacing w:val="0"/>
          <w:w w:val="100"/>
          <w:kern w:val="0"/>
          <w:position w:val="0"/>
          <w:sz w:val="24"/>
          <w:szCs w:val="24"/>
          <w:lang w:val="en-US" w:eastAsia="zh-CN"/>
        </w:rPr>
        <w:t>54-57</w:t>
      </w:r>
      <w:r>
        <w:rPr>
          <w:rFonts w:hint="eastAsia" w:ascii="Times New Roman" w:hAnsi="Times New Roman" w:eastAsia="宋体"/>
          <w:b w:val="0"/>
          <w:bCs w:val="0"/>
          <w:color w:val="auto"/>
          <w:spacing w:val="0"/>
          <w:w w:val="100"/>
          <w:kern w:val="0"/>
          <w:position w:val="0"/>
          <w:sz w:val="24"/>
          <w:szCs w:val="24"/>
          <w:lang w:val="en-US" w:eastAsia="zh-CN"/>
        </w:rPr>
        <w:t xml:space="preserve">CDAD  </w:t>
      </w:r>
      <w:r>
        <w:rPr>
          <w:rFonts w:hint="eastAsia" w:eastAsia="宋体"/>
          <w:b w:val="0"/>
          <w:bCs w:val="0"/>
          <w:color w:val="auto"/>
          <w:spacing w:val="0"/>
          <w:w w:val="100"/>
          <w:kern w:val="0"/>
          <w:position w:val="0"/>
          <w:sz w:val="24"/>
          <w:szCs w:val="24"/>
          <w:lang w:val="en-US" w:eastAsia="zh-CN"/>
        </w:rPr>
        <w:t>58-61</w:t>
      </w:r>
      <w:r>
        <w:rPr>
          <w:rFonts w:hint="eastAsia" w:ascii="Times New Roman" w:hAnsi="Times New Roman" w:eastAsia="宋体"/>
          <w:b w:val="0"/>
          <w:bCs w:val="0"/>
          <w:color w:val="auto"/>
          <w:spacing w:val="0"/>
          <w:w w:val="100"/>
          <w:kern w:val="0"/>
          <w:position w:val="0"/>
          <w:sz w:val="24"/>
          <w:szCs w:val="24"/>
          <w:lang w:val="en-US" w:eastAsia="zh-CN"/>
        </w:rPr>
        <w:t xml:space="preserve">ABAC       </w:t>
      </w:r>
      <w:r>
        <w:rPr>
          <w:rFonts w:hint="eastAsia" w:eastAsia="宋体"/>
          <w:b w:val="0"/>
          <w:bCs w:val="0"/>
          <w:color w:val="auto"/>
          <w:spacing w:val="0"/>
          <w:w w:val="100"/>
          <w:kern w:val="0"/>
          <w:position w:val="0"/>
          <w:sz w:val="24"/>
          <w:szCs w:val="24"/>
          <w:lang w:val="en-US" w:eastAsia="zh-CN"/>
        </w:rPr>
        <w:t>62-65</w:t>
      </w:r>
      <w:r>
        <w:rPr>
          <w:rFonts w:hint="eastAsia" w:ascii="Times New Roman" w:hAnsi="Times New Roman" w:eastAsia="宋体"/>
          <w:b w:val="0"/>
          <w:bCs w:val="0"/>
          <w:color w:val="auto"/>
          <w:spacing w:val="0"/>
          <w:w w:val="100"/>
          <w:kern w:val="0"/>
          <w:position w:val="0"/>
          <w:sz w:val="24"/>
          <w:szCs w:val="24"/>
        </w:rPr>
        <w:t>CDBA</w:t>
      </w:r>
    </w:p>
    <w:p>
      <w:pPr>
        <w:pStyle w:val="14"/>
        <w:tabs>
          <w:tab w:val="left" w:pos="640"/>
          <w:tab w:val="left" w:pos="1580"/>
          <w:tab w:val="left" w:pos="2360"/>
          <w:tab w:val="left" w:pos="3200"/>
        </w:tabs>
        <w:wordWrap/>
        <w:spacing w:beforeAutospacing="0" w:afterAutospacing="0" w:line="240" w:lineRule="auto"/>
        <w:textAlignment w:val="center"/>
        <w:rPr>
          <w:rFonts w:hint="eastAsia"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词汇    66-70centuries     locked     engineers</w:t>
      </w:r>
      <w:r>
        <w:rPr>
          <w:rFonts w:hint="default" w:ascii="Times New Roman" w:hAnsi="Times New Roman" w:eastAsia="宋体"/>
          <w:b w:val="0"/>
          <w:bCs w:val="0"/>
          <w:color w:val="auto"/>
          <w:spacing w:val="0"/>
          <w:w w:val="100"/>
          <w:kern w:val="0"/>
          <w:position w:val="0"/>
          <w:sz w:val="24"/>
          <w:szCs w:val="24"/>
          <w:lang w:val="en-US" w:eastAsia="zh-CN"/>
        </w:rPr>
        <w:t>’</w:t>
      </w:r>
      <w:r>
        <w:rPr>
          <w:rFonts w:hint="eastAsia" w:ascii="Times New Roman" w:hAnsi="Times New Roman" w:eastAsia="宋体"/>
          <w:b w:val="0"/>
          <w:bCs w:val="0"/>
          <w:color w:val="auto"/>
          <w:spacing w:val="0"/>
          <w:w w:val="100"/>
          <w:kern w:val="0"/>
          <w:position w:val="0"/>
          <w:sz w:val="24"/>
          <w:szCs w:val="24"/>
          <w:lang w:val="en-US" w:eastAsia="zh-CN"/>
        </w:rPr>
        <w:t xml:space="preserve">      through   rubbish </w:t>
      </w:r>
    </w:p>
    <w:p>
      <w:pPr>
        <w:pStyle w:val="14"/>
        <w:tabs>
          <w:tab w:val="left" w:pos="640"/>
          <w:tab w:val="left" w:pos="1580"/>
          <w:tab w:val="left" w:pos="2360"/>
          <w:tab w:val="left" w:pos="3200"/>
        </w:tabs>
        <w:wordWrap/>
        <w:spacing w:beforeAutospacing="0" w:afterAutospacing="0" w:line="240" w:lineRule="auto"/>
        <w:ind w:firstLine="960" w:firstLineChars="400"/>
        <w:textAlignment w:val="center"/>
        <w:rPr>
          <w:rFonts w:hint="default"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71-75herself       abilities    careless        badly     nodded</w:t>
      </w:r>
    </w:p>
    <w:p>
      <w:pPr>
        <w:pStyle w:val="14"/>
        <w:tabs>
          <w:tab w:val="left" w:pos="640"/>
          <w:tab w:val="left" w:pos="1580"/>
          <w:tab w:val="left" w:pos="2360"/>
          <w:tab w:val="left" w:pos="3200"/>
        </w:tabs>
        <w:wordWrap/>
        <w:spacing w:beforeAutospacing="0" w:afterAutospacing="0" w:line="240" w:lineRule="auto"/>
        <w:textAlignment w:val="center"/>
        <w:rPr>
          <w:rFonts w:hint="eastAsia"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 xml:space="preserve">任务型  76-80Countries     from     difficult/hard    America    interest </w:t>
      </w:r>
    </w:p>
    <w:p>
      <w:pPr>
        <w:pStyle w:val="14"/>
        <w:tabs>
          <w:tab w:val="left" w:pos="640"/>
          <w:tab w:val="left" w:pos="1580"/>
          <w:tab w:val="left" w:pos="2360"/>
          <w:tab w:val="left" w:pos="3200"/>
        </w:tabs>
        <w:wordWrap/>
        <w:spacing w:beforeAutospacing="0" w:afterAutospacing="0" w:line="240" w:lineRule="auto"/>
        <w:textAlignment w:val="center"/>
        <w:rPr>
          <w:rFonts w:hint="default"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 xml:space="preserve">        81-85alone        helpful    part           like     recent </w:t>
      </w:r>
    </w:p>
    <w:p>
      <w:pPr>
        <w:wordWrap/>
        <w:spacing w:beforeAutospacing="0" w:afterAutospacing="0" w:line="240" w:lineRule="auto"/>
        <w:textAlignment w:val="center"/>
        <w:rPr>
          <w:rFonts w:hint="eastAsia"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 xml:space="preserve">缺词   86-90 told     only      collect      first      Maybe </w:t>
      </w:r>
    </w:p>
    <w:p>
      <w:pPr>
        <w:pStyle w:val="2"/>
        <w:wordWrap/>
        <w:spacing w:beforeAutospacing="0" w:afterAutospacing="0" w:line="240" w:lineRule="auto"/>
        <w:textAlignment w:val="center"/>
        <w:rPr>
          <w:rFonts w:hint="eastAsia"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 xml:space="preserve">   91-95 largest   its        start       back      good</w:t>
      </w:r>
    </w:p>
    <w:p>
      <w:pPr>
        <w:pStyle w:val="2"/>
        <w:wordWrap/>
        <w:spacing w:beforeAutospacing="0" w:afterAutospacing="0" w:line="240" w:lineRule="auto"/>
        <w:ind w:left="0" w:leftChars="0" w:firstLine="0" w:firstLineChars="0"/>
        <w:textAlignment w:val="center"/>
        <w:rPr>
          <w:rFonts w:hint="default"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翻译</w:t>
      </w:r>
    </w:p>
    <w:p>
      <w:pPr>
        <w:wordWrap/>
        <w:spacing w:beforeAutospacing="0" w:afterAutospacing="0" w:line="240" w:lineRule="auto"/>
        <w:textAlignment w:val="center"/>
        <w:rPr>
          <w:rFonts w:hint="default"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96.Believe it or not, I heard from/received a letter from an artist the other day.</w:t>
      </w:r>
    </w:p>
    <w:p>
      <w:pPr>
        <w:pStyle w:val="2"/>
        <w:wordWrap/>
        <w:spacing w:beforeAutospacing="0" w:afterAutospacing="0" w:line="240" w:lineRule="auto"/>
        <w:ind w:left="0" w:leftChars="0" w:firstLine="0" w:firstLineChars="0"/>
        <w:textAlignment w:val="center"/>
        <w:rPr>
          <w:rFonts w:hint="eastAsia"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97.Before going camping, you should learn how to put up a tent.</w:t>
      </w:r>
    </w:p>
    <w:p>
      <w:pPr>
        <w:pStyle w:val="2"/>
        <w:wordWrap/>
        <w:spacing w:beforeAutospacing="0" w:afterAutospacing="0" w:line="240" w:lineRule="auto"/>
        <w:ind w:left="0" w:leftChars="0" w:firstLine="0" w:firstLineChars="0"/>
        <w:textAlignment w:val="center"/>
        <w:rPr>
          <w:rFonts w:hint="eastAsia"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98.I think it</w:t>
      </w:r>
      <w:r>
        <w:rPr>
          <w:rFonts w:hint="default" w:ascii="Times New Roman" w:hAnsi="Times New Roman" w:eastAsia="宋体"/>
          <w:b w:val="0"/>
          <w:bCs w:val="0"/>
          <w:color w:val="auto"/>
          <w:spacing w:val="0"/>
          <w:w w:val="100"/>
          <w:kern w:val="0"/>
          <w:position w:val="0"/>
          <w:sz w:val="24"/>
          <w:szCs w:val="24"/>
          <w:lang w:val="en-US" w:eastAsia="zh-CN"/>
        </w:rPr>
        <w:t>’</w:t>
      </w:r>
      <w:r>
        <w:rPr>
          <w:rFonts w:hint="eastAsia" w:ascii="Times New Roman" w:hAnsi="Times New Roman" w:eastAsia="宋体"/>
          <w:b w:val="0"/>
          <w:bCs w:val="0"/>
          <w:color w:val="auto"/>
          <w:spacing w:val="0"/>
          <w:w w:val="100"/>
          <w:kern w:val="0"/>
          <w:position w:val="0"/>
          <w:sz w:val="24"/>
          <w:szCs w:val="24"/>
          <w:lang w:val="en-US" w:eastAsia="zh-CN"/>
        </w:rPr>
        <w:t>s dangerous to swim alone in the river.</w:t>
      </w:r>
    </w:p>
    <w:p>
      <w:pPr>
        <w:pStyle w:val="2"/>
        <w:wordWrap/>
        <w:spacing w:beforeAutospacing="0" w:afterAutospacing="0" w:line="240" w:lineRule="auto"/>
        <w:ind w:left="0" w:leftChars="0" w:firstLine="0" w:firstLineChars="0"/>
        <w:textAlignment w:val="center"/>
        <w:rPr>
          <w:rFonts w:hint="eastAsia"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99.From then on, China became famous for making kites.</w:t>
      </w:r>
    </w:p>
    <w:p>
      <w:pPr>
        <w:pStyle w:val="2"/>
        <w:wordWrap/>
        <w:spacing w:beforeAutospacing="0" w:afterAutospacing="0" w:line="240" w:lineRule="auto"/>
        <w:ind w:left="0" w:leftChars="0" w:firstLine="0" w:firstLineChars="0"/>
        <w:textAlignment w:val="center"/>
        <w:rPr>
          <w:rFonts w:hint="default" w:ascii="Times New Roman" w:hAnsi="Times New Roman" w:eastAsia="宋体"/>
          <w:b w:val="0"/>
          <w:bCs w:val="0"/>
          <w:color w:val="auto"/>
          <w:spacing w:val="0"/>
          <w:w w:val="100"/>
          <w:kern w:val="0"/>
          <w:position w:val="0"/>
          <w:sz w:val="24"/>
          <w:szCs w:val="24"/>
          <w:lang w:val="en-US" w:eastAsia="zh-CN"/>
        </w:rPr>
      </w:pPr>
      <w:r>
        <w:rPr>
          <w:rFonts w:hint="eastAsia" w:ascii="Times New Roman" w:hAnsi="Times New Roman" w:eastAsia="宋体"/>
          <w:b w:val="0"/>
          <w:bCs w:val="0"/>
          <w:color w:val="auto"/>
          <w:spacing w:val="0"/>
          <w:w w:val="100"/>
          <w:kern w:val="0"/>
          <w:position w:val="0"/>
          <w:sz w:val="24"/>
          <w:szCs w:val="24"/>
          <w:lang w:val="en-US" w:eastAsia="zh-CN"/>
        </w:rPr>
        <w:t xml:space="preserve">100.An 8-year-old boy got lost/lost his way in the park yesterday morning. </w:t>
      </w:r>
    </w:p>
    <w:p>
      <w:pPr>
        <w:wordWrap/>
        <w:spacing w:beforeAutospacing="0" w:afterAutospacing="0" w:line="240" w:lineRule="auto"/>
        <w:textAlignment w:val="center"/>
        <w:rPr>
          <w:rFonts w:hint="eastAsia" w:ascii="Times New Roman" w:hAnsi="Times New Roman" w:eastAsia="宋体"/>
          <w:b w:val="0"/>
          <w:bCs w:val="0"/>
          <w:color w:val="auto"/>
          <w:spacing w:val="0"/>
          <w:w w:val="100"/>
          <w:kern w:val="0"/>
          <w:position w:val="0"/>
          <w:sz w:val="24"/>
          <w:szCs w:val="32"/>
          <w:lang w:eastAsia="zh-CN"/>
        </w:rPr>
      </w:pPr>
      <w:r>
        <w:rPr>
          <w:rFonts w:ascii="Times New Roman" w:hAnsi="Times New Roman" w:eastAsia="宋体"/>
          <w:b w:val="0"/>
          <w:bCs w:val="0"/>
          <w:color w:val="auto"/>
          <w:spacing w:val="0"/>
          <w:w w:val="100"/>
          <w:kern w:val="0"/>
          <w:position w:val="0"/>
          <w:sz w:val="24"/>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Times New Roman" w:hAnsi="Times New Roman" w:eastAsia="宋体"/>
          <w:b w:val="0"/>
          <w:bCs w:val="0"/>
          <w:color w:val="auto"/>
          <w:spacing w:val="0"/>
          <w:w w:val="100"/>
          <w:kern w:val="0"/>
          <w:position w:val="0"/>
          <w:sz w:val="24"/>
          <w:szCs w:val="32"/>
          <w:lang w:eastAsia="zh-CN"/>
        </w:rPr>
        <w:instrText xml:space="preserve">ADDIN CNKISM.UserStyle</w:instrText>
      </w:r>
      <w:r>
        <w:rPr>
          <w:rFonts w:ascii="Times New Roman" w:hAnsi="Times New Roman" w:eastAsia="宋体"/>
          <w:b w:val="0"/>
          <w:bCs w:val="0"/>
          <w:color w:val="auto"/>
          <w:spacing w:val="0"/>
          <w:w w:val="100"/>
          <w:kern w:val="0"/>
          <w:position w:val="0"/>
          <w:sz w:val="24"/>
          <w:szCs w:val="32"/>
        </w:rPr>
        <w:fldChar w:fldCharType="separate"/>
      </w:r>
      <w:r>
        <w:rPr>
          <w:rFonts w:ascii="Times New Roman" w:hAnsi="Times New Roman" w:eastAsia="宋体"/>
          <w:b w:val="0"/>
          <w:bCs w:val="0"/>
          <w:color w:val="auto"/>
          <w:spacing w:val="0"/>
          <w:w w:val="100"/>
          <w:kern w:val="0"/>
          <w:position w:val="0"/>
          <w:sz w:val="24"/>
          <w:szCs w:val="32"/>
        </w:rPr>
        <w:fldChar w:fldCharType="end"/>
      </w:r>
    </w:p>
    <w:p>
      <w:pPr>
        <w:pStyle w:val="4"/>
        <w:keepNext w:val="0"/>
        <w:keepLines w:val="0"/>
        <w:pageBreakBefore w:val="0"/>
        <w:kinsoku/>
        <w:wordWrap/>
        <w:overflowPunct/>
        <w:topLinePunct w:val="0"/>
        <w:bidi w:val="0"/>
        <w:spacing w:beforeAutospacing="0" w:afterAutospacing="0" w:line="240" w:lineRule="auto"/>
        <w:textAlignment w:val="center"/>
        <w:rPr>
          <w:rFonts w:hint="default" w:ascii="Times New Roman" w:hAnsi="Times New Roman" w:eastAsia="宋体"/>
          <w:b w:val="0"/>
          <w:bCs w:val="0"/>
          <w:spacing w:val="0"/>
          <w:w w:val="100"/>
          <w:kern w:val="0"/>
          <w:position w:val="0"/>
          <w:sz w:val="21"/>
          <w:szCs w:val="21"/>
          <w:lang w:val="en-US" w:eastAsia="zh-CN"/>
        </w:rPr>
      </w:pPr>
    </w:p>
    <w:sectPr>
      <w:footerReference r:id="rId4" w:type="first"/>
      <w:footerReference r:id="rId3" w:type="even"/>
      <w:pgSz w:w="11906" w:h="16838"/>
      <w:pgMar w:top="1418" w:right="1418" w:bottom="1418" w:left="1418" w:header="851" w:footer="992" w:gutter="0"/>
      <w:lnNumType w:countBy="0" w:restart="continuou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IN APPLE   Regular">
    <w:altName w:val="Times New Roman"/>
    <w:panose1 w:val="00000000000000000000"/>
    <w:charset w:val="00"/>
    <w:family w:val="auto"/>
    <w:pitch w:val="default"/>
    <w:sig w:usb0="00000000" w:usb1="00000000" w:usb2="00000000" w:usb3="00000000" w:csb0="00000001" w:csb1="00000000"/>
  </w:font>
  <w:font w:name="方正楷体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lear" w:pos="4153"/>
      </w:tabs>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both"/>
                            <w:rPr>
                              <w:rFonts w:hint="eastAsia" w:eastAsia="宋体"/>
                              <w:sz w:val="21"/>
                              <w:lang w:eastAsia="zh-CN"/>
                            </w:rPr>
                          </w:pPr>
                          <w:r>
                            <w:rPr>
                              <w:rFonts w:hint="eastAsia" w:eastAsia="宋体"/>
                              <w:sz w:val="21"/>
                              <w:szCs w:val="32"/>
                              <w:lang w:eastAsia="zh-CN"/>
                            </w:rPr>
                            <w:t>初一年级</w:t>
                          </w:r>
                          <w:r>
                            <w:rPr>
                              <w:rFonts w:hint="eastAsia" w:eastAsia="宋体"/>
                              <w:sz w:val="21"/>
                              <w:szCs w:val="32"/>
                              <w:lang w:val="en-US" w:eastAsia="zh-CN"/>
                            </w:rPr>
                            <w:t xml:space="preserve"> 英语学科 </w:t>
                          </w:r>
                          <w:r>
                            <w:rPr>
                              <w:rFonts w:hint="eastAsia" w:eastAsia="宋体"/>
                              <w:sz w:val="21"/>
                              <w:lang w:eastAsia="zh-CN"/>
                            </w:rPr>
                            <w:t xml:space="preserve">第 </w:t>
                          </w:r>
                          <w:r>
                            <w:rPr>
                              <w:rFonts w:hint="eastAsia" w:eastAsia="宋体"/>
                              <w:sz w:val="21"/>
                              <w:lang w:eastAsia="zh-CN"/>
                            </w:rPr>
                            <w:fldChar w:fldCharType="begin"/>
                          </w:r>
                          <w:r>
                            <w:rPr>
                              <w:rFonts w:hint="eastAsia" w:eastAsia="宋体"/>
                              <w:sz w:val="21"/>
                              <w:lang w:eastAsia="zh-CN"/>
                            </w:rPr>
                            <w:instrText xml:space="preserve"> PAGE  \* MERGEFORMAT </w:instrText>
                          </w:r>
                          <w:r>
                            <w:rPr>
                              <w:rFonts w:hint="eastAsia" w:eastAsia="宋体"/>
                              <w:sz w:val="21"/>
                              <w:lang w:eastAsia="zh-CN"/>
                            </w:rPr>
                            <w:fldChar w:fldCharType="separate"/>
                          </w:r>
                          <w:r>
                            <w:rPr>
                              <w:rFonts w:hint="eastAsia" w:eastAsia="宋体"/>
                              <w:sz w:val="21"/>
                              <w:lang w:eastAsia="zh-CN"/>
                            </w:rPr>
                            <w:t>2</w:t>
                          </w:r>
                          <w:r>
                            <w:rPr>
                              <w:rFonts w:hint="eastAsia" w:eastAsia="宋体"/>
                              <w:sz w:val="21"/>
                              <w:lang w:eastAsia="zh-CN"/>
                            </w:rPr>
                            <w:fldChar w:fldCharType="end"/>
                          </w:r>
                          <w:r>
                            <w:rPr>
                              <w:rFonts w:hint="eastAsia" w:eastAsia="宋体"/>
                              <w:sz w:val="21"/>
                              <w:lang w:eastAsia="zh-CN"/>
                            </w:rPr>
                            <w:t xml:space="preserve"> 页 共 </w:t>
                          </w:r>
                          <w:r>
                            <w:rPr>
                              <w:rFonts w:hint="eastAsia" w:eastAsia="宋体"/>
                              <w:sz w:val="21"/>
                              <w:lang w:eastAsia="zh-CN"/>
                            </w:rPr>
                            <w:fldChar w:fldCharType="begin"/>
                          </w:r>
                          <w:r>
                            <w:rPr>
                              <w:rFonts w:hint="eastAsia" w:eastAsia="宋体"/>
                              <w:sz w:val="21"/>
                              <w:lang w:eastAsia="zh-CN"/>
                            </w:rPr>
                            <w:instrText xml:space="preserve"> NUMPAGES  \* MERGEFORMAT </w:instrText>
                          </w:r>
                          <w:r>
                            <w:rPr>
                              <w:rFonts w:hint="eastAsia" w:eastAsia="宋体"/>
                              <w:sz w:val="21"/>
                              <w:lang w:eastAsia="zh-CN"/>
                            </w:rPr>
                            <w:fldChar w:fldCharType="separate"/>
                          </w:r>
                          <w:r>
                            <w:rPr>
                              <w:rFonts w:hint="eastAsia" w:eastAsia="宋体"/>
                              <w:sz w:val="21"/>
                              <w:lang w:eastAsia="zh-CN"/>
                            </w:rPr>
                            <w:t>9</w:t>
                          </w:r>
                          <w:r>
                            <w:rPr>
                              <w:rFonts w:hint="eastAsia" w:eastAsia="宋体"/>
                              <w:sz w:val="21"/>
                              <w:lang w:eastAsia="zh-CN"/>
                            </w:rPr>
                            <w:fldChar w:fldCharType="end"/>
                          </w:r>
                          <w:r>
                            <w:rPr>
                              <w:rFonts w:hint="eastAsia" w:eastAsia="宋体"/>
                              <w:sz w:val="21"/>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XMo8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OrijRTGFHpx/fTz9/n359I/CBoNb6GfI2Fpmhe2c6LHrwezjj&#10;3F3lVPxiIoI4qD5e6BVdIDxemk6m0xwhjtjwA/zs6bp1PrwXRpFoFNRhf4lWdlj70KcOKbGaNqtG&#10;yrRDqUlb0Ourt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spcyjxECAAAJBAAADgAAAAAAAAABACAA&#10;AAAfAQAAZHJzL2Uyb0RvYy54bWxQSwUGAAAAAAYABgBZAQAAogUAAAAA&#10;">
              <v:fill on="f" focussize="0,0"/>
              <v:stroke on="f" weight="0.5pt"/>
              <v:imagedata o:title=""/>
              <o:lock v:ext="edit" aspectratio="f"/>
              <v:textbox inset="0mm,0mm,0mm,0mm" style="mso-fit-shape-to-text:t;">
                <w:txbxContent>
                  <w:p>
                    <w:pPr>
                      <w:pStyle w:val="6"/>
                      <w:jc w:val="both"/>
                      <w:rPr>
                        <w:rFonts w:hint="eastAsia" w:eastAsia="宋体"/>
                        <w:sz w:val="21"/>
                        <w:lang w:eastAsia="zh-CN"/>
                      </w:rPr>
                    </w:pPr>
                    <w:r>
                      <w:rPr>
                        <w:rFonts w:hint="eastAsia" w:eastAsia="宋体"/>
                        <w:sz w:val="21"/>
                        <w:szCs w:val="32"/>
                        <w:lang w:eastAsia="zh-CN"/>
                      </w:rPr>
                      <w:t>初一年级</w:t>
                    </w:r>
                    <w:r>
                      <w:rPr>
                        <w:rFonts w:hint="eastAsia" w:eastAsia="宋体"/>
                        <w:sz w:val="21"/>
                        <w:szCs w:val="32"/>
                        <w:lang w:val="en-US" w:eastAsia="zh-CN"/>
                      </w:rPr>
                      <w:t xml:space="preserve"> 英语学科 </w:t>
                    </w:r>
                    <w:r>
                      <w:rPr>
                        <w:rFonts w:hint="eastAsia" w:eastAsia="宋体"/>
                        <w:sz w:val="21"/>
                        <w:lang w:eastAsia="zh-CN"/>
                      </w:rPr>
                      <w:t xml:space="preserve">第 </w:t>
                    </w:r>
                    <w:r>
                      <w:rPr>
                        <w:rFonts w:hint="eastAsia" w:eastAsia="宋体"/>
                        <w:sz w:val="21"/>
                        <w:lang w:eastAsia="zh-CN"/>
                      </w:rPr>
                      <w:fldChar w:fldCharType="begin"/>
                    </w:r>
                    <w:r>
                      <w:rPr>
                        <w:rFonts w:hint="eastAsia" w:eastAsia="宋体"/>
                        <w:sz w:val="21"/>
                        <w:lang w:eastAsia="zh-CN"/>
                      </w:rPr>
                      <w:instrText xml:space="preserve"> PAGE  \* MERGEFORMAT </w:instrText>
                    </w:r>
                    <w:r>
                      <w:rPr>
                        <w:rFonts w:hint="eastAsia" w:eastAsia="宋体"/>
                        <w:sz w:val="21"/>
                        <w:lang w:eastAsia="zh-CN"/>
                      </w:rPr>
                      <w:fldChar w:fldCharType="separate"/>
                    </w:r>
                    <w:r>
                      <w:rPr>
                        <w:rFonts w:hint="eastAsia" w:eastAsia="宋体"/>
                        <w:sz w:val="21"/>
                        <w:lang w:eastAsia="zh-CN"/>
                      </w:rPr>
                      <w:t>2</w:t>
                    </w:r>
                    <w:r>
                      <w:rPr>
                        <w:rFonts w:hint="eastAsia" w:eastAsia="宋体"/>
                        <w:sz w:val="21"/>
                        <w:lang w:eastAsia="zh-CN"/>
                      </w:rPr>
                      <w:fldChar w:fldCharType="end"/>
                    </w:r>
                    <w:r>
                      <w:rPr>
                        <w:rFonts w:hint="eastAsia" w:eastAsia="宋体"/>
                        <w:sz w:val="21"/>
                        <w:lang w:eastAsia="zh-CN"/>
                      </w:rPr>
                      <w:t xml:space="preserve"> 页 共 </w:t>
                    </w:r>
                    <w:r>
                      <w:rPr>
                        <w:rFonts w:hint="eastAsia" w:eastAsia="宋体"/>
                        <w:sz w:val="21"/>
                        <w:lang w:eastAsia="zh-CN"/>
                      </w:rPr>
                      <w:fldChar w:fldCharType="begin"/>
                    </w:r>
                    <w:r>
                      <w:rPr>
                        <w:rFonts w:hint="eastAsia" w:eastAsia="宋体"/>
                        <w:sz w:val="21"/>
                        <w:lang w:eastAsia="zh-CN"/>
                      </w:rPr>
                      <w:instrText xml:space="preserve"> NUMPAGES  \* MERGEFORMAT </w:instrText>
                    </w:r>
                    <w:r>
                      <w:rPr>
                        <w:rFonts w:hint="eastAsia" w:eastAsia="宋体"/>
                        <w:sz w:val="21"/>
                        <w:lang w:eastAsia="zh-CN"/>
                      </w:rPr>
                      <w:fldChar w:fldCharType="separate"/>
                    </w:r>
                    <w:r>
                      <w:rPr>
                        <w:rFonts w:hint="eastAsia" w:eastAsia="宋体"/>
                        <w:sz w:val="21"/>
                        <w:lang w:eastAsia="zh-CN"/>
                      </w:rPr>
                      <w:t>9</w:t>
                    </w:r>
                    <w:r>
                      <w:rPr>
                        <w:rFonts w:hint="eastAsia" w:eastAsia="宋体"/>
                        <w:sz w:val="21"/>
                        <w:lang w:eastAsia="zh-CN"/>
                      </w:rPr>
                      <w:fldChar w:fldCharType="end"/>
                    </w:r>
                    <w:r>
                      <w:rPr>
                        <w:rFonts w:hint="eastAsia" w:eastAsia="宋体"/>
                        <w:sz w:val="21"/>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213"/>
        <w:tab w:val="left" w:pos="6642"/>
      </w:tabs>
      <w:jc w:val="left"/>
      <w:rPr>
        <w:rFonts w:hint="default"/>
        <w:sz w:val="21"/>
        <w:szCs w:val="32"/>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sz w:val="21"/>
                              <w:szCs w:val="32"/>
                              <w:lang w:eastAsia="zh-CN"/>
                            </w:rPr>
                          </w:pPr>
                          <w:r>
                            <w:rPr>
                              <w:rFonts w:hint="eastAsia" w:eastAsia="宋体"/>
                              <w:sz w:val="21"/>
                              <w:szCs w:val="32"/>
                              <w:lang w:eastAsia="zh-CN"/>
                            </w:rPr>
                            <w:t>初一年级</w:t>
                          </w:r>
                          <w:r>
                            <w:rPr>
                              <w:rFonts w:hint="eastAsia" w:eastAsia="宋体"/>
                              <w:sz w:val="21"/>
                              <w:szCs w:val="32"/>
                              <w:lang w:val="en-US" w:eastAsia="zh-CN"/>
                            </w:rPr>
                            <w:t xml:space="preserve"> 英语学科 </w:t>
                          </w:r>
                          <w:r>
                            <w:rPr>
                              <w:rFonts w:hint="eastAsia" w:eastAsia="宋体"/>
                              <w:sz w:val="21"/>
                              <w:szCs w:val="32"/>
                              <w:lang w:eastAsia="zh-CN"/>
                            </w:rPr>
                            <w:t xml:space="preserve">第 </w:t>
                          </w:r>
                          <w:r>
                            <w:rPr>
                              <w:rFonts w:hint="eastAsia" w:eastAsia="宋体"/>
                              <w:sz w:val="21"/>
                              <w:szCs w:val="32"/>
                              <w:lang w:eastAsia="zh-CN"/>
                            </w:rPr>
                            <w:fldChar w:fldCharType="begin"/>
                          </w:r>
                          <w:r>
                            <w:rPr>
                              <w:rFonts w:hint="eastAsia" w:eastAsia="宋体"/>
                              <w:sz w:val="21"/>
                              <w:szCs w:val="32"/>
                              <w:lang w:eastAsia="zh-CN"/>
                            </w:rPr>
                            <w:instrText xml:space="preserve"> PAGE  \* MERGEFORMAT </w:instrText>
                          </w:r>
                          <w:r>
                            <w:rPr>
                              <w:rFonts w:hint="eastAsia" w:eastAsia="宋体"/>
                              <w:sz w:val="21"/>
                              <w:szCs w:val="32"/>
                              <w:lang w:eastAsia="zh-CN"/>
                            </w:rPr>
                            <w:fldChar w:fldCharType="separate"/>
                          </w:r>
                          <w:r>
                            <w:rPr>
                              <w:rFonts w:hint="eastAsia" w:eastAsia="宋体"/>
                              <w:sz w:val="21"/>
                              <w:szCs w:val="32"/>
                              <w:lang w:eastAsia="zh-CN"/>
                            </w:rPr>
                            <w:t>1</w:t>
                          </w:r>
                          <w:r>
                            <w:rPr>
                              <w:rFonts w:hint="eastAsia" w:eastAsia="宋体"/>
                              <w:sz w:val="21"/>
                              <w:szCs w:val="32"/>
                              <w:lang w:eastAsia="zh-CN"/>
                            </w:rPr>
                            <w:fldChar w:fldCharType="end"/>
                          </w:r>
                          <w:r>
                            <w:rPr>
                              <w:rFonts w:hint="eastAsia" w:eastAsia="宋体"/>
                              <w:sz w:val="21"/>
                              <w:szCs w:val="32"/>
                              <w:lang w:eastAsia="zh-CN"/>
                            </w:rPr>
                            <w:t xml:space="preserve"> 页，共 </w:t>
                          </w:r>
                          <w:r>
                            <w:rPr>
                              <w:rFonts w:hint="eastAsia" w:eastAsia="宋体"/>
                              <w:sz w:val="21"/>
                              <w:szCs w:val="32"/>
                              <w:lang w:eastAsia="zh-CN"/>
                            </w:rPr>
                            <w:fldChar w:fldCharType="begin"/>
                          </w:r>
                          <w:r>
                            <w:rPr>
                              <w:rFonts w:hint="eastAsia" w:eastAsia="宋体"/>
                              <w:sz w:val="21"/>
                              <w:szCs w:val="32"/>
                              <w:lang w:eastAsia="zh-CN"/>
                            </w:rPr>
                            <w:instrText xml:space="preserve"> NUMPAGES  \* MERGEFORMAT </w:instrText>
                          </w:r>
                          <w:r>
                            <w:rPr>
                              <w:rFonts w:hint="eastAsia" w:eastAsia="宋体"/>
                              <w:sz w:val="21"/>
                              <w:szCs w:val="32"/>
                              <w:lang w:eastAsia="zh-CN"/>
                            </w:rPr>
                            <w:fldChar w:fldCharType="separate"/>
                          </w:r>
                          <w:r>
                            <w:rPr>
                              <w:rFonts w:hint="eastAsia" w:eastAsia="宋体"/>
                              <w:sz w:val="21"/>
                              <w:szCs w:val="32"/>
                              <w:lang w:eastAsia="zh-CN"/>
                            </w:rPr>
                            <w:t>9</w:t>
                          </w:r>
                          <w:r>
                            <w:rPr>
                              <w:rFonts w:hint="eastAsia" w:eastAsia="宋体"/>
                              <w:sz w:val="21"/>
                              <w:szCs w:val="32"/>
                              <w:lang w:eastAsia="zh-CN"/>
                            </w:rPr>
                            <w:fldChar w:fldCharType="end"/>
                          </w:r>
                          <w:r>
                            <w:rPr>
                              <w:rFonts w:hint="eastAsia" w:eastAsia="宋体"/>
                              <w:sz w:val="21"/>
                              <w:szCs w:val="32"/>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x+5URAgAACQQAAA4AAABkcnMvZTJvRG9jLnhtbK1TzY7TMBC+I/EO&#10;lu80aYFV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N5RoprCj04/vp58Pp1/fCHwgqLV+hryNRWbo3pkOix78Hs44&#10;d1c5Fb+YiCAOqo8XekUXCI+XppPpNEeIIzb8AD97vG6dD++FUSQaBXXYX6KVHdY+9KlDSqymzaqR&#10;Mu1QatIW9Or12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q3H7lRECAAAJBAAADgAAAAAAAAABACAA&#10;AAAfAQAAZHJzL2Uyb0RvYy54bWxQSwUGAAAAAAYABgBZAQAAogUAAAAA&#10;">
              <v:fill on="f" focussize="0,0"/>
              <v:stroke on="f" weight="0.5pt"/>
              <v:imagedata o:title=""/>
              <o:lock v:ext="edit" aspectratio="f"/>
              <v:textbox inset="0mm,0mm,0mm,0mm" style="mso-fit-shape-to-text:t;">
                <w:txbxContent>
                  <w:p>
                    <w:pPr>
                      <w:pStyle w:val="6"/>
                      <w:rPr>
                        <w:rFonts w:hint="eastAsia" w:eastAsia="宋体"/>
                        <w:sz w:val="21"/>
                        <w:szCs w:val="32"/>
                        <w:lang w:eastAsia="zh-CN"/>
                      </w:rPr>
                    </w:pPr>
                    <w:r>
                      <w:rPr>
                        <w:rFonts w:hint="eastAsia" w:eastAsia="宋体"/>
                        <w:sz w:val="21"/>
                        <w:szCs w:val="32"/>
                        <w:lang w:eastAsia="zh-CN"/>
                      </w:rPr>
                      <w:t>初一年级</w:t>
                    </w:r>
                    <w:r>
                      <w:rPr>
                        <w:rFonts w:hint="eastAsia" w:eastAsia="宋体"/>
                        <w:sz w:val="21"/>
                        <w:szCs w:val="32"/>
                        <w:lang w:val="en-US" w:eastAsia="zh-CN"/>
                      </w:rPr>
                      <w:t xml:space="preserve"> 英语学科 </w:t>
                    </w:r>
                    <w:r>
                      <w:rPr>
                        <w:rFonts w:hint="eastAsia" w:eastAsia="宋体"/>
                        <w:sz w:val="21"/>
                        <w:szCs w:val="32"/>
                        <w:lang w:eastAsia="zh-CN"/>
                      </w:rPr>
                      <w:t xml:space="preserve">第 </w:t>
                    </w:r>
                    <w:r>
                      <w:rPr>
                        <w:rFonts w:hint="eastAsia" w:eastAsia="宋体"/>
                        <w:sz w:val="21"/>
                        <w:szCs w:val="32"/>
                        <w:lang w:eastAsia="zh-CN"/>
                      </w:rPr>
                      <w:fldChar w:fldCharType="begin"/>
                    </w:r>
                    <w:r>
                      <w:rPr>
                        <w:rFonts w:hint="eastAsia" w:eastAsia="宋体"/>
                        <w:sz w:val="21"/>
                        <w:szCs w:val="32"/>
                        <w:lang w:eastAsia="zh-CN"/>
                      </w:rPr>
                      <w:instrText xml:space="preserve"> PAGE  \* MERGEFORMAT </w:instrText>
                    </w:r>
                    <w:r>
                      <w:rPr>
                        <w:rFonts w:hint="eastAsia" w:eastAsia="宋体"/>
                        <w:sz w:val="21"/>
                        <w:szCs w:val="32"/>
                        <w:lang w:eastAsia="zh-CN"/>
                      </w:rPr>
                      <w:fldChar w:fldCharType="separate"/>
                    </w:r>
                    <w:r>
                      <w:rPr>
                        <w:rFonts w:hint="eastAsia" w:eastAsia="宋体"/>
                        <w:sz w:val="21"/>
                        <w:szCs w:val="32"/>
                        <w:lang w:eastAsia="zh-CN"/>
                      </w:rPr>
                      <w:t>1</w:t>
                    </w:r>
                    <w:r>
                      <w:rPr>
                        <w:rFonts w:hint="eastAsia" w:eastAsia="宋体"/>
                        <w:sz w:val="21"/>
                        <w:szCs w:val="32"/>
                        <w:lang w:eastAsia="zh-CN"/>
                      </w:rPr>
                      <w:fldChar w:fldCharType="end"/>
                    </w:r>
                    <w:r>
                      <w:rPr>
                        <w:rFonts w:hint="eastAsia" w:eastAsia="宋体"/>
                        <w:sz w:val="21"/>
                        <w:szCs w:val="32"/>
                        <w:lang w:eastAsia="zh-CN"/>
                      </w:rPr>
                      <w:t xml:space="preserve"> 页，共 </w:t>
                    </w:r>
                    <w:r>
                      <w:rPr>
                        <w:rFonts w:hint="eastAsia" w:eastAsia="宋体"/>
                        <w:sz w:val="21"/>
                        <w:szCs w:val="32"/>
                        <w:lang w:eastAsia="zh-CN"/>
                      </w:rPr>
                      <w:fldChar w:fldCharType="begin"/>
                    </w:r>
                    <w:r>
                      <w:rPr>
                        <w:rFonts w:hint="eastAsia" w:eastAsia="宋体"/>
                        <w:sz w:val="21"/>
                        <w:szCs w:val="32"/>
                        <w:lang w:eastAsia="zh-CN"/>
                      </w:rPr>
                      <w:instrText xml:space="preserve"> NUMPAGES  \* MERGEFORMAT </w:instrText>
                    </w:r>
                    <w:r>
                      <w:rPr>
                        <w:rFonts w:hint="eastAsia" w:eastAsia="宋体"/>
                        <w:sz w:val="21"/>
                        <w:szCs w:val="32"/>
                        <w:lang w:eastAsia="zh-CN"/>
                      </w:rPr>
                      <w:fldChar w:fldCharType="separate"/>
                    </w:r>
                    <w:r>
                      <w:rPr>
                        <w:rFonts w:hint="eastAsia" w:eastAsia="宋体"/>
                        <w:sz w:val="21"/>
                        <w:szCs w:val="32"/>
                        <w:lang w:eastAsia="zh-CN"/>
                      </w:rPr>
                      <w:t>9</w:t>
                    </w:r>
                    <w:r>
                      <w:rPr>
                        <w:rFonts w:hint="eastAsia" w:eastAsia="宋体"/>
                        <w:sz w:val="21"/>
                        <w:szCs w:val="32"/>
                        <w:lang w:eastAsia="zh-CN"/>
                      </w:rPr>
                      <w:fldChar w:fldCharType="end"/>
                    </w:r>
                    <w:r>
                      <w:rPr>
                        <w:rFonts w:hint="eastAsia" w:eastAsia="宋体"/>
                        <w:sz w:val="21"/>
                        <w:szCs w:val="32"/>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AF9F3C"/>
    <w:multiLevelType w:val="singleLevel"/>
    <w:tmpl w:val="ABAF9F3C"/>
    <w:lvl w:ilvl="0" w:tentative="0">
      <w:start w:val="1"/>
      <w:numFmt w:val="chineseCounting"/>
      <w:suff w:val="nothing"/>
      <w:lvlText w:val="%1、"/>
      <w:lvlJc w:val="left"/>
      <w:rPr>
        <w:rFonts w:hint="eastAsia"/>
      </w:rPr>
    </w:lvl>
  </w:abstractNum>
  <w:abstractNum w:abstractNumId="1">
    <w:nsid w:val="AD97C2F4"/>
    <w:multiLevelType w:val="singleLevel"/>
    <w:tmpl w:val="AD97C2F4"/>
    <w:lvl w:ilvl="0" w:tentative="0">
      <w:start w:val="1"/>
      <w:numFmt w:val="upperLetter"/>
      <w:suff w:val="space"/>
      <w:lvlText w:val="%1."/>
      <w:lvlJc w:val="left"/>
    </w:lvl>
  </w:abstractNum>
  <w:abstractNum w:abstractNumId="2">
    <w:nsid w:val="CF092B84"/>
    <w:multiLevelType w:val="singleLevel"/>
    <w:tmpl w:val="CF092B84"/>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abstractNum>
  <w:abstractNum w:abstractNumId="3">
    <w:nsid w:val="D268B371"/>
    <w:multiLevelType w:val="singleLevel"/>
    <w:tmpl w:val="D268B371"/>
    <w:lvl w:ilvl="0" w:tentative="0">
      <w:start w:val="21"/>
      <w:numFmt w:val="decimal"/>
      <w:suff w:val="space"/>
      <w:lvlText w:val="%1."/>
      <w:lvlJc w:val="left"/>
    </w:lvl>
  </w:abstractNum>
  <w:abstractNum w:abstractNumId="4">
    <w:nsid w:val="FBAE17D8"/>
    <w:multiLevelType w:val="singleLevel"/>
    <w:tmpl w:val="FBAE17D8"/>
    <w:lvl w:ilvl="0" w:tentative="0">
      <w:start w:val="1"/>
      <w:numFmt w:val="upperLetter"/>
      <w:suff w:val="space"/>
      <w:lvlText w:val="%1."/>
      <w:lvlJc w:val="left"/>
      <w:pPr>
        <w:ind w:left="420" w:leftChars="0" w:firstLine="0" w:firstLineChars="0"/>
      </w:pPr>
    </w:lvl>
  </w:abstractNum>
  <w:abstractNum w:abstractNumId="5">
    <w:nsid w:val="0053208E"/>
    <w:multiLevelType w:val="singleLevel"/>
    <w:tmpl w:val="0053208E"/>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abstractNum>
  <w:abstractNum w:abstractNumId="6">
    <w:nsid w:val="06B6A9C2"/>
    <w:multiLevelType w:val="singleLevel"/>
    <w:tmpl w:val="06B6A9C2"/>
    <w:lvl w:ilvl="0" w:tentative="0">
      <w:start w:val="58"/>
      <w:numFmt w:val="decimal"/>
      <w:lvlText w:val="%1."/>
      <w:lvlJc w:val="left"/>
      <w:pPr>
        <w:tabs>
          <w:tab w:val="left" w:pos="312"/>
        </w:tabs>
      </w:pPr>
    </w:lvl>
  </w:abstractNum>
  <w:abstractNum w:abstractNumId="7">
    <w:nsid w:val="2DB07AD1"/>
    <w:multiLevelType w:val="singleLevel"/>
    <w:tmpl w:val="2DB07AD1"/>
    <w:lvl w:ilvl="0" w:tentative="0">
      <w:start w:val="36"/>
      <w:numFmt w:val="decimal"/>
      <w:suff w:val="space"/>
      <w:lvlText w:val="%1."/>
      <w:lvlJc w:val="left"/>
    </w:lvl>
  </w:abstractNum>
  <w:abstractNum w:abstractNumId="8">
    <w:nsid w:val="59ADCABA"/>
    <w:multiLevelType w:val="singleLevel"/>
    <w:tmpl w:val="59ADCABA"/>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17"/>
        <w:szCs w:val="17"/>
        <w:u w:val="none"/>
        <w:shd w:val="clear" w:color="auto" w:fill="auto"/>
        <w:lang w:val="en-US" w:eastAsia="en-US" w:bidi="en-US"/>
      </w:rPr>
    </w:lvl>
  </w:abstractNum>
  <w:num w:numId="1">
    <w:abstractNumId w:val="3"/>
  </w:num>
  <w:num w:numId="2">
    <w:abstractNumId w:val="4"/>
  </w:num>
  <w:num w:numId="3">
    <w:abstractNumId w:val="7"/>
  </w:num>
  <w:num w:numId="4">
    <w:abstractNumId w:val="1"/>
  </w:num>
  <w:num w:numId="5">
    <w:abstractNumId w:val="6"/>
  </w:num>
  <w:num w:numId="6">
    <w:abstractNumId w:val="5"/>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5811521"/>
    <w:rsid w:val="06313C1F"/>
    <w:rsid w:val="13EF1083"/>
    <w:rsid w:val="146F6D26"/>
    <w:rsid w:val="16D834C4"/>
    <w:rsid w:val="19075640"/>
    <w:rsid w:val="287F16D4"/>
    <w:rsid w:val="3B316E2C"/>
    <w:rsid w:val="41AE7842"/>
    <w:rsid w:val="41B63F1F"/>
    <w:rsid w:val="43136C37"/>
    <w:rsid w:val="495D387A"/>
    <w:rsid w:val="5044422C"/>
    <w:rsid w:val="529F49E8"/>
    <w:rsid w:val="544D47A4"/>
    <w:rsid w:val="54E34BBA"/>
    <w:rsid w:val="68F0009B"/>
    <w:rsid w:val="6CB67686"/>
    <w:rsid w:val="6D425F03"/>
    <w:rsid w:val="737C56E8"/>
    <w:rsid w:val="77B935BD"/>
    <w:rsid w:val="7A69512D"/>
    <w:rsid w:val="7C1B0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link w:val="10"/>
    <w:semiHidden/>
    <w:qFormat/>
    <w:uiPriority w:val="0"/>
    <w:rPr>
      <w:rFonts w:ascii="Verdana" w:hAnsi="Verdana"/>
      <w:kern w:val="0"/>
      <w:szCs w:val="20"/>
      <w:lang w:eastAsia="en-US"/>
    </w:rPr>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420"/>
    </w:pPr>
  </w:style>
  <w:style w:type="paragraph" w:styleId="4">
    <w:name w:val="Body Text"/>
    <w:basedOn w:val="1"/>
    <w:qFormat/>
    <w:uiPriority w:val="0"/>
    <w:rPr>
      <w:b/>
      <w:color w:val="FF0000"/>
      <w:sz w:val="20"/>
    </w:rPr>
  </w:style>
  <w:style w:type="paragraph" w:styleId="5">
    <w:name w:val="Plain Text"/>
    <w:qFormat/>
    <w:uiPriority w:val="99"/>
    <w:pPr>
      <w:widowControl w:val="0"/>
      <w:spacing w:after="200" w:line="276" w:lineRule="auto"/>
      <w:jc w:val="both"/>
    </w:pPr>
    <w:rPr>
      <w:rFonts w:ascii="宋体" w:hAnsi="Courier New" w:cs="Courier New" w:eastAsiaTheme="minorEastAsia"/>
      <w:kern w:val="2"/>
      <w:sz w:val="21"/>
      <w:szCs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nhideWhenUsed/>
    <w:qFormat/>
    <w:uiPriority w:val="99"/>
    <w:pPr>
      <w:widowControl/>
      <w:spacing w:before="100" w:beforeAutospacing="1" w:after="100" w:afterAutospacing="1"/>
    </w:pPr>
    <w:rPr>
      <w:rFonts w:ascii="宋体" w:hAnsi="宋体" w:eastAsia="宋体" w:cs="宋体"/>
      <w:snapToGrid/>
      <w:spacing w:val="0"/>
      <w:sz w:val="24"/>
      <w:szCs w:val="24"/>
    </w:rPr>
  </w:style>
  <w:style w:type="paragraph" w:customStyle="1" w:styleId="10">
    <w:name w:val="Char Char Char Char Char Char Char Char Char Char Char Char Char Char Char Char Char Char Char"/>
    <w:basedOn w:val="1"/>
    <w:link w:val="9"/>
    <w:qFormat/>
    <w:uiPriority w:val="0"/>
    <w:pPr>
      <w:widowControl/>
      <w:spacing w:line="300" w:lineRule="auto"/>
      <w:ind w:firstLine="200" w:firstLineChars="200"/>
    </w:pPr>
    <w:rPr>
      <w:rFonts w:ascii="Verdana" w:hAnsi="Verdana"/>
      <w:kern w:val="0"/>
      <w:szCs w:val="20"/>
      <w:lang w:eastAsia="en-U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3">
    <w:name w:val="List Paragraph"/>
    <w:basedOn w:val="1"/>
    <w:qFormat/>
    <w:uiPriority w:val="0"/>
    <w:pPr>
      <w:spacing w:before="100" w:beforeAutospacing="1" w:after="200" w:line="273" w:lineRule="auto"/>
      <w:ind w:firstLine="420" w:firstLineChars="200"/>
    </w:pPr>
    <w:rPr>
      <w:rFonts w:ascii="Times New Roman" w:hAnsi="Times New Roman"/>
    </w:rPr>
  </w:style>
  <w:style w:type="paragraph" w:customStyle="1" w:styleId="14">
    <w:name w:val="[基本段落]"/>
    <w:basedOn w:val="1"/>
    <w:qFormat/>
    <w:uiPriority w:val="0"/>
    <w:pPr>
      <w:autoSpaceDE w:val="0"/>
      <w:autoSpaceDN w:val="0"/>
      <w:adjustRightInd w:val="0"/>
      <w:spacing w:line="288" w:lineRule="auto"/>
      <w:textAlignment w:val="center"/>
    </w:pPr>
    <w:rPr>
      <w:rFonts w:ascii="宋体" w:hAnsi="IN APPLE   Regular" w:cs="宋体"/>
      <w:color w:val="000000"/>
      <w:kern w:val="0"/>
      <w:sz w:val="24"/>
      <w:szCs w:val="24"/>
      <w:lang w:val="zh-CN"/>
    </w:rPr>
  </w:style>
  <w:style w:type="character" w:customStyle="1" w:styleId="15">
    <w:name w:val="楷体"/>
    <w:qFormat/>
    <w:uiPriority w:val="0"/>
    <w:rPr>
      <w:rFonts w:ascii="方正楷体简体" w:eastAsia="方正楷体简体" w:cs="方正楷体简体"/>
      <w:sz w:val="21"/>
      <w:szCs w:val="21"/>
    </w:rPr>
  </w:style>
  <w:style w:type="paragraph" w:customStyle="1" w:styleId="16">
    <w:name w:val="ItemQDesc"/>
    <w:basedOn w:val="17"/>
    <w:qFormat/>
    <w:uiPriority w:val="99"/>
  </w:style>
  <w:style w:type="paragraph" w:customStyle="1" w:styleId="17">
    <w:name w:val="ItemStem"/>
    <w:qFormat/>
    <w:uiPriority w:val="99"/>
    <w:pPr>
      <w:spacing w:after="200" w:line="312" w:lineRule="auto"/>
      <w:jc w:val="both"/>
    </w:pPr>
    <w:rPr>
      <w:rFonts w:ascii="Times New Roman" w:hAnsi="Times New Roman" w:eastAsia="宋体" w:cs="Times New Roman"/>
      <w:sz w:val="21"/>
      <w:szCs w:val="21"/>
      <w:lang w:val="en-US" w:eastAsia="zh-CN" w:bidi="ar-SA"/>
    </w:rPr>
  </w:style>
  <w:style w:type="character" w:customStyle="1" w:styleId="18">
    <w:name w:val="16"/>
    <w:basedOn w:val="9"/>
    <w:qFormat/>
    <w:uiPriority w:val="0"/>
    <w:rPr>
      <w:rFonts w:hint="default" w:ascii="Times New Roman" w:hAnsi="Times New Roman" w:cs="Times New Roman"/>
      <w:kern w:val="0"/>
      <w:sz w:val="21"/>
      <w:szCs w:val="21"/>
      <w:lang w:eastAsia="en-US"/>
    </w:rPr>
  </w:style>
  <w:style w:type="paragraph" w:styleId="19">
    <w:name w:val="No Spacing"/>
    <w:qFormat/>
    <w:uiPriority w:val="1"/>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0">
    <w:name w:val="Other|1"/>
    <w:basedOn w:val="1"/>
    <w:qFormat/>
    <w:uiPriority w:val="0"/>
    <w:pPr>
      <w:widowControl w:val="0"/>
      <w:shd w:val="clear" w:color="auto" w:fill="auto"/>
    </w:pPr>
    <w:rPr>
      <w:sz w:val="17"/>
      <w:szCs w:val="17"/>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file:///E:\..\Documents\Tencent%2525252525252525252525252525252520Files\1253439757\Image\C2C\%2525252525252525252525252525252560@VRF$A1%252525252525252525252525252525255DT%252525252525252525252525252525255B%252525252525252525252525252525257B~4SQ0YU8P35.jpg" TargetMode="Externa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er" Target="footer1.xml"/><Relationship Id="rId29" Type="http://schemas.openxmlformats.org/officeDocument/2006/relationships/customXml" Target="../customXml/item1.xml"/><Relationship Id="rId28" Type="http://schemas.openxmlformats.org/officeDocument/2006/relationships/image" Target="media/image15.png"/><Relationship Id="rId27" Type="http://schemas.openxmlformats.org/officeDocument/2006/relationships/image" Target="media/image14.wmf"/><Relationship Id="rId26" Type="http://schemas.openxmlformats.org/officeDocument/2006/relationships/image" Target="file:///E:\..\AppData\Roaming\Tencent\Users\1253439757\QQ\WinTemp\RichOle\Q$WPX%2525252525252525252525252525252525MFYRDE46DA0LAIA_O.png" TargetMode="External"/><Relationship Id="rId25" Type="http://schemas.openxmlformats.org/officeDocument/2006/relationships/image" Target="media/image13.png"/><Relationship Id="rId24" Type="http://schemas.openxmlformats.org/officeDocument/2006/relationships/image" Target="file:///E:\..\AppData\Roaming\Tencent\Users\1253439757\QQ\WinTemp\RichOle\4Q5I8D7%2525252525252525252525252525252525%252525252525252525252525252525255B2TJU%25252525252525252525252525252525259WZJAXI)5.png" TargetMode="External"/><Relationship Id="rId23" Type="http://schemas.openxmlformats.org/officeDocument/2006/relationships/image" Target="media/image12.png"/><Relationship Id="rId22" Type="http://schemas.openxmlformats.org/officeDocument/2006/relationships/image" Target="media/image11.png"/><Relationship Id="rId21" Type="http://schemas.openxmlformats.org/officeDocument/2006/relationships/image" Target="file:///E:\..\Documents\Tencent%2525252525252525252525252525252520Files\1253439757\Image\C2C\@G%252525252525252525252525252525255DGYW~6R@O%252525252525252525252525252525257B%252525252525252525252525252525255DFS4P5(001F.jpg" TargetMode="External"/><Relationship Id="rId20" Type="http://schemas.openxmlformats.org/officeDocument/2006/relationships/image" Target="media/image10.jpeg"/><Relationship Id="rId2" Type="http://schemas.openxmlformats.org/officeDocument/2006/relationships/settings" Target="settings.xml"/><Relationship Id="rId19" Type="http://schemas.openxmlformats.org/officeDocument/2006/relationships/image" Target="file:///E:\..\Documents\Tencent%2525252525252525252525252525252520Files\1253439757\Image\C2C\C$$2DWQ0IPN)LPLE$V7S716.jpg" TargetMode="External"/><Relationship Id="rId18" Type="http://schemas.openxmlformats.org/officeDocument/2006/relationships/image" Target="media/image9.jpeg"/><Relationship Id="rId17" Type="http://schemas.openxmlformats.org/officeDocument/2006/relationships/image" Target="file:///E:\..\Documents\Tencent%2525252525252525252525252525252520Files\1253439757\Image\C2C\QWW9SLD1T~3CR%2525252525252525252525252525252525_1P_A%252525252525252525252525252525257DP44.jpg" TargetMode="External"/><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file:///E:\..\Documents\Tencent%2525252525252525252525252525252520Files\1253439757\Image\C2C\BCP~P%252525252525252525252525252525257DBD45SS8QVBFZ__VTC.png" TargetMode="External"/><Relationship Id="rId11" Type="http://schemas.openxmlformats.org/officeDocument/2006/relationships/image" Target="media/image4.png"/><Relationship Id="rId10" Type="http://schemas.openxmlformats.org/officeDocument/2006/relationships/image" Target="file:///E:\..\Documents\Tencent%2525252525252525252525252525252520Files\1253439757\Image\C2C\%252525252525252525252525252525255DP)%252525252525252525252525252525255D%252525252525252525252525252525255BM4R@%252525252525252525252525252525255D392O%252525252525252525252525252525255BI%252525252525252525252525252525255DYO9XDS.pn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4623</Words>
  <Characters>15137</Characters>
  <Lines>0</Lines>
  <Paragraphs>0</Paragraphs>
  <TotalTime>0</TotalTime>
  <ScaleCrop>false</ScaleCrop>
  <LinksUpToDate>false</LinksUpToDate>
  <CharactersWithSpaces>20434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2020-06-05T05:50:00Z</dcterms:created>
  <dc:creator>Administrator</dc:creator>
  <cp:lastModifiedBy>Administrator</cp:lastModifiedBy>
  <dcterms:modified xsi:type="dcterms:W3CDTF">2020-08-04T01:41:41Z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