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before="0" w:line="583" w:lineRule="exact"/>
        <w:ind w:left="0" w:right="29" w:firstLine="0"/>
        <w:jc w:val="center"/>
        <w:rPr>
          <w:rFonts w:ascii="Microsoft JhengHei" w:eastAsia="Microsoft JhengHei" w:hint="eastAsia"/>
          <w:b/>
          <w:sz w:val="32"/>
        </w:rPr>
      </w:pPr>
      <w:r>
        <w:rPr>
          <w:rFonts w:ascii="Microsoft JhengHei" w:eastAsia="Microsoft JhengHei" w:hint="eastAsia"/>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5pt;height:34pt;margin-top:942pt;margin-left:855pt;mso-position-horizontal-relative:page;mso-position-vertical-relative:top-margin-area;position:absolute;z-index:251658240">
            <v:imagedata r:id="rId5" o:title=""/>
            <o:lock v:ext="edit" aspectratio="t"/>
          </v:shape>
        </w:pict>
      </w:r>
      <w:r>
        <w:rPr>
          <w:rFonts w:ascii="Microsoft JhengHei" w:eastAsia="Microsoft JhengHei" w:hint="eastAsia"/>
          <w:b/>
          <w:sz w:val="32"/>
        </w:rPr>
        <w:t>八年级线上教学六月摸底考试英语试卷</w:t>
      </w:r>
    </w:p>
    <w:p>
      <w:pPr>
        <w:spacing w:before="50"/>
        <w:ind w:left="155" w:right="0" w:firstLine="0"/>
        <w:jc w:val="left"/>
        <w:rPr>
          <w:rFonts w:ascii="Microsoft JhengHei" w:eastAsia="Microsoft JhengHei" w:hint="eastAsia"/>
          <w:b/>
          <w:sz w:val="21"/>
        </w:rPr>
      </w:pPr>
      <w:r>
        <w:rPr>
          <w:rFonts w:ascii="Microsoft JhengHei" w:eastAsia="Microsoft JhengHei" w:hint="eastAsia"/>
          <w:b/>
          <w:sz w:val="21"/>
        </w:rPr>
        <w:t>一、听力测试（共三大题，满分 25 分）</w:t>
      </w:r>
    </w:p>
    <w:p>
      <w:pPr>
        <w:spacing w:before="172"/>
        <w:ind w:left="155" w:right="0" w:firstLine="0"/>
        <w:jc w:val="left"/>
        <w:rPr>
          <w:rFonts w:ascii="宋体" w:eastAsia="宋体" w:hint="eastAsia"/>
          <w:sz w:val="21"/>
        </w:rPr>
      </w:pPr>
      <w:r>
        <w:rPr>
          <w:rFonts w:ascii="宋体" w:eastAsia="宋体" w:hint="eastAsia"/>
          <w:sz w:val="21"/>
        </w:rPr>
        <w:t xml:space="preserve">第一节（共 </w:t>
      </w:r>
      <w:r>
        <w:rPr>
          <w:sz w:val="21"/>
        </w:rPr>
        <w:t xml:space="preserve">5 </w:t>
      </w:r>
      <w:r>
        <w:rPr>
          <w:rFonts w:ascii="宋体" w:eastAsia="宋体" w:hint="eastAsia"/>
          <w:sz w:val="21"/>
        </w:rPr>
        <w:t xml:space="preserve">小题，每小题 </w:t>
      </w:r>
      <w:r>
        <w:rPr>
          <w:sz w:val="21"/>
        </w:rPr>
        <w:t xml:space="preserve">1 </w:t>
      </w:r>
      <w:r>
        <w:rPr>
          <w:rFonts w:ascii="宋体" w:eastAsia="宋体" w:hint="eastAsia"/>
          <w:sz w:val="21"/>
        </w:rPr>
        <w:t xml:space="preserve">分，满分 </w:t>
      </w:r>
      <w:r>
        <w:rPr>
          <w:sz w:val="21"/>
        </w:rPr>
        <w:t xml:space="preserve">5 </w:t>
      </w:r>
      <w:r>
        <w:rPr>
          <w:rFonts w:ascii="宋体" w:eastAsia="宋体" w:hint="eastAsia"/>
          <w:sz w:val="21"/>
        </w:rPr>
        <w:t>分）</w:t>
      </w:r>
    </w:p>
    <w:p>
      <w:pPr>
        <w:pStyle w:val="BodyText"/>
        <w:spacing w:before="7"/>
        <w:rPr>
          <w:rFonts w:ascii="宋体"/>
          <w:sz w:val="15"/>
        </w:rPr>
      </w:pPr>
    </w:p>
    <w:p>
      <w:pPr>
        <w:spacing w:before="0" w:after="24" w:line="417" w:lineRule="auto"/>
        <w:ind w:left="155" w:right="143" w:firstLine="208"/>
        <w:jc w:val="left"/>
        <w:rPr>
          <w:rFonts w:ascii="宋体" w:eastAsia="宋体" w:hint="eastAsia"/>
          <w:sz w:val="21"/>
        </w:rPr>
      </w:pPr>
      <w:r>
        <w:rPr>
          <w:rFonts w:ascii="宋体" w:eastAsia="宋体" w:hint="eastAsia"/>
          <w:sz w:val="21"/>
        </w:rPr>
        <w:t xml:space="preserve">听下面 </w:t>
      </w:r>
      <w:r>
        <w:rPr>
          <w:sz w:val="21"/>
        </w:rPr>
        <w:t xml:space="preserve">5 </w:t>
      </w:r>
      <w:r>
        <w:rPr>
          <w:rFonts w:ascii="宋体" w:eastAsia="宋体" w:hint="eastAsia"/>
          <w:sz w:val="21"/>
        </w:rPr>
        <w:t xml:space="preserve">个问题，每个问题后有三个答语，从题中所给的 </w:t>
      </w:r>
      <w:r>
        <w:rPr>
          <w:sz w:val="21"/>
        </w:rPr>
        <w:t>A</w:t>
      </w:r>
      <w:r>
        <w:rPr>
          <w:rFonts w:ascii="宋体" w:eastAsia="宋体" w:hint="eastAsia"/>
          <w:sz w:val="21"/>
        </w:rPr>
        <w:t>、</w:t>
      </w:r>
      <w:r>
        <w:rPr>
          <w:sz w:val="21"/>
        </w:rPr>
        <w:t>B</w:t>
      </w:r>
      <w:r>
        <w:rPr>
          <w:rFonts w:ascii="宋体" w:eastAsia="宋体" w:hint="eastAsia"/>
          <w:sz w:val="21"/>
        </w:rPr>
        <w:t>、</w:t>
      </w:r>
      <w:r>
        <w:rPr>
          <w:sz w:val="21"/>
        </w:rPr>
        <w:t xml:space="preserve">C </w:t>
      </w:r>
      <w:r>
        <w:rPr>
          <w:rFonts w:ascii="宋体" w:eastAsia="宋体" w:hint="eastAsia"/>
          <w:sz w:val="21"/>
        </w:rPr>
        <w:t xml:space="preserve">三个选项中选出最佳选项。听完每个问题后，你都有 </w:t>
      </w:r>
      <w:r>
        <w:rPr>
          <w:sz w:val="21"/>
        </w:rPr>
        <w:t xml:space="preserve">5 </w:t>
      </w:r>
      <w:r>
        <w:rPr>
          <w:rFonts w:ascii="宋体" w:eastAsia="宋体" w:hint="eastAsia"/>
          <w:sz w:val="21"/>
        </w:rPr>
        <w:t>的时间来作答和阅读下一小题。每个问题仅读一遍。</w:t>
      </w:r>
    </w:p>
    <w:tbl>
      <w:tblPr>
        <w:tblStyle w:val="TableNormal"/>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
      <w:tblGrid>
        <w:gridCol w:w="2649"/>
        <w:gridCol w:w="2719"/>
        <w:gridCol w:w="2158"/>
      </w:tblGrid>
      <w:tr>
        <w:tblPrEx>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349"/>
        </w:trPr>
        <w:tc>
          <w:tcPr>
            <w:tcW w:w="2649" w:type="dxa"/>
          </w:tcPr>
          <w:p>
            <w:pPr>
              <w:pStyle w:val="TableParagraph"/>
              <w:spacing w:before="0" w:line="232" w:lineRule="exact"/>
              <w:rPr>
                <w:sz w:val="21"/>
              </w:rPr>
            </w:pPr>
            <w:r>
              <w:rPr>
                <w:sz w:val="21"/>
              </w:rPr>
              <w:t>1. A. For three years</w:t>
            </w:r>
          </w:p>
        </w:tc>
        <w:tc>
          <w:tcPr>
            <w:tcW w:w="2719" w:type="dxa"/>
          </w:tcPr>
          <w:p>
            <w:pPr>
              <w:pStyle w:val="TableParagraph"/>
              <w:spacing w:before="0" w:line="232" w:lineRule="exact"/>
              <w:ind w:left="585"/>
              <w:rPr>
                <w:sz w:val="21"/>
              </w:rPr>
            </w:pPr>
            <w:r>
              <w:rPr>
                <w:sz w:val="21"/>
              </w:rPr>
              <w:t>B. Three years ago</w:t>
            </w:r>
          </w:p>
        </w:tc>
        <w:tc>
          <w:tcPr>
            <w:tcW w:w="2158" w:type="dxa"/>
          </w:tcPr>
          <w:p>
            <w:pPr>
              <w:pStyle w:val="TableParagraph"/>
              <w:spacing w:before="0" w:line="232" w:lineRule="exact"/>
              <w:ind w:left="497"/>
              <w:rPr>
                <w:sz w:val="21"/>
              </w:rPr>
            </w:pPr>
            <w:r>
              <w:rPr>
                <w:sz w:val="21"/>
              </w:rPr>
              <w:t>C. In three years</w:t>
            </w:r>
          </w:p>
        </w:tc>
      </w:tr>
      <w:tr>
        <w:tblPrEx>
          <w:tblW w:w="0" w:type="auto"/>
          <w:tblInd w:w="113" w:type="dxa"/>
          <w:tblLayout w:type="fixed"/>
          <w:tblCellMar>
            <w:top w:w="0" w:type="dxa"/>
            <w:left w:w="0" w:type="dxa"/>
            <w:bottom w:w="0" w:type="dxa"/>
            <w:right w:w="0" w:type="dxa"/>
          </w:tblCellMar>
        </w:tblPrEx>
        <w:trPr>
          <w:trHeight w:val="468"/>
        </w:trPr>
        <w:tc>
          <w:tcPr>
            <w:tcW w:w="2649" w:type="dxa"/>
          </w:tcPr>
          <w:p>
            <w:pPr>
              <w:pStyle w:val="TableParagraph"/>
              <w:rPr>
                <w:sz w:val="21"/>
              </w:rPr>
            </w:pPr>
            <w:r>
              <w:rPr>
                <w:sz w:val="21"/>
              </w:rPr>
              <w:t>2. A. So have I.</w:t>
            </w:r>
          </w:p>
        </w:tc>
        <w:tc>
          <w:tcPr>
            <w:tcW w:w="2719" w:type="dxa"/>
          </w:tcPr>
          <w:p>
            <w:pPr>
              <w:pStyle w:val="TableParagraph"/>
              <w:ind w:left="590"/>
              <w:rPr>
                <w:sz w:val="21"/>
              </w:rPr>
            </w:pPr>
            <w:r>
              <w:rPr>
                <w:sz w:val="21"/>
              </w:rPr>
              <w:t>B. No, I don’t</w:t>
            </w:r>
          </w:p>
        </w:tc>
        <w:tc>
          <w:tcPr>
            <w:tcW w:w="2158" w:type="dxa"/>
          </w:tcPr>
          <w:p>
            <w:pPr>
              <w:pStyle w:val="TableParagraph"/>
              <w:ind w:left="511"/>
              <w:rPr>
                <w:sz w:val="21"/>
              </w:rPr>
            </w:pPr>
            <w:r>
              <w:rPr>
                <w:sz w:val="21"/>
              </w:rPr>
              <w:t>C. Me neither</w:t>
            </w:r>
          </w:p>
        </w:tc>
      </w:tr>
      <w:tr>
        <w:tblPrEx>
          <w:tblW w:w="0" w:type="auto"/>
          <w:tblInd w:w="113" w:type="dxa"/>
          <w:tblLayout w:type="fixed"/>
          <w:tblCellMar>
            <w:top w:w="0" w:type="dxa"/>
            <w:left w:w="0" w:type="dxa"/>
            <w:bottom w:w="0" w:type="dxa"/>
            <w:right w:w="0" w:type="dxa"/>
          </w:tblCellMar>
        </w:tblPrEx>
        <w:trPr>
          <w:trHeight w:val="467"/>
        </w:trPr>
        <w:tc>
          <w:tcPr>
            <w:tcW w:w="2649" w:type="dxa"/>
          </w:tcPr>
          <w:p>
            <w:pPr>
              <w:pStyle w:val="TableParagraph"/>
              <w:rPr>
                <w:sz w:val="21"/>
              </w:rPr>
            </w:pPr>
            <w:r>
              <w:rPr>
                <w:sz w:val="21"/>
              </w:rPr>
              <w:t>3. A. The Sahara</w:t>
            </w:r>
          </w:p>
        </w:tc>
        <w:tc>
          <w:tcPr>
            <w:tcW w:w="2719" w:type="dxa"/>
          </w:tcPr>
          <w:p>
            <w:pPr>
              <w:pStyle w:val="TableParagraph"/>
              <w:ind w:left="585"/>
              <w:rPr>
                <w:sz w:val="21"/>
              </w:rPr>
            </w:pPr>
            <w:r>
              <w:rPr>
                <w:sz w:val="21"/>
              </w:rPr>
              <w:t>B. Qomolangma</w:t>
            </w:r>
          </w:p>
        </w:tc>
        <w:tc>
          <w:tcPr>
            <w:tcW w:w="2158" w:type="dxa"/>
          </w:tcPr>
          <w:p>
            <w:pPr>
              <w:pStyle w:val="TableParagraph"/>
              <w:ind w:left="516"/>
              <w:rPr>
                <w:sz w:val="21"/>
              </w:rPr>
            </w:pPr>
            <w:r>
              <w:rPr>
                <w:sz w:val="21"/>
              </w:rPr>
              <w:t>C. The Nile</w:t>
            </w:r>
          </w:p>
        </w:tc>
      </w:tr>
      <w:tr>
        <w:tblPrEx>
          <w:tblW w:w="0" w:type="auto"/>
          <w:tblInd w:w="113" w:type="dxa"/>
          <w:tblLayout w:type="fixed"/>
          <w:tblCellMar>
            <w:top w:w="0" w:type="dxa"/>
            <w:left w:w="0" w:type="dxa"/>
            <w:bottom w:w="0" w:type="dxa"/>
            <w:right w:w="0" w:type="dxa"/>
          </w:tblCellMar>
        </w:tblPrEx>
        <w:trPr>
          <w:trHeight w:val="468"/>
        </w:trPr>
        <w:tc>
          <w:tcPr>
            <w:tcW w:w="2649" w:type="dxa"/>
          </w:tcPr>
          <w:p>
            <w:pPr>
              <w:pStyle w:val="TableParagraph"/>
              <w:rPr>
                <w:sz w:val="21"/>
              </w:rPr>
            </w:pPr>
            <w:r>
              <w:rPr>
                <w:sz w:val="21"/>
              </w:rPr>
              <w:t>4. A. I am working.</w:t>
            </w:r>
          </w:p>
        </w:tc>
        <w:tc>
          <w:tcPr>
            <w:tcW w:w="2719" w:type="dxa"/>
          </w:tcPr>
          <w:p>
            <w:pPr>
              <w:pStyle w:val="TableParagraph"/>
              <w:ind w:left="614"/>
              <w:rPr>
                <w:sz w:val="21"/>
              </w:rPr>
            </w:pPr>
            <w:r>
              <w:rPr>
                <w:sz w:val="21"/>
              </w:rPr>
              <w:t>B. I was swimming</w:t>
            </w:r>
          </w:p>
        </w:tc>
        <w:tc>
          <w:tcPr>
            <w:tcW w:w="2158" w:type="dxa"/>
          </w:tcPr>
          <w:p>
            <w:pPr>
              <w:pStyle w:val="TableParagraph"/>
              <w:ind w:left="473"/>
              <w:rPr>
                <w:sz w:val="21"/>
              </w:rPr>
            </w:pPr>
            <w:r>
              <w:rPr>
                <w:sz w:val="21"/>
              </w:rPr>
              <w:t>C. I played football</w:t>
            </w:r>
          </w:p>
        </w:tc>
      </w:tr>
      <w:tr>
        <w:tblPrEx>
          <w:tblW w:w="0" w:type="auto"/>
          <w:tblInd w:w="113" w:type="dxa"/>
          <w:tblLayout w:type="fixed"/>
          <w:tblCellMar>
            <w:top w:w="0" w:type="dxa"/>
            <w:left w:w="0" w:type="dxa"/>
            <w:bottom w:w="0" w:type="dxa"/>
            <w:right w:w="0" w:type="dxa"/>
          </w:tblCellMar>
        </w:tblPrEx>
        <w:trPr>
          <w:trHeight w:val="349"/>
        </w:trPr>
        <w:tc>
          <w:tcPr>
            <w:tcW w:w="2649" w:type="dxa"/>
          </w:tcPr>
          <w:p>
            <w:pPr>
              <w:pStyle w:val="TableParagraph"/>
              <w:spacing w:line="221" w:lineRule="exact"/>
              <w:rPr>
                <w:sz w:val="21"/>
              </w:rPr>
            </w:pPr>
            <w:r>
              <w:rPr>
                <w:sz w:val="21"/>
              </w:rPr>
              <w:t>5. A. Couldn’t be better.</w:t>
            </w:r>
          </w:p>
        </w:tc>
        <w:tc>
          <w:tcPr>
            <w:tcW w:w="2719" w:type="dxa"/>
          </w:tcPr>
          <w:p>
            <w:pPr>
              <w:pStyle w:val="TableParagraph"/>
              <w:spacing w:line="221" w:lineRule="exact"/>
              <w:ind w:left="576"/>
              <w:rPr>
                <w:sz w:val="21"/>
              </w:rPr>
            </w:pPr>
            <w:r>
              <w:rPr>
                <w:sz w:val="21"/>
              </w:rPr>
              <w:t>B. Nothing serious</w:t>
            </w:r>
          </w:p>
        </w:tc>
        <w:tc>
          <w:tcPr>
            <w:tcW w:w="2158" w:type="dxa"/>
          </w:tcPr>
          <w:p>
            <w:pPr>
              <w:pStyle w:val="TableParagraph"/>
              <w:spacing w:line="221" w:lineRule="exact"/>
              <w:ind w:left="487"/>
              <w:rPr>
                <w:sz w:val="21"/>
              </w:rPr>
            </w:pPr>
            <w:r>
              <w:rPr>
                <w:sz w:val="21"/>
              </w:rPr>
              <w:t>C. Well done</w:t>
            </w:r>
          </w:p>
        </w:tc>
      </w:tr>
    </w:tbl>
    <w:p>
      <w:pPr>
        <w:pStyle w:val="BodyText"/>
        <w:spacing w:before="7"/>
        <w:rPr>
          <w:rFonts w:ascii="宋体"/>
          <w:sz w:val="16"/>
        </w:rPr>
      </w:pPr>
    </w:p>
    <w:p>
      <w:pPr>
        <w:spacing w:before="0"/>
        <w:ind w:left="155" w:right="0" w:firstLine="0"/>
        <w:jc w:val="left"/>
        <w:rPr>
          <w:rFonts w:ascii="宋体" w:eastAsia="宋体" w:hint="eastAsia"/>
          <w:sz w:val="21"/>
        </w:rPr>
      </w:pPr>
      <w:r>
        <w:rPr>
          <w:rFonts w:ascii="宋体" w:eastAsia="宋体" w:hint="eastAsia"/>
          <w:sz w:val="21"/>
        </w:rPr>
        <w:t xml:space="preserve">第二节（共 </w:t>
      </w:r>
      <w:r>
        <w:rPr>
          <w:sz w:val="21"/>
        </w:rPr>
        <w:t xml:space="preserve">7 </w:t>
      </w:r>
      <w:r>
        <w:rPr>
          <w:rFonts w:ascii="宋体" w:eastAsia="宋体" w:hint="eastAsia"/>
          <w:sz w:val="21"/>
        </w:rPr>
        <w:t xml:space="preserve">题，每小题 </w:t>
      </w:r>
      <w:r>
        <w:rPr>
          <w:sz w:val="21"/>
        </w:rPr>
        <w:t xml:space="preserve">1 </w:t>
      </w:r>
      <w:r>
        <w:rPr>
          <w:rFonts w:ascii="宋体" w:eastAsia="宋体" w:hint="eastAsia"/>
          <w:sz w:val="21"/>
        </w:rPr>
        <w:t xml:space="preserve">分，满分 </w:t>
      </w:r>
      <w:r>
        <w:rPr>
          <w:sz w:val="21"/>
        </w:rPr>
        <w:t xml:space="preserve">7 </w:t>
      </w:r>
      <w:r>
        <w:rPr>
          <w:rFonts w:ascii="宋体" w:eastAsia="宋体" w:hint="eastAsia"/>
          <w:sz w:val="21"/>
        </w:rPr>
        <w:t>分）</w:t>
      </w:r>
    </w:p>
    <w:p>
      <w:pPr>
        <w:pStyle w:val="BodyText"/>
        <w:spacing w:before="7"/>
        <w:rPr>
          <w:rFonts w:ascii="宋体"/>
          <w:sz w:val="15"/>
        </w:rPr>
      </w:pPr>
    </w:p>
    <w:p>
      <w:pPr>
        <w:spacing w:before="0" w:line="417" w:lineRule="auto"/>
        <w:ind w:left="155" w:right="143" w:firstLine="208"/>
        <w:jc w:val="left"/>
        <w:rPr>
          <w:rFonts w:ascii="宋体" w:eastAsia="宋体" w:hint="eastAsia"/>
          <w:sz w:val="21"/>
        </w:rPr>
      </w:pPr>
      <w:r>
        <w:rPr>
          <w:rFonts w:ascii="宋体" w:eastAsia="宋体" w:hint="eastAsia"/>
          <w:sz w:val="21"/>
        </w:rPr>
        <w:t xml:space="preserve">听下面 </w:t>
      </w:r>
      <w:r>
        <w:rPr>
          <w:sz w:val="21"/>
        </w:rPr>
        <w:t xml:space="preserve">7 </w:t>
      </w:r>
      <w:r>
        <w:rPr>
          <w:rFonts w:ascii="宋体" w:eastAsia="宋体" w:hint="eastAsia"/>
          <w:sz w:val="21"/>
        </w:rPr>
        <w:t xml:space="preserve">段对话，每段对话后有一个小题，从题中所给的 </w:t>
      </w:r>
      <w:r>
        <w:rPr>
          <w:sz w:val="21"/>
        </w:rPr>
        <w:t>A</w:t>
      </w:r>
      <w:r>
        <w:rPr>
          <w:rFonts w:ascii="宋体" w:eastAsia="宋体" w:hint="eastAsia"/>
          <w:sz w:val="21"/>
        </w:rPr>
        <w:t>、</w:t>
      </w:r>
      <w:r>
        <w:rPr>
          <w:sz w:val="21"/>
        </w:rPr>
        <w:t>B</w:t>
      </w:r>
      <w:r>
        <w:rPr>
          <w:rFonts w:ascii="宋体" w:eastAsia="宋体" w:hint="eastAsia"/>
          <w:sz w:val="21"/>
        </w:rPr>
        <w:t>、</w:t>
      </w:r>
      <w:r>
        <w:rPr>
          <w:sz w:val="21"/>
        </w:rPr>
        <w:t xml:space="preserve">C </w:t>
      </w:r>
      <w:r>
        <w:rPr>
          <w:rFonts w:ascii="宋体" w:eastAsia="宋体" w:hint="eastAsia"/>
          <w:sz w:val="21"/>
        </w:rPr>
        <w:t xml:space="preserve">三个选项中选出最佳选项。听完每段对话后，你都有 </w:t>
      </w:r>
      <w:r>
        <w:rPr>
          <w:sz w:val="21"/>
        </w:rPr>
        <w:t xml:space="preserve">10 </w:t>
      </w:r>
      <w:r>
        <w:rPr>
          <w:rFonts w:ascii="宋体" w:eastAsia="宋体" w:hint="eastAsia"/>
          <w:sz w:val="21"/>
        </w:rPr>
        <w:t>秒钟的时间来回答有关小题和阅读下一小题。每个对话仅读一遍。</w:t>
      </w:r>
    </w:p>
    <w:p>
      <w:pPr>
        <w:pStyle w:val="ListParagraph"/>
        <w:numPr>
          <w:ilvl w:val="0"/>
          <w:numId w:val="1"/>
        </w:numPr>
        <w:tabs>
          <w:tab w:val="left" w:pos="363"/>
        </w:tabs>
        <w:spacing w:before="14" w:after="0" w:line="240" w:lineRule="auto"/>
        <w:ind w:left="362" w:right="0" w:hanging="208"/>
        <w:jc w:val="left"/>
        <w:rPr>
          <w:sz w:val="21"/>
        </w:rPr>
      </w:pPr>
      <w:r>
        <w:rPr>
          <w:sz w:val="21"/>
        </w:rPr>
        <w:t>What does the woman</w:t>
      </w:r>
      <w:r>
        <w:rPr>
          <w:spacing w:val="-2"/>
          <w:sz w:val="21"/>
        </w:rPr>
        <w:t xml:space="preserve"> </w:t>
      </w:r>
      <w:r>
        <w:rPr>
          <w:sz w:val="21"/>
        </w:rPr>
        <w:t>mean?</w:t>
      </w:r>
    </w:p>
    <w:p>
      <w:pPr>
        <w:pStyle w:val="BodyText"/>
        <w:spacing w:before="8"/>
        <w:rPr>
          <w:sz w:val="19"/>
        </w:rPr>
      </w:pPr>
    </w:p>
    <w:p>
      <w:pPr>
        <w:tabs>
          <w:tab w:val="left" w:pos="3254"/>
          <w:tab w:val="left" w:pos="6074"/>
        </w:tabs>
        <w:spacing w:before="0"/>
        <w:ind w:left="352" w:right="0" w:firstLine="0"/>
        <w:jc w:val="left"/>
        <w:rPr>
          <w:sz w:val="21"/>
        </w:rPr>
      </w:pPr>
      <w:r>
        <w:rPr>
          <w:sz w:val="21"/>
        </w:rPr>
        <w:t>A. The skirt is</w:t>
      </w:r>
      <w:r>
        <w:rPr>
          <w:spacing w:val="-7"/>
          <w:sz w:val="21"/>
        </w:rPr>
        <w:t xml:space="preserve"> </w:t>
      </w:r>
      <w:r>
        <w:rPr>
          <w:sz w:val="21"/>
        </w:rPr>
        <w:t>very</w:t>
      </w:r>
      <w:r>
        <w:rPr>
          <w:spacing w:val="1"/>
          <w:sz w:val="21"/>
        </w:rPr>
        <w:t xml:space="preserve"> </w:t>
      </w:r>
      <w:r>
        <w:rPr>
          <w:sz w:val="21"/>
        </w:rPr>
        <w:t>cheap</w:t>
      </w:r>
      <w:r>
        <w:rPr>
          <w:sz w:val="21"/>
        </w:rPr>
        <w:tab/>
      </w:r>
      <w:r>
        <w:rPr>
          <w:sz w:val="21"/>
        </w:rPr>
        <w:t>B. The shirt is</w:t>
      </w:r>
      <w:r>
        <w:rPr>
          <w:spacing w:val="-10"/>
          <w:sz w:val="21"/>
        </w:rPr>
        <w:t xml:space="preserve"> </w:t>
      </w:r>
      <w:r>
        <w:rPr>
          <w:sz w:val="21"/>
        </w:rPr>
        <w:t>too</w:t>
      </w:r>
      <w:r>
        <w:rPr>
          <w:spacing w:val="-2"/>
          <w:sz w:val="21"/>
        </w:rPr>
        <w:t xml:space="preserve"> </w:t>
      </w:r>
      <w:r>
        <w:rPr>
          <w:sz w:val="21"/>
        </w:rPr>
        <w:t>expensive</w:t>
      </w:r>
      <w:r>
        <w:rPr>
          <w:sz w:val="21"/>
        </w:rPr>
        <w:tab/>
      </w:r>
      <w:r>
        <w:rPr>
          <w:sz w:val="21"/>
        </w:rPr>
        <w:t>C. The price of the shirt is</w:t>
      </w:r>
      <w:r>
        <w:rPr>
          <w:spacing w:val="-4"/>
          <w:sz w:val="21"/>
        </w:rPr>
        <w:t xml:space="preserve"> </w:t>
      </w:r>
      <w:r>
        <w:rPr>
          <w:sz w:val="21"/>
        </w:rPr>
        <w:t>fair</w:t>
      </w:r>
    </w:p>
    <w:p>
      <w:pPr>
        <w:pStyle w:val="BodyText"/>
        <w:spacing w:before="8"/>
        <w:rPr>
          <w:sz w:val="19"/>
        </w:rPr>
      </w:pPr>
    </w:p>
    <w:p>
      <w:pPr>
        <w:pStyle w:val="ListParagraph"/>
        <w:numPr>
          <w:ilvl w:val="0"/>
          <w:numId w:val="1"/>
        </w:numPr>
        <w:tabs>
          <w:tab w:val="left" w:pos="363"/>
        </w:tabs>
        <w:spacing w:before="0" w:after="0" w:line="240" w:lineRule="auto"/>
        <w:ind w:left="362" w:right="0" w:hanging="208"/>
        <w:jc w:val="left"/>
        <w:rPr>
          <w:sz w:val="21"/>
        </w:rPr>
      </w:pPr>
      <w:r>
        <w:rPr>
          <w:sz w:val="21"/>
        </w:rPr>
        <w:t>Where are they probably</w:t>
      </w:r>
      <w:r>
        <w:rPr>
          <w:spacing w:val="1"/>
          <w:sz w:val="21"/>
        </w:rPr>
        <w:t xml:space="preserve"> </w:t>
      </w:r>
      <w:r>
        <w:rPr>
          <w:sz w:val="21"/>
        </w:rPr>
        <w:t>talking?</w:t>
      </w:r>
    </w:p>
    <w:p>
      <w:pPr>
        <w:pStyle w:val="BodyText"/>
        <w:spacing w:before="8"/>
        <w:rPr>
          <w:sz w:val="19"/>
        </w:rPr>
      </w:pPr>
    </w:p>
    <w:p>
      <w:pPr>
        <w:tabs>
          <w:tab w:val="left" w:pos="3201"/>
          <w:tab w:val="left" w:pos="6069"/>
        </w:tabs>
        <w:spacing w:before="0"/>
        <w:ind w:left="352" w:right="0" w:firstLine="0"/>
        <w:jc w:val="left"/>
        <w:rPr>
          <w:sz w:val="21"/>
        </w:rPr>
      </w:pPr>
      <w:r>
        <w:rPr>
          <w:sz w:val="21"/>
        </w:rPr>
        <w:t>A. On the</w:t>
      </w:r>
      <w:r>
        <w:rPr>
          <w:spacing w:val="1"/>
          <w:sz w:val="21"/>
        </w:rPr>
        <w:t xml:space="preserve"> </w:t>
      </w:r>
      <w:r>
        <w:rPr>
          <w:sz w:val="21"/>
        </w:rPr>
        <w:t>bus</w:t>
      </w:r>
      <w:r>
        <w:rPr>
          <w:sz w:val="21"/>
        </w:rPr>
        <w:tab/>
      </w:r>
      <w:r>
        <w:rPr>
          <w:sz w:val="21"/>
        </w:rPr>
        <w:t>B. On</w:t>
      </w:r>
      <w:r>
        <w:rPr>
          <w:spacing w:val="-2"/>
          <w:sz w:val="21"/>
        </w:rPr>
        <w:t xml:space="preserve"> </w:t>
      </w:r>
      <w:r>
        <w:rPr>
          <w:sz w:val="21"/>
        </w:rPr>
        <w:t>the</w:t>
      </w:r>
      <w:r>
        <w:rPr>
          <w:spacing w:val="-4"/>
          <w:sz w:val="21"/>
        </w:rPr>
        <w:t xml:space="preserve"> </w:t>
      </w:r>
      <w:r>
        <w:rPr>
          <w:sz w:val="21"/>
        </w:rPr>
        <w:t>playground</w:t>
      </w:r>
      <w:r>
        <w:rPr>
          <w:sz w:val="21"/>
        </w:rPr>
        <w:tab/>
      </w:r>
      <w:r>
        <w:rPr>
          <w:sz w:val="21"/>
        </w:rPr>
        <w:t>C. On the</w:t>
      </w:r>
      <w:r>
        <w:rPr>
          <w:spacing w:val="2"/>
          <w:sz w:val="21"/>
        </w:rPr>
        <w:t xml:space="preserve"> </w:t>
      </w:r>
      <w:r>
        <w:rPr>
          <w:sz w:val="21"/>
        </w:rPr>
        <w:t>phone</w:t>
      </w:r>
    </w:p>
    <w:p>
      <w:pPr>
        <w:pStyle w:val="BodyText"/>
        <w:spacing w:before="8"/>
        <w:rPr>
          <w:sz w:val="19"/>
        </w:rPr>
      </w:pPr>
    </w:p>
    <w:p>
      <w:pPr>
        <w:pStyle w:val="ListParagraph"/>
        <w:numPr>
          <w:ilvl w:val="0"/>
          <w:numId w:val="1"/>
        </w:numPr>
        <w:tabs>
          <w:tab w:val="left" w:pos="363"/>
        </w:tabs>
        <w:spacing w:before="0" w:after="0" w:line="240" w:lineRule="auto"/>
        <w:ind w:left="362" w:right="0" w:hanging="208"/>
        <w:jc w:val="left"/>
        <w:rPr>
          <w:sz w:val="21"/>
        </w:rPr>
      </w:pPr>
      <w:r>
        <w:rPr>
          <w:sz w:val="21"/>
        </w:rPr>
        <w:t>Who won the first prize in the English speech</w:t>
      </w:r>
      <w:r>
        <w:rPr>
          <w:spacing w:val="6"/>
          <w:sz w:val="21"/>
        </w:rPr>
        <w:t xml:space="preserve"> </w:t>
      </w:r>
      <w:r>
        <w:rPr>
          <w:sz w:val="21"/>
        </w:rPr>
        <w:t>competition?</w:t>
      </w:r>
    </w:p>
    <w:p>
      <w:pPr>
        <w:pStyle w:val="BodyText"/>
        <w:spacing w:before="8"/>
        <w:rPr>
          <w:sz w:val="19"/>
        </w:rPr>
      </w:pPr>
    </w:p>
    <w:p>
      <w:pPr>
        <w:tabs>
          <w:tab w:val="left" w:pos="3223"/>
          <w:tab w:val="left" w:pos="6105"/>
        </w:tabs>
        <w:spacing w:before="0"/>
        <w:ind w:left="352" w:right="0" w:firstLine="0"/>
        <w:jc w:val="left"/>
        <w:rPr>
          <w:sz w:val="21"/>
        </w:rPr>
      </w:pPr>
      <w:r>
        <w:rPr>
          <w:sz w:val="21"/>
        </w:rPr>
        <w:t>A. John</w:t>
      </w:r>
      <w:r>
        <w:rPr>
          <w:spacing w:val="-1"/>
          <w:sz w:val="21"/>
        </w:rPr>
        <w:t xml:space="preserve"> </w:t>
      </w:r>
      <w:r>
        <w:rPr>
          <w:sz w:val="21"/>
        </w:rPr>
        <w:t>and</w:t>
      </w:r>
      <w:r>
        <w:rPr>
          <w:spacing w:val="-2"/>
          <w:sz w:val="21"/>
        </w:rPr>
        <w:t xml:space="preserve"> </w:t>
      </w:r>
      <w:r>
        <w:rPr>
          <w:sz w:val="21"/>
        </w:rPr>
        <w:t>Mike</w:t>
      </w:r>
      <w:r>
        <w:rPr>
          <w:sz w:val="21"/>
        </w:rPr>
        <w:tab/>
      </w:r>
      <w:r>
        <w:rPr>
          <w:sz w:val="21"/>
        </w:rPr>
        <w:t>B. Rose</w:t>
      </w:r>
      <w:r>
        <w:rPr>
          <w:spacing w:val="-3"/>
          <w:sz w:val="21"/>
        </w:rPr>
        <w:t xml:space="preserve"> </w:t>
      </w:r>
      <w:r>
        <w:rPr>
          <w:sz w:val="21"/>
        </w:rPr>
        <w:t>and</w:t>
      </w:r>
      <w:r>
        <w:rPr>
          <w:spacing w:val="-2"/>
          <w:sz w:val="21"/>
        </w:rPr>
        <w:t xml:space="preserve"> </w:t>
      </w:r>
      <w:r>
        <w:rPr>
          <w:sz w:val="21"/>
        </w:rPr>
        <w:t>Mike</w:t>
      </w:r>
      <w:r>
        <w:rPr>
          <w:sz w:val="21"/>
        </w:rPr>
        <w:tab/>
      </w:r>
      <w:r>
        <w:rPr>
          <w:sz w:val="21"/>
        </w:rPr>
        <w:t>C. Rose and</w:t>
      </w:r>
      <w:r>
        <w:rPr>
          <w:spacing w:val="-1"/>
          <w:sz w:val="21"/>
        </w:rPr>
        <w:t xml:space="preserve"> </w:t>
      </w:r>
      <w:r>
        <w:rPr>
          <w:sz w:val="21"/>
        </w:rPr>
        <w:t>John</w:t>
      </w:r>
    </w:p>
    <w:p>
      <w:pPr>
        <w:pStyle w:val="ListParagraph"/>
        <w:numPr>
          <w:ilvl w:val="0"/>
          <w:numId w:val="1"/>
        </w:numPr>
        <w:tabs>
          <w:tab w:val="left" w:pos="363"/>
        </w:tabs>
        <w:spacing w:before="171" w:after="0" w:line="240" w:lineRule="auto"/>
        <w:ind w:left="362" w:right="0" w:hanging="208"/>
        <w:jc w:val="left"/>
        <w:rPr>
          <w:sz w:val="21"/>
        </w:rPr>
      </w:pPr>
      <w:r>
        <w:rPr>
          <w:sz w:val="21"/>
        </w:rPr>
        <w:t>Who is the owner of the photos in the</w:t>
      </w:r>
      <w:r>
        <w:rPr>
          <w:spacing w:val="-1"/>
          <w:sz w:val="21"/>
        </w:rPr>
        <w:t xml:space="preserve"> </w:t>
      </w:r>
      <w:r>
        <w:rPr>
          <w:sz w:val="21"/>
        </w:rPr>
        <w:t>room?</w:t>
      </w:r>
    </w:p>
    <w:p>
      <w:pPr>
        <w:tabs>
          <w:tab w:val="left" w:pos="3263"/>
          <w:tab w:val="left" w:pos="6139"/>
        </w:tabs>
        <w:spacing w:before="119"/>
        <w:ind w:left="352" w:right="0" w:firstLine="0"/>
        <w:jc w:val="left"/>
        <w:rPr>
          <w:sz w:val="21"/>
        </w:rPr>
      </w:pPr>
      <w:r>
        <w:rPr>
          <w:sz w:val="21"/>
        </w:rPr>
        <w:t>A.</w:t>
      </w:r>
      <w:r>
        <w:rPr>
          <w:spacing w:val="1"/>
          <w:sz w:val="21"/>
        </w:rPr>
        <w:t xml:space="preserve"> </w:t>
      </w:r>
      <w:r>
        <w:rPr>
          <w:sz w:val="21"/>
        </w:rPr>
        <w:t>Sports</w:t>
      </w:r>
      <w:r>
        <w:rPr>
          <w:spacing w:val="-2"/>
          <w:sz w:val="21"/>
        </w:rPr>
        <w:t xml:space="preserve"> </w:t>
      </w:r>
      <w:r>
        <w:rPr>
          <w:sz w:val="21"/>
        </w:rPr>
        <w:t>stars</w:t>
      </w:r>
      <w:r>
        <w:rPr>
          <w:sz w:val="21"/>
        </w:rPr>
        <w:tab/>
      </w:r>
      <w:r>
        <w:rPr>
          <w:sz w:val="21"/>
        </w:rPr>
        <w:t>B.</w:t>
      </w:r>
      <w:r>
        <w:rPr>
          <w:spacing w:val="-3"/>
          <w:sz w:val="21"/>
        </w:rPr>
        <w:t xml:space="preserve"> </w:t>
      </w:r>
      <w:r>
        <w:rPr>
          <w:spacing w:val="-4"/>
          <w:sz w:val="21"/>
        </w:rPr>
        <w:t>Tony</w:t>
      </w:r>
      <w:r>
        <w:rPr>
          <w:spacing w:val="-4"/>
          <w:sz w:val="21"/>
        </w:rPr>
        <w:tab/>
      </w:r>
      <w:r>
        <w:rPr>
          <w:sz w:val="21"/>
        </w:rPr>
        <w:t>C. Jane</w:t>
      </w:r>
    </w:p>
    <w:p>
      <w:pPr>
        <w:pStyle w:val="ListParagraph"/>
        <w:numPr>
          <w:ilvl w:val="0"/>
          <w:numId w:val="1"/>
        </w:numPr>
        <w:tabs>
          <w:tab w:val="left" w:pos="468"/>
        </w:tabs>
        <w:spacing w:before="116" w:after="0" w:line="240" w:lineRule="auto"/>
        <w:ind w:left="468" w:right="0" w:hanging="313"/>
        <w:jc w:val="left"/>
        <w:rPr>
          <w:sz w:val="21"/>
        </w:rPr>
      </w:pPr>
      <w:r>
        <w:rPr>
          <w:sz w:val="21"/>
        </w:rPr>
        <w:t>What season can it be</w:t>
      </w:r>
      <w:r>
        <w:rPr>
          <w:spacing w:val="-4"/>
          <w:sz w:val="21"/>
        </w:rPr>
        <w:t xml:space="preserve"> </w:t>
      </w:r>
      <w:r>
        <w:rPr>
          <w:sz w:val="21"/>
        </w:rPr>
        <w:t>now?</w:t>
      </w:r>
    </w:p>
    <w:p>
      <w:pPr>
        <w:tabs>
          <w:tab w:val="left" w:pos="3211"/>
          <w:tab w:val="left" w:pos="6117"/>
        </w:tabs>
        <w:spacing w:before="119"/>
        <w:ind w:left="352" w:right="0" w:firstLine="0"/>
        <w:jc w:val="left"/>
        <w:rPr>
          <w:sz w:val="21"/>
        </w:rPr>
      </w:pPr>
      <w:r>
        <w:rPr>
          <w:sz w:val="21"/>
        </w:rPr>
        <w:t>A.</w:t>
      </w:r>
      <w:r>
        <w:rPr>
          <w:spacing w:val="1"/>
          <w:sz w:val="21"/>
        </w:rPr>
        <w:t xml:space="preserve"> </w:t>
      </w:r>
      <w:r>
        <w:rPr>
          <w:sz w:val="21"/>
        </w:rPr>
        <w:t>Summer</w:t>
      </w:r>
      <w:r>
        <w:rPr>
          <w:sz w:val="21"/>
        </w:rPr>
        <w:tab/>
      </w:r>
      <w:r>
        <w:rPr>
          <w:sz w:val="21"/>
        </w:rPr>
        <w:t>B.</w:t>
      </w:r>
      <w:r>
        <w:rPr>
          <w:spacing w:val="-2"/>
          <w:sz w:val="21"/>
        </w:rPr>
        <w:t xml:space="preserve"> </w:t>
      </w:r>
      <w:r>
        <w:rPr>
          <w:sz w:val="21"/>
        </w:rPr>
        <w:t>Spring</w:t>
      </w:r>
      <w:r>
        <w:rPr>
          <w:sz w:val="21"/>
        </w:rPr>
        <w:tab/>
      </w:r>
      <w:r>
        <w:rPr>
          <w:sz w:val="21"/>
        </w:rPr>
        <w:t>C.</w:t>
      </w:r>
      <w:r>
        <w:rPr>
          <w:spacing w:val="-2"/>
          <w:sz w:val="21"/>
        </w:rPr>
        <w:t xml:space="preserve"> </w:t>
      </w:r>
      <w:r>
        <w:rPr>
          <w:sz w:val="21"/>
        </w:rPr>
        <w:t>Winter</w:t>
      </w:r>
    </w:p>
    <w:p>
      <w:pPr>
        <w:pStyle w:val="ListParagraph"/>
        <w:numPr>
          <w:ilvl w:val="0"/>
          <w:numId w:val="1"/>
        </w:numPr>
        <w:tabs>
          <w:tab w:val="left" w:pos="459"/>
        </w:tabs>
        <w:spacing w:before="171" w:after="0" w:line="240" w:lineRule="auto"/>
        <w:ind w:left="458" w:right="0" w:hanging="304"/>
        <w:jc w:val="left"/>
        <w:rPr>
          <w:sz w:val="21"/>
        </w:rPr>
      </w:pPr>
      <w:r>
        <w:rPr>
          <w:sz w:val="21"/>
        </w:rPr>
        <w:t>What does the man mean?</w:t>
      </w:r>
    </w:p>
    <w:p>
      <w:pPr>
        <w:pStyle w:val="BodyText"/>
        <w:spacing w:before="8"/>
        <w:rPr>
          <w:sz w:val="19"/>
        </w:rPr>
      </w:pPr>
    </w:p>
    <w:p>
      <w:pPr>
        <w:tabs>
          <w:tab w:val="left" w:pos="3405"/>
          <w:tab w:val="left" w:pos="6633"/>
        </w:tabs>
        <w:spacing w:before="0"/>
        <w:ind w:left="352" w:right="0" w:firstLine="0"/>
        <w:jc w:val="left"/>
        <w:rPr>
          <w:sz w:val="21"/>
        </w:rPr>
      </w:pPr>
      <w:r>
        <w:rPr>
          <w:sz w:val="21"/>
        </w:rPr>
        <w:t>A. He didn’t take</w:t>
      </w:r>
      <w:r>
        <w:rPr>
          <w:spacing w:val="-6"/>
          <w:sz w:val="21"/>
        </w:rPr>
        <w:t xml:space="preserve"> </w:t>
      </w:r>
      <w:r>
        <w:rPr>
          <w:sz w:val="21"/>
        </w:rPr>
        <w:t>the</w:t>
      </w:r>
      <w:r>
        <w:rPr>
          <w:spacing w:val="-1"/>
          <w:sz w:val="21"/>
        </w:rPr>
        <w:t xml:space="preserve"> </w:t>
      </w:r>
      <w:r>
        <w:rPr>
          <w:sz w:val="21"/>
        </w:rPr>
        <w:t>test</w:t>
      </w:r>
      <w:r>
        <w:rPr>
          <w:sz w:val="21"/>
        </w:rPr>
        <w:tab/>
      </w:r>
      <w:r>
        <w:rPr>
          <w:sz w:val="21"/>
        </w:rPr>
        <w:t>B. He didn’t remember</w:t>
      </w:r>
      <w:r>
        <w:rPr>
          <w:spacing w:val="-7"/>
          <w:sz w:val="21"/>
        </w:rPr>
        <w:t xml:space="preserve"> </w:t>
      </w:r>
      <w:r>
        <w:rPr>
          <w:sz w:val="21"/>
        </w:rPr>
        <w:t>the</w:t>
      </w:r>
      <w:r>
        <w:rPr>
          <w:spacing w:val="-1"/>
          <w:sz w:val="21"/>
        </w:rPr>
        <w:t xml:space="preserve"> </w:t>
      </w:r>
      <w:r>
        <w:rPr>
          <w:sz w:val="21"/>
        </w:rPr>
        <w:t>test</w:t>
      </w:r>
      <w:r>
        <w:rPr>
          <w:sz w:val="21"/>
        </w:rPr>
        <w:tab/>
      </w:r>
      <w:r>
        <w:rPr>
          <w:sz w:val="21"/>
        </w:rPr>
        <w:t>C. He didn’t do well in the</w:t>
      </w:r>
      <w:r>
        <w:rPr>
          <w:spacing w:val="-6"/>
          <w:sz w:val="21"/>
        </w:rPr>
        <w:t xml:space="preserve"> </w:t>
      </w:r>
      <w:r>
        <w:rPr>
          <w:sz w:val="21"/>
        </w:rPr>
        <w:t>test.</w:t>
      </w:r>
    </w:p>
    <w:p>
      <w:pPr>
        <w:pStyle w:val="BodyText"/>
        <w:spacing w:before="8"/>
        <w:rPr>
          <w:sz w:val="19"/>
        </w:rPr>
      </w:pPr>
    </w:p>
    <w:p>
      <w:pPr>
        <w:pStyle w:val="ListParagraph"/>
        <w:numPr>
          <w:ilvl w:val="0"/>
          <w:numId w:val="1"/>
        </w:numPr>
        <w:tabs>
          <w:tab w:val="left" w:pos="471"/>
        </w:tabs>
        <w:spacing w:before="0" w:after="0" w:line="240" w:lineRule="auto"/>
        <w:ind w:left="470" w:right="0" w:hanging="316"/>
        <w:jc w:val="left"/>
        <w:rPr>
          <w:sz w:val="21"/>
        </w:rPr>
      </w:pPr>
      <w:r>
        <w:rPr>
          <w:sz w:val="21"/>
        </w:rPr>
        <w:t>How many people are there in the town</w:t>
      </w:r>
      <w:r>
        <w:rPr>
          <w:spacing w:val="1"/>
          <w:sz w:val="21"/>
        </w:rPr>
        <w:t xml:space="preserve"> </w:t>
      </w:r>
      <w:r>
        <w:rPr>
          <w:sz w:val="21"/>
        </w:rPr>
        <w:t>now?</w:t>
      </w:r>
    </w:p>
    <w:p>
      <w:pPr>
        <w:pStyle w:val="BodyText"/>
        <w:spacing w:before="8"/>
        <w:rPr>
          <w:sz w:val="19"/>
        </w:rPr>
      </w:pPr>
    </w:p>
    <w:p>
      <w:pPr>
        <w:tabs>
          <w:tab w:val="left" w:pos="3076"/>
          <w:tab w:val="left" w:pos="5579"/>
        </w:tabs>
        <w:spacing w:before="0"/>
        <w:ind w:left="458" w:right="0" w:firstLine="0"/>
        <w:jc w:val="left"/>
        <w:rPr>
          <w:sz w:val="21"/>
        </w:rPr>
      </w:pPr>
      <w:r>
        <w:rPr>
          <w:sz w:val="21"/>
        </w:rPr>
        <w:t>A.</w:t>
      </w:r>
      <w:r>
        <w:rPr>
          <w:spacing w:val="-1"/>
          <w:sz w:val="21"/>
        </w:rPr>
        <w:t xml:space="preserve"> </w:t>
      </w:r>
      <w:r>
        <w:rPr>
          <w:sz w:val="21"/>
        </w:rPr>
        <w:t>21,000</w:t>
      </w:r>
      <w:r>
        <w:rPr>
          <w:sz w:val="21"/>
        </w:rPr>
        <w:tab/>
      </w:r>
      <w:r>
        <w:rPr>
          <w:sz w:val="21"/>
        </w:rPr>
        <w:t>B.</w:t>
      </w:r>
      <w:r>
        <w:rPr>
          <w:spacing w:val="2"/>
          <w:sz w:val="21"/>
        </w:rPr>
        <w:t xml:space="preserve"> </w:t>
      </w:r>
      <w:r>
        <w:rPr>
          <w:sz w:val="21"/>
        </w:rPr>
        <w:t>42,000</w:t>
      </w:r>
      <w:r>
        <w:rPr>
          <w:sz w:val="21"/>
        </w:rPr>
        <w:tab/>
      </w:r>
      <w:r>
        <w:rPr>
          <w:sz w:val="21"/>
        </w:rPr>
        <w:t>C. 84,000</w:t>
      </w:r>
    </w:p>
    <w:p>
      <w:pPr>
        <w:spacing w:before="115"/>
        <w:ind w:left="696" w:right="0" w:firstLine="0"/>
        <w:jc w:val="left"/>
        <w:rPr>
          <w:rFonts w:ascii="宋体" w:eastAsia="宋体" w:hint="eastAsia"/>
          <w:sz w:val="18"/>
        </w:rPr>
      </w:pPr>
      <w:r>
        <w:rPr>
          <w:rFonts w:ascii="宋体" w:eastAsia="宋体" w:hint="eastAsia"/>
          <w:sz w:val="18"/>
        </w:rPr>
        <w:t xml:space="preserve">第三节（共 </w:t>
      </w:r>
      <w:r>
        <w:rPr>
          <w:sz w:val="18"/>
        </w:rPr>
        <w:t xml:space="preserve">13 </w:t>
      </w:r>
      <w:r>
        <w:rPr>
          <w:rFonts w:ascii="宋体" w:eastAsia="宋体" w:hint="eastAsia"/>
          <w:sz w:val="18"/>
        </w:rPr>
        <w:t xml:space="preserve">小题，每小题 </w:t>
      </w:r>
      <w:r>
        <w:rPr>
          <w:sz w:val="18"/>
        </w:rPr>
        <w:t xml:space="preserve">1 </w:t>
      </w:r>
      <w:r>
        <w:rPr>
          <w:rFonts w:ascii="宋体" w:eastAsia="宋体" w:hint="eastAsia"/>
          <w:sz w:val="18"/>
        </w:rPr>
        <w:t xml:space="preserve">分，满分 </w:t>
      </w:r>
      <w:r>
        <w:rPr>
          <w:sz w:val="18"/>
        </w:rPr>
        <w:t xml:space="preserve">13 </w:t>
      </w:r>
      <w:r>
        <w:rPr>
          <w:rFonts w:ascii="宋体" w:eastAsia="宋体" w:hint="eastAsia"/>
          <w:sz w:val="18"/>
        </w:rPr>
        <w:t>分）</w:t>
      </w:r>
    </w:p>
    <w:p>
      <w:pPr>
        <w:spacing w:before="100" w:line="417" w:lineRule="auto"/>
        <w:ind w:left="155" w:right="193" w:firstLine="105"/>
        <w:jc w:val="left"/>
        <w:rPr>
          <w:rFonts w:ascii="宋体" w:eastAsia="宋体" w:hint="eastAsia"/>
          <w:sz w:val="21"/>
        </w:rPr>
      </w:pPr>
      <w:r>
        <w:rPr>
          <w:rFonts w:ascii="宋体" w:eastAsia="宋体" w:hint="eastAsia"/>
          <w:spacing w:val="-15"/>
          <w:sz w:val="21"/>
        </w:rPr>
        <w:t xml:space="preserve">听下面 </w:t>
      </w:r>
      <w:r>
        <w:rPr>
          <w:sz w:val="21"/>
        </w:rPr>
        <w:t xml:space="preserve">4 </w:t>
      </w:r>
      <w:r>
        <w:rPr>
          <w:rFonts w:ascii="宋体" w:eastAsia="宋体" w:hint="eastAsia"/>
          <w:spacing w:val="-5"/>
          <w:sz w:val="21"/>
        </w:rPr>
        <w:t xml:space="preserve">段对话或独白，每段对话或独白后有几个小题，从题中所给的 </w:t>
      </w:r>
      <w:r>
        <w:rPr>
          <w:sz w:val="21"/>
        </w:rPr>
        <w:t>A</w:t>
      </w:r>
      <w:r>
        <w:rPr>
          <w:rFonts w:ascii="宋体" w:eastAsia="宋体" w:hint="eastAsia"/>
          <w:spacing w:val="-5"/>
          <w:sz w:val="21"/>
        </w:rPr>
        <w:t>、</w:t>
      </w:r>
      <w:r>
        <w:rPr>
          <w:sz w:val="21"/>
        </w:rPr>
        <w:t>B</w:t>
      </w:r>
      <w:r>
        <w:rPr>
          <w:rFonts w:ascii="宋体" w:eastAsia="宋体" w:hint="eastAsia"/>
          <w:spacing w:val="-5"/>
          <w:sz w:val="21"/>
        </w:rPr>
        <w:t>、</w:t>
      </w:r>
      <w:r>
        <w:rPr>
          <w:sz w:val="21"/>
        </w:rPr>
        <w:t xml:space="preserve">C </w:t>
      </w:r>
      <w:r>
        <w:rPr>
          <w:rFonts w:ascii="宋体" w:eastAsia="宋体" w:hint="eastAsia"/>
          <w:sz w:val="21"/>
        </w:rPr>
        <w:t>三个选项中选出最佳</w:t>
      </w:r>
      <w:r>
        <w:rPr>
          <w:rFonts w:ascii="宋体" w:eastAsia="宋体" w:hint="eastAsia"/>
          <w:spacing w:val="-2"/>
          <w:sz w:val="21"/>
        </w:rPr>
        <w:t xml:space="preserve">选项。听每段对话和独白前，你将有时间阅读各个小题，每小题 </w:t>
      </w:r>
      <w:r>
        <w:rPr>
          <w:sz w:val="21"/>
        </w:rPr>
        <w:t xml:space="preserve">5 </w:t>
      </w:r>
      <w:r>
        <w:rPr>
          <w:rFonts w:ascii="宋体" w:eastAsia="宋体" w:hint="eastAsia"/>
          <w:sz w:val="21"/>
        </w:rPr>
        <w:t>秒钟；每段对话或独白读两遍。</w:t>
      </w:r>
    </w:p>
    <w:p>
      <w:pPr>
        <w:spacing w:before="0" w:line="269" w:lineRule="exact"/>
        <w:ind w:left="155" w:right="0" w:firstLine="0"/>
        <w:jc w:val="left"/>
        <w:rPr>
          <w:rFonts w:ascii="宋体" w:eastAsia="宋体" w:hAnsi="宋体" w:hint="eastAsia"/>
          <w:sz w:val="21"/>
        </w:rPr>
      </w:pPr>
      <w:r>
        <w:rPr>
          <w:rFonts w:ascii="宋体" w:eastAsia="宋体" w:hAnsi="宋体" w:hint="eastAsia"/>
          <w:sz w:val="21"/>
        </w:rPr>
        <w:t xml:space="preserve">听下面一段材料，回答第 </w:t>
      </w:r>
      <w:r>
        <w:rPr>
          <w:sz w:val="21"/>
        </w:rPr>
        <w:t xml:space="preserve">13—15 </w:t>
      </w:r>
      <w:r>
        <w:rPr>
          <w:rFonts w:ascii="宋体" w:eastAsia="宋体" w:hAnsi="宋体" w:hint="eastAsia"/>
          <w:sz w:val="21"/>
        </w:rPr>
        <w:t>题。</w:t>
      </w:r>
    </w:p>
    <w:p>
      <w:pPr>
        <w:spacing w:after="0" w:line="269" w:lineRule="exact"/>
        <w:jc w:val="left"/>
        <w:rPr>
          <w:rFonts w:ascii="宋体" w:eastAsia="宋体" w:hAnsi="宋体" w:hint="eastAsia"/>
          <w:sz w:val="21"/>
        </w:rPr>
        <w:sectPr>
          <w:footerReference w:type="default" r:id="rId6"/>
          <w:type w:val="continuous"/>
          <w:pgSz w:w="11910" w:h="16840"/>
          <w:pgMar w:top="1420" w:right="1040" w:bottom="1160" w:left="1080" w:header="720" w:footer="975" w:gutter="0"/>
          <w:pgNumType w:start="1"/>
          <w:cols w:space="708"/>
        </w:sectPr>
      </w:pPr>
    </w:p>
    <w:p>
      <w:pPr>
        <w:pStyle w:val="ListParagraph"/>
        <w:numPr>
          <w:ilvl w:val="0"/>
          <w:numId w:val="1"/>
        </w:numPr>
        <w:tabs>
          <w:tab w:val="left" w:pos="468"/>
        </w:tabs>
        <w:spacing w:before="74" w:after="0" w:line="240" w:lineRule="auto"/>
        <w:ind w:left="468" w:right="0" w:hanging="313"/>
        <w:jc w:val="left"/>
        <w:rPr>
          <w:sz w:val="21"/>
        </w:rPr>
      </w:pPr>
      <w:r>
        <w:rPr>
          <w:sz w:val="21"/>
        </w:rPr>
        <w:t xml:space="preserve">What was the </w:t>
      </w:r>
      <w:r>
        <w:rPr>
          <w:spacing w:val="-3"/>
          <w:sz w:val="21"/>
        </w:rPr>
        <w:t xml:space="preserve">man’s </w:t>
      </w:r>
      <w:r>
        <w:rPr>
          <w:sz w:val="21"/>
        </w:rPr>
        <w:t>first advice to</w:t>
      </w:r>
      <w:r>
        <w:rPr>
          <w:spacing w:val="3"/>
          <w:sz w:val="21"/>
        </w:rPr>
        <w:t xml:space="preserve"> </w:t>
      </w:r>
      <w:r>
        <w:rPr>
          <w:sz w:val="21"/>
        </w:rPr>
        <w:t>do?</w:t>
      </w:r>
    </w:p>
    <w:p>
      <w:pPr>
        <w:pStyle w:val="BodyText"/>
        <w:spacing w:before="8"/>
        <w:rPr>
          <w:sz w:val="19"/>
        </w:rPr>
      </w:pPr>
    </w:p>
    <w:p>
      <w:pPr>
        <w:tabs>
          <w:tab w:val="left" w:pos="3117"/>
          <w:tab w:val="left" w:pos="5483"/>
        </w:tabs>
        <w:spacing w:before="0"/>
        <w:ind w:left="458" w:right="0" w:firstLine="0"/>
        <w:jc w:val="left"/>
        <w:rPr>
          <w:sz w:val="21"/>
        </w:rPr>
      </w:pPr>
      <w:r>
        <w:rPr>
          <w:sz w:val="21"/>
        </w:rPr>
        <w:t xml:space="preserve">A. </w:t>
      </w:r>
      <w:r>
        <w:rPr>
          <w:spacing w:val="-6"/>
          <w:sz w:val="21"/>
        </w:rPr>
        <w:t xml:space="preserve">To </w:t>
      </w:r>
      <w:r>
        <w:rPr>
          <w:sz w:val="21"/>
        </w:rPr>
        <w:t>put up</w:t>
      </w:r>
      <w:r>
        <w:rPr>
          <w:spacing w:val="-5"/>
          <w:sz w:val="21"/>
        </w:rPr>
        <w:t xml:space="preserve"> </w:t>
      </w:r>
      <w:r>
        <w:rPr>
          <w:sz w:val="21"/>
        </w:rPr>
        <w:t>an ad.</w:t>
      </w:r>
      <w:r>
        <w:rPr>
          <w:sz w:val="21"/>
        </w:rPr>
        <w:tab/>
      </w:r>
      <w:r>
        <w:rPr>
          <w:sz w:val="21"/>
        </w:rPr>
        <w:t xml:space="preserve">B. </w:t>
      </w:r>
      <w:r>
        <w:rPr>
          <w:spacing w:val="-7"/>
          <w:sz w:val="21"/>
        </w:rPr>
        <w:t xml:space="preserve">To </w:t>
      </w:r>
      <w:r>
        <w:rPr>
          <w:sz w:val="21"/>
        </w:rPr>
        <w:t>hand</w:t>
      </w:r>
      <w:r>
        <w:rPr>
          <w:spacing w:val="2"/>
          <w:sz w:val="21"/>
        </w:rPr>
        <w:t xml:space="preserve"> </w:t>
      </w:r>
      <w:r>
        <w:rPr>
          <w:sz w:val="21"/>
        </w:rPr>
        <w:t>out</w:t>
      </w:r>
      <w:r>
        <w:rPr>
          <w:spacing w:val="-4"/>
          <w:sz w:val="21"/>
        </w:rPr>
        <w:t xml:space="preserve"> </w:t>
      </w:r>
      <w:r>
        <w:rPr>
          <w:sz w:val="21"/>
        </w:rPr>
        <w:t>papers</w:t>
      </w:r>
      <w:r>
        <w:rPr>
          <w:sz w:val="21"/>
        </w:rPr>
        <w:tab/>
      </w:r>
      <w:r>
        <w:rPr>
          <w:sz w:val="21"/>
        </w:rPr>
        <w:t xml:space="preserve">C. </w:t>
      </w:r>
      <w:r>
        <w:rPr>
          <w:spacing w:val="-6"/>
          <w:sz w:val="21"/>
        </w:rPr>
        <w:t xml:space="preserve">To </w:t>
      </w:r>
      <w:r>
        <w:rPr>
          <w:sz w:val="21"/>
        </w:rPr>
        <w:t>walk</w:t>
      </w:r>
      <w:r>
        <w:rPr>
          <w:spacing w:val="1"/>
          <w:sz w:val="21"/>
        </w:rPr>
        <w:t xml:space="preserve"> </w:t>
      </w:r>
      <w:r>
        <w:rPr>
          <w:sz w:val="21"/>
        </w:rPr>
        <w:t>dogs</w:t>
      </w:r>
    </w:p>
    <w:p>
      <w:pPr>
        <w:pStyle w:val="BodyText"/>
        <w:spacing w:before="8"/>
        <w:rPr>
          <w:sz w:val="19"/>
        </w:rPr>
      </w:pPr>
    </w:p>
    <w:p>
      <w:pPr>
        <w:pStyle w:val="ListParagraph"/>
        <w:numPr>
          <w:ilvl w:val="0"/>
          <w:numId w:val="1"/>
        </w:numPr>
        <w:tabs>
          <w:tab w:val="left" w:pos="468"/>
        </w:tabs>
        <w:spacing w:before="0" w:after="0" w:line="240" w:lineRule="auto"/>
        <w:ind w:left="468" w:right="0" w:hanging="313"/>
        <w:jc w:val="left"/>
        <w:rPr>
          <w:sz w:val="21"/>
        </w:rPr>
      </w:pPr>
      <w:r>
        <w:rPr>
          <w:sz w:val="21"/>
        </w:rPr>
        <w:t>Which of the following is NOT true from the</w:t>
      </w:r>
      <w:r>
        <w:rPr>
          <w:spacing w:val="-4"/>
          <w:sz w:val="21"/>
        </w:rPr>
        <w:t xml:space="preserve"> </w:t>
      </w:r>
      <w:r>
        <w:rPr>
          <w:sz w:val="21"/>
        </w:rPr>
        <w:t>conversation?</w:t>
      </w:r>
    </w:p>
    <w:p>
      <w:pPr>
        <w:pStyle w:val="BodyText"/>
        <w:spacing w:before="8"/>
        <w:rPr>
          <w:sz w:val="19"/>
        </w:rPr>
      </w:pPr>
    </w:p>
    <w:p>
      <w:pPr>
        <w:tabs>
          <w:tab w:val="left" w:pos="4051"/>
          <w:tab w:val="left" w:pos="6849"/>
        </w:tabs>
        <w:spacing w:before="0"/>
        <w:ind w:left="458" w:right="0" w:firstLine="0"/>
        <w:jc w:val="left"/>
        <w:rPr>
          <w:sz w:val="21"/>
        </w:rPr>
      </w:pPr>
      <w:r>
        <w:rPr>
          <w:sz w:val="21"/>
        </w:rPr>
        <w:t>A. People have to walk dogs</w:t>
      </w:r>
      <w:r>
        <w:rPr>
          <w:spacing w:val="-9"/>
          <w:sz w:val="21"/>
        </w:rPr>
        <w:t xml:space="preserve"> </w:t>
      </w:r>
      <w:r>
        <w:rPr>
          <w:sz w:val="21"/>
        </w:rPr>
        <w:t>every</w:t>
      </w:r>
      <w:r>
        <w:rPr>
          <w:spacing w:val="-1"/>
          <w:sz w:val="21"/>
        </w:rPr>
        <w:t xml:space="preserve"> </w:t>
      </w:r>
      <w:r>
        <w:rPr>
          <w:sz w:val="21"/>
        </w:rPr>
        <w:t>day</w:t>
      </w:r>
      <w:r>
        <w:rPr>
          <w:sz w:val="21"/>
        </w:rPr>
        <w:tab/>
      </w:r>
      <w:r>
        <w:rPr>
          <w:sz w:val="21"/>
        </w:rPr>
        <w:t>B. The girl doesn’t have</w:t>
      </w:r>
      <w:r>
        <w:rPr>
          <w:spacing w:val="-11"/>
          <w:sz w:val="21"/>
        </w:rPr>
        <w:t xml:space="preserve"> </w:t>
      </w:r>
      <w:r>
        <w:rPr>
          <w:sz w:val="21"/>
        </w:rPr>
        <w:t>a</w:t>
      </w:r>
      <w:r>
        <w:rPr>
          <w:spacing w:val="-5"/>
          <w:sz w:val="21"/>
        </w:rPr>
        <w:t xml:space="preserve"> </w:t>
      </w:r>
      <w:r>
        <w:rPr>
          <w:sz w:val="21"/>
        </w:rPr>
        <w:t>bike</w:t>
      </w:r>
      <w:r>
        <w:rPr>
          <w:sz w:val="21"/>
        </w:rPr>
        <w:tab/>
      </w:r>
      <w:r>
        <w:rPr>
          <w:sz w:val="21"/>
        </w:rPr>
        <w:t>C. The girl really likes</w:t>
      </w:r>
      <w:r>
        <w:rPr>
          <w:spacing w:val="-10"/>
          <w:sz w:val="21"/>
        </w:rPr>
        <w:t xml:space="preserve"> </w:t>
      </w:r>
      <w:r>
        <w:rPr>
          <w:sz w:val="21"/>
        </w:rPr>
        <w:t>animals.</w:t>
      </w:r>
    </w:p>
    <w:p>
      <w:pPr>
        <w:pStyle w:val="BodyText"/>
        <w:spacing w:before="8"/>
        <w:rPr>
          <w:sz w:val="19"/>
        </w:rPr>
      </w:pPr>
    </w:p>
    <w:p>
      <w:pPr>
        <w:pStyle w:val="ListParagraph"/>
        <w:numPr>
          <w:ilvl w:val="0"/>
          <w:numId w:val="1"/>
        </w:numPr>
        <w:tabs>
          <w:tab w:val="left" w:pos="471"/>
        </w:tabs>
        <w:spacing w:before="0" w:after="0" w:line="240" w:lineRule="auto"/>
        <w:ind w:left="470" w:right="0" w:hanging="316"/>
        <w:jc w:val="left"/>
        <w:rPr>
          <w:sz w:val="21"/>
        </w:rPr>
      </w:pPr>
      <w:r>
        <w:rPr>
          <w:sz w:val="21"/>
        </w:rPr>
        <w:t>How much might the girl get each time if she walks three dogs at the same time for half an</w:t>
      </w:r>
      <w:r>
        <w:rPr>
          <w:spacing w:val="-9"/>
          <w:sz w:val="21"/>
        </w:rPr>
        <w:t xml:space="preserve"> </w:t>
      </w:r>
      <w:r>
        <w:rPr>
          <w:sz w:val="21"/>
        </w:rPr>
        <w:t>hour?</w:t>
      </w:r>
    </w:p>
    <w:p>
      <w:pPr>
        <w:pStyle w:val="BodyText"/>
        <w:spacing w:before="8"/>
        <w:rPr>
          <w:sz w:val="19"/>
        </w:rPr>
      </w:pPr>
    </w:p>
    <w:p>
      <w:pPr>
        <w:tabs>
          <w:tab w:val="left" w:pos="3076"/>
          <w:tab w:val="left" w:pos="5476"/>
        </w:tabs>
        <w:spacing w:before="0"/>
        <w:ind w:left="458" w:right="0" w:firstLine="0"/>
        <w:jc w:val="left"/>
        <w:rPr>
          <w:sz w:val="21"/>
        </w:rPr>
      </w:pPr>
      <w:r>
        <w:rPr>
          <w:sz w:val="21"/>
        </w:rPr>
        <w:t>A.</w:t>
      </w:r>
      <w:r>
        <w:rPr>
          <w:spacing w:val="-1"/>
          <w:sz w:val="21"/>
        </w:rPr>
        <w:t xml:space="preserve"> </w:t>
      </w:r>
      <w:r>
        <w:rPr>
          <w:sz w:val="21"/>
        </w:rPr>
        <w:t>$</w:t>
      </w:r>
      <w:r>
        <w:rPr>
          <w:spacing w:val="1"/>
          <w:sz w:val="21"/>
        </w:rPr>
        <w:t xml:space="preserve"> </w:t>
      </w:r>
      <w:r>
        <w:rPr>
          <w:sz w:val="21"/>
        </w:rPr>
        <w:t>10</w:t>
      </w:r>
      <w:r>
        <w:rPr>
          <w:sz w:val="21"/>
        </w:rPr>
        <w:tab/>
      </w:r>
      <w:r>
        <w:rPr>
          <w:sz w:val="21"/>
        </w:rPr>
        <w:t>B.</w:t>
      </w:r>
      <w:r>
        <w:rPr>
          <w:spacing w:val="2"/>
          <w:sz w:val="21"/>
        </w:rPr>
        <w:t xml:space="preserve"> </w:t>
      </w:r>
      <w:r>
        <w:rPr>
          <w:sz w:val="21"/>
        </w:rPr>
        <w:t>$</w:t>
      </w:r>
      <w:r>
        <w:rPr>
          <w:spacing w:val="-2"/>
          <w:sz w:val="21"/>
        </w:rPr>
        <w:t xml:space="preserve"> </w:t>
      </w:r>
      <w:r>
        <w:rPr>
          <w:sz w:val="21"/>
        </w:rPr>
        <w:t>6</w:t>
      </w:r>
      <w:r>
        <w:rPr>
          <w:sz w:val="21"/>
        </w:rPr>
        <w:tab/>
      </w:r>
      <w:r>
        <w:rPr>
          <w:sz w:val="21"/>
        </w:rPr>
        <w:t>C. $</w:t>
      </w:r>
      <w:r>
        <w:rPr>
          <w:spacing w:val="-1"/>
          <w:sz w:val="21"/>
        </w:rPr>
        <w:t xml:space="preserve"> </w:t>
      </w:r>
      <w:r>
        <w:rPr>
          <w:sz w:val="21"/>
        </w:rPr>
        <w:t>30</w:t>
      </w:r>
    </w:p>
    <w:p>
      <w:pPr>
        <w:pStyle w:val="BodyText"/>
        <w:spacing w:before="5"/>
        <w:rPr>
          <w:sz w:val="18"/>
        </w:rPr>
      </w:pPr>
    </w:p>
    <w:p>
      <w:pPr>
        <w:spacing w:before="1"/>
        <w:ind w:left="155" w:right="0" w:firstLine="0"/>
        <w:jc w:val="left"/>
        <w:rPr>
          <w:rFonts w:ascii="宋体" w:eastAsia="宋体" w:hAnsi="宋体" w:hint="eastAsia"/>
          <w:sz w:val="21"/>
        </w:rPr>
      </w:pPr>
      <w:r>
        <w:rPr>
          <w:rFonts w:ascii="宋体" w:eastAsia="宋体" w:hAnsi="宋体" w:hint="eastAsia"/>
          <w:sz w:val="21"/>
        </w:rPr>
        <w:t xml:space="preserve">听下面一段材料，回答第 </w:t>
      </w:r>
      <w:r>
        <w:rPr>
          <w:sz w:val="21"/>
        </w:rPr>
        <w:t xml:space="preserve">16—18 </w:t>
      </w:r>
      <w:r>
        <w:rPr>
          <w:rFonts w:ascii="宋体" w:eastAsia="宋体" w:hAnsi="宋体" w:hint="eastAsia"/>
          <w:sz w:val="21"/>
        </w:rPr>
        <w:t>题。</w:t>
      </w:r>
    </w:p>
    <w:p>
      <w:pPr>
        <w:pStyle w:val="ListParagraph"/>
        <w:numPr>
          <w:ilvl w:val="0"/>
          <w:numId w:val="1"/>
        </w:numPr>
        <w:tabs>
          <w:tab w:val="left" w:pos="468"/>
        </w:tabs>
        <w:spacing w:before="157" w:after="0" w:line="240" w:lineRule="auto"/>
        <w:ind w:left="468" w:right="0" w:hanging="313"/>
        <w:jc w:val="left"/>
        <w:rPr>
          <w:sz w:val="21"/>
        </w:rPr>
      </w:pPr>
      <w:r>
        <w:rPr>
          <w:sz w:val="21"/>
        </w:rPr>
        <w:t>When do you think this conversation</w:t>
      </w:r>
      <w:r>
        <w:rPr>
          <w:spacing w:val="1"/>
          <w:sz w:val="21"/>
        </w:rPr>
        <w:t xml:space="preserve"> </w:t>
      </w:r>
      <w:r>
        <w:rPr>
          <w:sz w:val="21"/>
        </w:rPr>
        <w:t>happens?</w:t>
      </w:r>
    </w:p>
    <w:p>
      <w:pPr>
        <w:tabs>
          <w:tab w:val="left" w:pos="3043"/>
          <w:tab w:val="left" w:pos="5435"/>
        </w:tabs>
        <w:spacing w:before="119"/>
        <w:ind w:left="458" w:right="0" w:firstLine="0"/>
        <w:jc w:val="left"/>
        <w:rPr>
          <w:sz w:val="21"/>
        </w:rPr>
      </w:pPr>
      <w:r>
        <w:rPr>
          <w:sz w:val="21"/>
        </w:rPr>
        <w:t>A.</w:t>
      </w:r>
      <w:r>
        <w:rPr>
          <w:spacing w:val="-2"/>
          <w:sz w:val="21"/>
        </w:rPr>
        <w:t xml:space="preserve"> </w:t>
      </w:r>
      <w:r>
        <w:rPr>
          <w:sz w:val="21"/>
        </w:rPr>
        <w:t>On Friday</w:t>
      </w:r>
      <w:r>
        <w:rPr>
          <w:sz w:val="21"/>
        </w:rPr>
        <w:tab/>
      </w:r>
      <w:r>
        <w:rPr>
          <w:sz w:val="21"/>
        </w:rPr>
        <w:t>B.</w:t>
      </w:r>
      <w:r>
        <w:rPr>
          <w:spacing w:val="-1"/>
          <w:sz w:val="21"/>
        </w:rPr>
        <w:t xml:space="preserve"> </w:t>
      </w:r>
      <w:r>
        <w:rPr>
          <w:sz w:val="21"/>
        </w:rPr>
        <w:t>On</w:t>
      </w:r>
      <w:r>
        <w:rPr>
          <w:spacing w:val="-5"/>
          <w:sz w:val="21"/>
        </w:rPr>
        <w:t xml:space="preserve"> </w:t>
      </w:r>
      <w:r>
        <w:rPr>
          <w:sz w:val="21"/>
        </w:rPr>
        <w:t>Thursday</w:t>
      </w:r>
      <w:r>
        <w:rPr>
          <w:sz w:val="21"/>
        </w:rPr>
        <w:tab/>
      </w:r>
      <w:r>
        <w:rPr>
          <w:sz w:val="21"/>
        </w:rPr>
        <w:t>C. On</w:t>
      </w:r>
      <w:r>
        <w:rPr>
          <w:spacing w:val="1"/>
          <w:sz w:val="21"/>
        </w:rPr>
        <w:t xml:space="preserve"> </w:t>
      </w:r>
      <w:r>
        <w:rPr>
          <w:sz w:val="21"/>
        </w:rPr>
        <w:t>Sunday</w:t>
      </w:r>
    </w:p>
    <w:p>
      <w:pPr>
        <w:pStyle w:val="ListParagraph"/>
        <w:numPr>
          <w:ilvl w:val="0"/>
          <w:numId w:val="1"/>
        </w:numPr>
        <w:tabs>
          <w:tab w:val="left" w:pos="468"/>
        </w:tabs>
        <w:spacing w:before="102" w:after="0" w:line="240" w:lineRule="auto"/>
        <w:ind w:left="468" w:right="0" w:hanging="313"/>
        <w:jc w:val="left"/>
        <w:rPr>
          <w:sz w:val="21"/>
        </w:rPr>
      </w:pPr>
      <w:r>
        <w:rPr>
          <w:sz w:val="21"/>
        </w:rPr>
        <w:t>Why</w:t>
      </w:r>
      <w:r>
        <w:rPr>
          <w:spacing w:val="-2"/>
          <w:sz w:val="21"/>
        </w:rPr>
        <w:t xml:space="preserve"> </w:t>
      </w:r>
      <w:r>
        <w:rPr>
          <w:sz w:val="21"/>
        </w:rPr>
        <w:t>does the</w:t>
      </w:r>
      <w:r>
        <w:rPr>
          <w:spacing w:val="-2"/>
          <w:sz w:val="21"/>
        </w:rPr>
        <w:t xml:space="preserve"> </w:t>
      </w:r>
      <w:r>
        <w:rPr>
          <w:sz w:val="21"/>
        </w:rPr>
        <w:t>girl</w:t>
      </w:r>
      <w:r>
        <w:rPr>
          <w:spacing w:val="2"/>
          <w:sz w:val="21"/>
        </w:rPr>
        <w:t xml:space="preserve"> </w:t>
      </w:r>
      <w:r>
        <w:rPr>
          <w:sz w:val="21"/>
        </w:rPr>
        <w:t>want</w:t>
      </w:r>
      <w:r>
        <w:rPr>
          <w:spacing w:val="-1"/>
          <w:sz w:val="21"/>
        </w:rPr>
        <w:t xml:space="preserve"> </w:t>
      </w:r>
      <w:r>
        <w:rPr>
          <w:sz w:val="21"/>
        </w:rPr>
        <w:t>to buy</w:t>
      </w:r>
      <w:r>
        <w:rPr>
          <w:spacing w:val="-1"/>
          <w:sz w:val="21"/>
        </w:rPr>
        <w:t xml:space="preserve"> </w:t>
      </w:r>
      <w:r>
        <w:rPr>
          <w:sz w:val="21"/>
        </w:rPr>
        <w:t>a</w:t>
      </w:r>
      <w:r>
        <w:rPr>
          <w:spacing w:val="1"/>
          <w:sz w:val="21"/>
        </w:rPr>
        <w:t xml:space="preserve"> </w:t>
      </w:r>
      <w:r>
        <w:rPr>
          <w:sz w:val="21"/>
        </w:rPr>
        <w:t>shaver(</w:t>
      </w:r>
      <w:r>
        <w:rPr>
          <w:rFonts w:ascii="宋体" w:eastAsia="宋体" w:hint="eastAsia"/>
          <w:sz w:val="21"/>
        </w:rPr>
        <w:t>剃须刀</w:t>
      </w:r>
      <w:r>
        <w:rPr>
          <w:spacing w:val="-2"/>
          <w:sz w:val="21"/>
        </w:rPr>
        <w:t xml:space="preserve">) </w:t>
      </w:r>
      <w:r>
        <w:rPr>
          <w:sz w:val="21"/>
        </w:rPr>
        <w:t>for</w:t>
      </w:r>
      <w:r>
        <w:rPr>
          <w:spacing w:val="2"/>
          <w:sz w:val="21"/>
        </w:rPr>
        <w:t xml:space="preserve"> </w:t>
      </w:r>
      <w:r>
        <w:rPr>
          <w:sz w:val="21"/>
        </w:rPr>
        <w:t>her</w:t>
      </w:r>
      <w:r>
        <w:rPr>
          <w:spacing w:val="-3"/>
          <w:sz w:val="21"/>
        </w:rPr>
        <w:t xml:space="preserve"> </w:t>
      </w:r>
      <w:r>
        <w:rPr>
          <w:sz w:val="21"/>
        </w:rPr>
        <w:t>father?</w:t>
      </w:r>
    </w:p>
    <w:p>
      <w:pPr>
        <w:pStyle w:val="ListParagraph"/>
        <w:numPr>
          <w:ilvl w:val="1"/>
          <w:numId w:val="1"/>
        </w:numPr>
        <w:tabs>
          <w:tab w:val="left" w:pos="716"/>
        </w:tabs>
        <w:spacing w:before="105" w:after="0" w:line="240" w:lineRule="auto"/>
        <w:ind w:left="715" w:right="0" w:hanging="258"/>
        <w:jc w:val="left"/>
        <w:rPr>
          <w:sz w:val="21"/>
        </w:rPr>
      </w:pPr>
      <w:r>
        <w:rPr>
          <w:sz w:val="21"/>
        </w:rPr>
        <w:t>Because her father doesn’t have</w:t>
      </w:r>
      <w:r>
        <w:rPr>
          <w:spacing w:val="-3"/>
          <w:sz w:val="21"/>
        </w:rPr>
        <w:t xml:space="preserve"> </w:t>
      </w:r>
      <w:r>
        <w:rPr>
          <w:sz w:val="21"/>
        </w:rPr>
        <w:t>one</w:t>
      </w:r>
    </w:p>
    <w:p>
      <w:pPr>
        <w:pStyle w:val="ListParagraph"/>
        <w:numPr>
          <w:ilvl w:val="1"/>
          <w:numId w:val="1"/>
        </w:numPr>
        <w:tabs>
          <w:tab w:val="left" w:pos="716"/>
        </w:tabs>
        <w:spacing w:before="116" w:after="0" w:line="240" w:lineRule="auto"/>
        <w:ind w:left="715" w:right="0" w:hanging="246"/>
        <w:jc w:val="left"/>
        <w:rPr>
          <w:sz w:val="21"/>
        </w:rPr>
      </w:pPr>
      <w:r>
        <w:rPr>
          <w:sz w:val="21"/>
        </w:rPr>
        <w:t>Because she wants her father to look</w:t>
      </w:r>
      <w:r>
        <w:rPr>
          <w:spacing w:val="-3"/>
          <w:sz w:val="21"/>
        </w:rPr>
        <w:t xml:space="preserve"> </w:t>
      </w:r>
      <w:r>
        <w:rPr>
          <w:sz w:val="21"/>
        </w:rPr>
        <w:t>younger</w:t>
      </w:r>
    </w:p>
    <w:p>
      <w:pPr>
        <w:pStyle w:val="ListParagraph"/>
        <w:numPr>
          <w:ilvl w:val="1"/>
          <w:numId w:val="1"/>
        </w:numPr>
        <w:tabs>
          <w:tab w:val="left" w:pos="716"/>
        </w:tabs>
        <w:spacing w:before="116" w:after="0" w:line="240" w:lineRule="auto"/>
        <w:ind w:left="715" w:right="0" w:hanging="246"/>
        <w:jc w:val="left"/>
        <w:rPr>
          <w:sz w:val="21"/>
        </w:rPr>
      </w:pPr>
      <w:r>
        <w:rPr>
          <w:sz w:val="21"/>
        </w:rPr>
        <w:t>Because she doesn’t have enough money to buy some other</w:t>
      </w:r>
      <w:r>
        <w:rPr>
          <w:spacing w:val="-1"/>
          <w:sz w:val="21"/>
        </w:rPr>
        <w:t xml:space="preserve"> </w:t>
      </w:r>
      <w:r>
        <w:rPr>
          <w:sz w:val="21"/>
        </w:rPr>
        <w:t>presents</w:t>
      </w:r>
    </w:p>
    <w:p>
      <w:pPr>
        <w:pStyle w:val="ListParagraph"/>
        <w:numPr>
          <w:ilvl w:val="0"/>
          <w:numId w:val="1"/>
        </w:numPr>
        <w:tabs>
          <w:tab w:val="left" w:pos="468"/>
        </w:tabs>
        <w:spacing w:before="119" w:after="0" w:line="240" w:lineRule="auto"/>
        <w:ind w:left="468" w:right="0" w:hanging="313"/>
        <w:jc w:val="left"/>
        <w:rPr>
          <w:sz w:val="21"/>
        </w:rPr>
      </w:pPr>
      <w:r>
        <w:rPr>
          <w:sz w:val="21"/>
        </w:rPr>
        <w:t>What do we know from the</w:t>
      </w:r>
      <w:r>
        <w:rPr>
          <w:spacing w:val="-1"/>
          <w:sz w:val="21"/>
        </w:rPr>
        <w:t xml:space="preserve"> </w:t>
      </w:r>
      <w:r>
        <w:rPr>
          <w:sz w:val="21"/>
        </w:rPr>
        <w:t>conversation?</w:t>
      </w:r>
    </w:p>
    <w:p>
      <w:pPr>
        <w:tabs>
          <w:tab w:val="left" w:pos="4612"/>
        </w:tabs>
        <w:spacing w:before="118"/>
        <w:ind w:left="458" w:right="0" w:firstLine="0"/>
        <w:jc w:val="left"/>
        <w:rPr>
          <w:sz w:val="21"/>
        </w:rPr>
      </w:pPr>
      <w:r>
        <w:rPr>
          <w:sz w:val="21"/>
        </w:rPr>
        <w:t>A. The weather is fine when they</w:t>
      </w:r>
      <w:r>
        <w:rPr>
          <w:spacing w:val="-15"/>
          <w:sz w:val="21"/>
        </w:rPr>
        <w:t xml:space="preserve"> </w:t>
      </w:r>
      <w:r>
        <w:rPr>
          <w:sz w:val="21"/>
        </w:rPr>
        <w:t>are</w:t>
      </w:r>
      <w:r>
        <w:rPr>
          <w:spacing w:val="-1"/>
          <w:sz w:val="21"/>
        </w:rPr>
        <w:t xml:space="preserve"> </w:t>
      </w:r>
      <w:r>
        <w:rPr>
          <w:sz w:val="21"/>
        </w:rPr>
        <w:t>talking</w:t>
      </w:r>
      <w:r>
        <w:rPr>
          <w:sz w:val="21"/>
        </w:rPr>
        <w:tab/>
      </w:r>
      <w:r>
        <w:rPr>
          <w:sz w:val="21"/>
        </w:rPr>
        <w:t>B. They are talking at a bus</w:t>
      </w:r>
      <w:r>
        <w:rPr>
          <w:spacing w:val="-5"/>
          <w:sz w:val="21"/>
        </w:rPr>
        <w:t xml:space="preserve"> </w:t>
      </w:r>
      <w:r>
        <w:rPr>
          <w:sz w:val="21"/>
        </w:rPr>
        <w:t>stop</w:t>
      </w:r>
    </w:p>
    <w:p>
      <w:pPr>
        <w:spacing w:before="116"/>
        <w:ind w:left="470" w:right="0" w:firstLine="0"/>
        <w:jc w:val="left"/>
        <w:rPr>
          <w:sz w:val="21"/>
        </w:rPr>
      </w:pPr>
      <w:r>
        <w:rPr>
          <w:sz w:val="21"/>
        </w:rPr>
        <w:t>C. The boy decides to buy a shaver for his father</w:t>
      </w:r>
    </w:p>
    <w:p>
      <w:pPr>
        <w:spacing w:before="105"/>
        <w:ind w:left="155" w:right="0" w:firstLine="0"/>
        <w:jc w:val="left"/>
        <w:rPr>
          <w:rFonts w:ascii="宋体" w:eastAsia="宋体" w:hAnsi="宋体" w:hint="eastAsia"/>
          <w:b w:val="0"/>
          <w:bCs w:val="0"/>
          <w:color w:val="000000" w:themeColor="text1"/>
          <w:sz w:val="21"/>
          <w14:textFill>
            <w14:solidFill>
              <w14:schemeClr w14:val="tx1"/>
            </w14:solidFill>
          </w14:textFill>
        </w:rPr>
      </w:pPr>
      <w:r>
        <w:rPr>
          <w:rFonts w:ascii="宋体" w:eastAsia="宋体" w:hAnsi="宋体" w:hint="eastAsia"/>
          <w:spacing w:val="-5"/>
          <w:sz w:val="21"/>
        </w:rPr>
        <w:t xml:space="preserve">听下面一段材料，回答第 </w:t>
      </w:r>
      <w:r>
        <w:rPr>
          <w:sz w:val="21"/>
        </w:rPr>
        <w:t xml:space="preserve">19—21 </w:t>
      </w:r>
      <w:r>
        <w:rPr>
          <w:rFonts w:ascii="宋体" w:eastAsia="宋体" w:hAnsi="宋体" w:hint="eastAsia"/>
          <w:spacing w:val="-52"/>
          <w:sz w:val="21"/>
        </w:rPr>
        <w:t>题</w:t>
      </w:r>
      <w:r>
        <w:rPr>
          <w:rFonts w:ascii="宋体" w:eastAsia="宋体" w:hAnsi="宋体" w:hint="eastAsia"/>
          <w:b w:val="0"/>
          <w:bCs w:val="0"/>
          <w:color w:val="000000" w:themeColor="text1"/>
          <w:spacing w:val="-52"/>
          <w:sz w:val="21"/>
          <w14:textFill>
            <w14:solidFill>
              <w14:schemeClr w14:val="tx1"/>
            </w14:solidFill>
          </w14:textFill>
        </w:rPr>
        <w:t>。</w:t>
      </w:r>
    </w:p>
    <w:p>
      <w:pPr>
        <w:pStyle w:val="ListParagraph"/>
        <w:numPr>
          <w:ilvl w:val="0"/>
          <w:numId w:val="1"/>
        </w:numPr>
        <w:tabs>
          <w:tab w:val="left" w:pos="468"/>
        </w:tabs>
        <w:spacing w:before="88" w:after="0" w:line="240" w:lineRule="auto"/>
        <w:ind w:left="468" w:right="0" w:hanging="313"/>
        <w:jc w:val="left"/>
        <w:rPr>
          <w:rFonts w:ascii="宋体" w:eastAsia="宋体" w:hint="eastAsia"/>
          <w:sz w:val="21"/>
        </w:rPr>
      </w:pPr>
      <w:r>
        <w:rPr>
          <w:sz w:val="21"/>
        </w:rPr>
        <w:t>Who is Holly</w:t>
      </w:r>
      <w:r>
        <w:rPr>
          <w:rFonts w:ascii="宋体" w:eastAsia="宋体" w:hint="eastAsia"/>
          <w:sz w:val="21"/>
        </w:rPr>
        <w:t>？</w:t>
      </w:r>
    </w:p>
    <w:p>
      <w:pPr>
        <w:tabs>
          <w:tab w:val="left" w:pos="3019"/>
          <w:tab w:val="left" w:pos="5299"/>
        </w:tabs>
        <w:spacing w:before="105"/>
        <w:ind w:left="458" w:right="0" w:firstLine="0"/>
        <w:jc w:val="left"/>
        <w:rPr>
          <w:sz w:val="21"/>
        </w:rPr>
      </w:pPr>
      <w:r>
        <w:rPr>
          <w:sz w:val="21"/>
        </w:rPr>
        <w:t>A. A classmate</w:t>
      </w:r>
      <w:r>
        <w:rPr>
          <w:spacing w:val="-34"/>
          <w:sz w:val="21"/>
        </w:rPr>
        <w:t xml:space="preserve"> </w:t>
      </w:r>
      <w:r>
        <w:rPr>
          <w:sz w:val="21"/>
        </w:rPr>
        <w:t>of</w:t>
      </w:r>
      <w:r>
        <w:rPr>
          <w:spacing w:val="-3"/>
          <w:sz w:val="21"/>
        </w:rPr>
        <w:t xml:space="preserve"> </w:t>
      </w:r>
      <w:r>
        <w:rPr>
          <w:sz w:val="21"/>
        </w:rPr>
        <w:t>Lisa’s</w:t>
      </w:r>
      <w:r>
        <w:rPr>
          <w:sz w:val="21"/>
        </w:rPr>
        <w:tab/>
      </w:r>
      <w:r>
        <w:rPr>
          <w:sz w:val="21"/>
        </w:rPr>
        <w:t>B. A friend</w:t>
      </w:r>
      <w:r>
        <w:rPr>
          <w:spacing w:val="-24"/>
          <w:sz w:val="21"/>
        </w:rPr>
        <w:t xml:space="preserve"> </w:t>
      </w:r>
      <w:r>
        <w:rPr>
          <w:sz w:val="21"/>
        </w:rPr>
        <w:t>of</w:t>
      </w:r>
      <w:r>
        <w:rPr>
          <w:spacing w:val="-1"/>
          <w:sz w:val="21"/>
        </w:rPr>
        <w:t xml:space="preserve"> </w:t>
      </w:r>
      <w:r>
        <w:rPr>
          <w:spacing w:val="-3"/>
          <w:sz w:val="21"/>
        </w:rPr>
        <w:t>Jim’s</w:t>
      </w:r>
      <w:r>
        <w:rPr>
          <w:spacing w:val="-3"/>
          <w:sz w:val="21"/>
        </w:rPr>
        <w:tab/>
      </w:r>
      <w:r>
        <w:rPr>
          <w:sz w:val="21"/>
        </w:rPr>
        <w:t>C. A person at the</w:t>
      </w:r>
      <w:r>
        <w:rPr>
          <w:spacing w:val="-23"/>
          <w:sz w:val="21"/>
        </w:rPr>
        <w:t xml:space="preserve"> </w:t>
      </w:r>
      <w:r>
        <w:rPr>
          <w:sz w:val="21"/>
        </w:rPr>
        <w:t>party</w:t>
      </w:r>
    </w:p>
    <w:p>
      <w:pPr>
        <w:pStyle w:val="ListParagraph"/>
        <w:numPr>
          <w:ilvl w:val="0"/>
          <w:numId w:val="1"/>
        </w:numPr>
        <w:tabs>
          <w:tab w:val="left" w:pos="468"/>
        </w:tabs>
        <w:spacing w:before="116" w:after="0" w:line="240" w:lineRule="auto"/>
        <w:ind w:left="468" w:right="0" w:hanging="313"/>
        <w:jc w:val="left"/>
        <w:rPr>
          <w:sz w:val="21"/>
        </w:rPr>
      </w:pPr>
      <w:r>
        <w:rPr>
          <w:sz w:val="21"/>
        </w:rPr>
        <w:t>What are they mainly talking about?</w:t>
      </w:r>
    </w:p>
    <w:p>
      <w:pPr>
        <w:tabs>
          <w:tab w:val="left" w:pos="3007"/>
          <w:tab w:val="left" w:pos="5323"/>
        </w:tabs>
        <w:spacing w:before="174"/>
        <w:ind w:left="458" w:right="0" w:firstLine="0"/>
        <w:jc w:val="left"/>
        <w:rPr>
          <w:sz w:val="21"/>
        </w:rPr>
      </w:pPr>
      <w:r>
        <w:rPr>
          <w:sz w:val="21"/>
        </w:rPr>
        <w:t>A. How to</w:t>
      </w:r>
      <w:r>
        <w:rPr>
          <w:spacing w:val="-4"/>
          <w:sz w:val="21"/>
        </w:rPr>
        <w:t xml:space="preserve"> </w:t>
      </w:r>
      <w:r>
        <w:rPr>
          <w:sz w:val="21"/>
        </w:rPr>
        <w:t>make</w:t>
      </w:r>
      <w:r>
        <w:rPr>
          <w:spacing w:val="-1"/>
          <w:sz w:val="21"/>
        </w:rPr>
        <w:t xml:space="preserve"> </w:t>
      </w:r>
      <w:r>
        <w:rPr>
          <w:sz w:val="21"/>
        </w:rPr>
        <w:t>friends</w:t>
      </w:r>
      <w:r>
        <w:rPr>
          <w:sz w:val="21"/>
        </w:rPr>
        <w:tab/>
      </w:r>
      <w:r>
        <w:rPr>
          <w:sz w:val="21"/>
        </w:rPr>
        <w:t>B. How do</w:t>
      </w:r>
      <w:r>
        <w:rPr>
          <w:spacing w:val="-2"/>
          <w:sz w:val="21"/>
        </w:rPr>
        <w:t xml:space="preserve"> </w:t>
      </w:r>
      <w:r>
        <w:rPr>
          <w:sz w:val="21"/>
        </w:rPr>
        <w:t>join clubs</w:t>
      </w:r>
      <w:r>
        <w:rPr>
          <w:sz w:val="21"/>
        </w:rPr>
        <w:tab/>
      </w:r>
      <w:r>
        <w:rPr>
          <w:sz w:val="21"/>
        </w:rPr>
        <w:t>C. How to told</w:t>
      </w:r>
      <w:r>
        <w:rPr>
          <w:spacing w:val="1"/>
          <w:sz w:val="21"/>
        </w:rPr>
        <w:t xml:space="preserve"> </w:t>
      </w:r>
      <w:r>
        <w:rPr>
          <w:sz w:val="21"/>
        </w:rPr>
        <w:t>parties</w:t>
      </w:r>
    </w:p>
    <w:p>
      <w:pPr>
        <w:pStyle w:val="BodyText"/>
        <w:spacing w:before="8"/>
        <w:rPr>
          <w:sz w:val="19"/>
        </w:rPr>
      </w:pPr>
    </w:p>
    <w:p>
      <w:pPr>
        <w:pStyle w:val="ListParagraph"/>
        <w:numPr>
          <w:ilvl w:val="0"/>
          <w:numId w:val="1"/>
        </w:numPr>
        <w:tabs>
          <w:tab w:val="left" w:pos="468"/>
        </w:tabs>
        <w:spacing w:before="0" w:after="0" w:line="240" w:lineRule="auto"/>
        <w:ind w:left="468" w:right="0" w:hanging="313"/>
        <w:jc w:val="left"/>
        <w:rPr>
          <w:sz w:val="21"/>
        </w:rPr>
      </w:pPr>
      <w:r>
        <w:rPr>
          <w:sz w:val="21"/>
        </w:rPr>
        <w:t>What can we learn about Jim from the</w:t>
      </w:r>
      <w:r>
        <w:rPr>
          <w:spacing w:val="-2"/>
          <w:sz w:val="21"/>
        </w:rPr>
        <w:t xml:space="preserve"> </w:t>
      </w:r>
      <w:r>
        <w:rPr>
          <w:sz w:val="21"/>
        </w:rPr>
        <w:t>conversation?</w:t>
      </w:r>
    </w:p>
    <w:p>
      <w:pPr>
        <w:tabs>
          <w:tab w:val="left" w:pos="2831"/>
          <w:tab w:val="left" w:pos="5368"/>
        </w:tabs>
        <w:spacing w:before="147"/>
        <w:ind w:left="458" w:right="0" w:firstLine="0"/>
        <w:jc w:val="left"/>
        <w:rPr>
          <w:sz w:val="21"/>
        </w:rPr>
      </w:pPr>
      <w:r>
        <w:rPr>
          <w:sz w:val="21"/>
        </w:rPr>
        <w:t xml:space="preserve">A. </w:t>
      </w:r>
      <w:r>
        <w:rPr>
          <w:spacing w:val="-3"/>
          <w:sz w:val="21"/>
        </w:rPr>
        <w:t xml:space="preserve">He’s </w:t>
      </w:r>
      <w:r>
        <w:rPr>
          <w:sz w:val="21"/>
        </w:rPr>
        <w:t>shy and</w:t>
      </w:r>
      <w:r>
        <w:rPr>
          <w:spacing w:val="-2"/>
          <w:sz w:val="21"/>
        </w:rPr>
        <w:t xml:space="preserve"> </w:t>
      </w:r>
      <w:r>
        <w:rPr>
          <w:sz w:val="21"/>
        </w:rPr>
        <w:t>nervous</w:t>
      </w:r>
      <w:r>
        <w:rPr>
          <w:sz w:val="21"/>
        </w:rPr>
        <w:tab/>
      </w:r>
      <w:r>
        <w:rPr>
          <w:sz w:val="21"/>
        </w:rPr>
        <w:t xml:space="preserve">B. </w:t>
      </w:r>
      <w:r>
        <w:rPr>
          <w:spacing w:val="-3"/>
          <w:sz w:val="21"/>
        </w:rPr>
        <w:t xml:space="preserve">He’s </w:t>
      </w:r>
      <w:r>
        <w:rPr>
          <w:sz w:val="21"/>
        </w:rPr>
        <w:t>helpful and</w:t>
      </w:r>
      <w:r>
        <w:rPr>
          <w:spacing w:val="-5"/>
          <w:sz w:val="21"/>
        </w:rPr>
        <w:t xml:space="preserve"> </w:t>
      </w:r>
      <w:r>
        <w:rPr>
          <w:sz w:val="21"/>
        </w:rPr>
        <w:t>popular</w:t>
      </w:r>
      <w:r>
        <w:rPr>
          <w:sz w:val="21"/>
        </w:rPr>
        <w:tab/>
      </w:r>
      <w:r>
        <w:rPr>
          <w:sz w:val="21"/>
        </w:rPr>
        <w:t xml:space="preserve">C. </w:t>
      </w:r>
      <w:r>
        <w:rPr>
          <w:spacing w:val="-3"/>
          <w:sz w:val="21"/>
        </w:rPr>
        <w:t xml:space="preserve">He’s </w:t>
      </w:r>
      <w:r>
        <w:rPr>
          <w:sz w:val="21"/>
        </w:rPr>
        <w:t>friendly and</w:t>
      </w:r>
      <w:r>
        <w:rPr>
          <w:spacing w:val="5"/>
          <w:sz w:val="21"/>
        </w:rPr>
        <w:t xml:space="preserve"> </w:t>
      </w:r>
      <w:r>
        <w:rPr>
          <w:sz w:val="21"/>
        </w:rPr>
        <w:t>humorous</w:t>
      </w:r>
    </w:p>
    <w:p>
      <w:pPr>
        <w:spacing w:before="136"/>
        <w:ind w:left="155" w:right="0" w:firstLine="0"/>
        <w:jc w:val="left"/>
        <w:rPr>
          <w:rFonts w:ascii="宋体" w:eastAsia="宋体" w:hAnsi="宋体" w:hint="eastAsia"/>
          <w:b w:val="0"/>
          <w:bCs/>
          <w:color w:val="000000" w:themeColor="text1"/>
          <w:sz w:val="21"/>
          <w14:textFill>
            <w14:solidFill>
              <w14:schemeClr w14:val="tx1"/>
            </w14:solidFill>
          </w14:textFill>
        </w:rPr>
      </w:pPr>
      <w:r>
        <w:rPr>
          <w:rFonts w:ascii="宋体" w:eastAsia="宋体" w:hAnsi="宋体" w:hint="eastAsia"/>
          <w:spacing w:val="-5"/>
          <w:sz w:val="21"/>
        </w:rPr>
        <w:t xml:space="preserve">听下面一段材料，回答第 </w:t>
      </w:r>
      <w:r>
        <w:rPr>
          <w:sz w:val="21"/>
        </w:rPr>
        <w:t xml:space="preserve">22—25 </w:t>
      </w:r>
      <w:r>
        <w:rPr>
          <w:rFonts w:ascii="宋体" w:eastAsia="宋体" w:hAnsi="宋体" w:hint="eastAsia"/>
          <w:spacing w:val="-52"/>
          <w:sz w:val="21"/>
        </w:rPr>
        <w:t>题。</w:t>
      </w:r>
    </w:p>
    <w:p>
      <w:pPr>
        <w:pStyle w:val="BodyText"/>
        <w:spacing w:before="8"/>
        <w:rPr>
          <w:rFonts w:ascii="宋体"/>
          <w:b/>
          <w:sz w:val="16"/>
        </w:rPr>
      </w:pPr>
    </w:p>
    <w:p>
      <w:pPr>
        <w:pStyle w:val="ListParagraph"/>
        <w:numPr>
          <w:ilvl w:val="0"/>
          <w:numId w:val="1"/>
        </w:numPr>
        <w:tabs>
          <w:tab w:val="left" w:pos="468"/>
        </w:tabs>
        <w:spacing w:before="0" w:after="0" w:line="240" w:lineRule="auto"/>
        <w:ind w:left="468" w:right="0" w:hanging="313"/>
        <w:jc w:val="left"/>
        <w:rPr>
          <w:sz w:val="21"/>
        </w:rPr>
      </w:pPr>
      <w:r>
        <w:rPr>
          <w:sz w:val="21"/>
        </w:rPr>
        <w:t>What did the man go out for that</w:t>
      </w:r>
      <w:r>
        <w:rPr>
          <w:spacing w:val="-3"/>
          <w:sz w:val="21"/>
        </w:rPr>
        <w:t xml:space="preserve"> </w:t>
      </w:r>
      <w:r>
        <w:rPr>
          <w:sz w:val="21"/>
        </w:rPr>
        <w:t>day?</w:t>
      </w:r>
    </w:p>
    <w:p>
      <w:pPr>
        <w:pStyle w:val="BodyText"/>
        <w:spacing w:before="8"/>
        <w:rPr>
          <w:sz w:val="19"/>
        </w:rPr>
      </w:pPr>
    </w:p>
    <w:p>
      <w:pPr>
        <w:tabs>
          <w:tab w:val="left" w:pos="3059"/>
          <w:tab w:val="left" w:pos="5428"/>
        </w:tabs>
        <w:spacing w:before="0"/>
        <w:ind w:left="458" w:right="0" w:firstLine="0"/>
        <w:jc w:val="left"/>
        <w:rPr>
          <w:sz w:val="21"/>
        </w:rPr>
      </w:pPr>
      <w:r>
        <w:rPr>
          <w:sz w:val="21"/>
        </w:rPr>
        <w:t>A. Catching</w:t>
      </w:r>
      <w:r>
        <w:rPr>
          <w:spacing w:val="-2"/>
          <w:sz w:val="21"/>
        </w:rPr>
        <w:t xml:space="preserve"> </w:t>
      </w:r>
      <w:r>
        <w:rPr>
          <w:sz w:val="21"/>
        </w:rPr>
        <w:t>his</w:t>
      </w:r>
      <w:r>
        <w:rPr>
          <w:spacing w:val="-2"/>
          <w:sz w:val="21"/>
        </w:rPr>
        <w:t xml:space="preserve"> </w:t>
      </w:r>
      <w:r>
        <w:rPr>
          <w:sz w:val="21"/>
        </w:rPr>
        <w:t>parrot</w:t>
      </w:r>
      <w:r>
        <w:rPr>
          <w:sz w:val="21"/>
        </w:rPr>
        <w:tab/>
      </w:r>
      <w:r>
        <w:rPr>
          <w:sz w:val="21"/>
        </w:rPr>
        <w:t>B. Seeing</w:t>
      </w:r>
      <w:r>
        <w:rPr>
          <w:spacing w:val="-3"/>
          <w:sz w:val="21"/>
        </w:rPr>
        <w:t xml:space="preserve"> </w:t>
      </w:r>
      <w:r>
        <w:rPr>
          <w:sz w:val="21"/>
        </w:rPr>
        <w:t>some</w:t>
      </w:r>
      <w:r>
        <w:rPr>
          <w:spacing w:val="1"/>
          <w:sz w:val="21"/>
        </w:rPr>
        <w:t xml:space="preserve"> </w:t>
      </w:r>
      <w:r>
        <w:rPr>
          <w:sz w:val="21"/>
        </w:rPr>
        <w:t>friends</w:t>
      </w:r>
      <w:r>
        <w:rPr>
          <w:sz w:val="21"/>
        </w:rPr>
        <w:tab/>
      </w:r>
      <w:r>
        <w:rPr>
          <w:sz w:val="21"/>
        </w:rPr>
        <w:t>C. Stealing</w:t>
      </w:r>
      <w:r>
        <w:rPr>
          <w:spacing w:val="-2"/>
          <w:sz w:val="21"/>
        </w:rPr>
        <w:t xml:space="preserve"> </w:t>
      </w:r>
      <w:r>
        <w:rPr>
          <w:sz w:val="21"/>
        </w:rPr>
        <w:t>things</w:t>
      </w:r>
    </w:p>
    <w:p>
      <w:pPr>
        <w:pStyle w:val="BodyText"/>
        <w:spacing w:before="8"/>
        <w:rPr>
          <w:sz w:val="19"/>
        </w:rPr>
      </w:pPr>
    </w:p>
    <w:p>
      <w:pPr>
        <w:pStyle w:val="ListParagraph"/>
        <w:numPr>
          <w:ilvl w:val="0"/>
          <w:numId w:val="1"/>
        </w:numPr>
        <w:tabs>
          <w:tab w:val="left" w:pos="471"/>
        </w:tabs>
        <w:spacing w:before="0" w:after="0" w:line="240" w:lineRule="auto"/>
        <w:ind w:left="470" w:right="0" w:hanging="316"/>
        <w:jc w:val="left"/>
        <w:rPr>
          <w:sz w:val="21"/>
        </w:rPr>
      </w:pPr>
      <w:r>
        <w:rPr>
          <w:sz w:val="21"/>
        </w:rPr>
        <w:t>How did the thief go into the</w:t>
      </w:r>
      <w:r>
        <w:rPr>
          <w:spacing w:val="3"/>
          <w:sz w:val="21"/>
        </w:rPr>
        <w:t xml:space="preserve"> </w:t>
      </w:r>
      <w:r>
        <w:rPr>
          <w:sz w:val="21"/>
        </w:rPr>
        <w:t>house?</w:t>
      </w:r>
    </w:p>
    <w:p>
      <w:pPr>
        <w:pStyle w:val="BodyText"/>
        <w:spacing w:before="8"/>
        <w:rPr>
          <w:sz w:val="19"/>
        </w:rPr>
      </w:pPr>
    </w:p>
    <w:p>
      <w:pPr>
        <w:tabs>
          <w:tab w:val="left" w:pos="3256"/>
          <w:tab w:val="left" w:pos="6151"/>
        </w:tabs>
        <w:spacing w:before="0"/>
        <w:ind w:left="458" w:right="0" w:firstLine="0"/>
        <w:jc w:val="left"/>
        <w:rPr>
          <w:sz w:val="21"/>
        </w:rPr>
      </w:pPr>
      <w:r>
        <w:rPr>
          <w:sz w:val="21"/>
        </w:rPr>
        <w:t>A. He climbed the</w:t>
      </w:r>
      <w:r>
        <w:rPr>
          <w:spacing w:val="-3"/>
          <w:sz w:val="21"/>
        </w:rPr>
        <w:t xml:space="preserve"> </w:t>
      </w:r>
      <w:r>
        <w:rPr>
          <w:sz w:val="21"/>
        </w:rPr>
        <w:t>window</w:t>
      </w:r>
      <w:r>
        <w:rPr>
          <w:spacing w:val="-4"/>
          <w:sz w:val="21"/>
        </w:rPr>
        <w:t xml:space="preserve"> </w:t>
      </w:r>
      <w:r>
        <w:rPr>
          <w:sz w:val="21"/>
        </w:rPr>
        <w:t>in</w:t>
      </w:r>
      <w:r>
        <w:rPr>
          <w:sz w:val="21"/>
        </w:rPr>
        <w:tab/>
      </w:r>
      <w:r>
        <w:rPr>
          <w:sz w:val="21"/>
        </w:rPr>
        <w:t>B. He had the key to</w:t>
      </w:r>
      <w:r>
        <w:rPr>
          <w:spacing w:val="-1"/>
          <w:sz w:val="21"/>
        </w:rPr>
        <w:t xml:space="preserve"> </w:t>
      </w:r>
      <w:r>
        <w:rPr>
          <w:sz w:val="21"/>
        </w:rPr>
        <w:t>the</w:t>
      </w:r>
      <w:r>
        <w:rPr>
          <w:spacing w:val="-3"/>
          <w:sz w:val="21"/>
        </w:rPr>
        <w:t xml:space="preserve"> </w:t>
      </w:r>
      <w:r>
        <w:rPr>
          <w:sz w:val="21"/>
        </w:rPr>
        <w:t>house</w:t>
      </w:r>
      <w:r>
        <w:rPr>
          <w:sz w:val="21"/>
        </w:rPr>
        <w:tab/>
      </w:r>
      <w:r>
        <w:rPr>
          <w:sz w:val="21"/>
        </w:rPr>
        <w:t>C. He broke the</w:t>
      </w:r>
      <w:r>
        <w:rPr>
          <w:spacing w:val="2"/>
          <w:sz w:val="21"/>
        </w:rPr>
        <w:t xml:space="preserve"> </w:t>
      </w:r>
      <w:r>
        <w:rPr>
          <w:sz w:val="21"/>
        </w:rPr>
        <w:t>door</w:t>
      </w:r>
    </w:p>
    <w:p>
      <w:pPr>
        <w:pStyle w:val="BodyText"/>
        <w:spacing w:before="8"/>
        <w:rPr>
          <w:sz w:val="19"/>
        </w:rPr>
      </w:pPr>
    </w:p>
    <w:p>
      <w:pPr>
        <w:pStyle w:val="ListParagraph"/>
        <w:numPr>
          <w:ilvl w:val="0"/>
          <w:numId w:val="1"/>
        </w:numPr>
        <w:tabs>
          <w:tab w:val="left" w:pos="468"/>
        </w:tabs>
        <w:spacing w:before="0" w:after="0" w:line="240" w:lineRule="auto"/>
        <w:ind w:left="468" w:right="0" w:hanging="313"/>
        <w:jc w:val="left"/>
        <w:rPr>
          <w:sz w:val="21"/>
        </w:rPr>
      </w:pPr>
      <w:r>
        <w:rPr>
          <w:sz w:val="21"/>
        </w:rPr>
        <w:t>Why did the thief run out of the</w:t>
      </w:r>
      <w:r>
        <w:rPr>
          <w:spacing w:val="-1"/>
          <w:sz w:val="21"/>
        </w:rPr>
        <w:t xml:space="preserve"> </w:t>
      </w:r>
      <w:r>
        <w:rPr>
          <w:sz w:val="21"/>
        </w:rPr>
        <w:t>house?</w:t>
      </w:r>
    </w:p>
    <w:p>
      <w:pPr>
        <w:pStyle w:val="BodyText"/>
        <w:spacing w:before="8"/>
        <w:rPr>
          <w:sz w:val="19"/>
        </w:rPr>
      </w:pPr>
    </w:p>
    <w:p>
      <w:pPr>
        <w:tabs>
          <w:tab w:val="left" w:pos="4919"/>
        </w:tabs>
        <w:spacing w:before="0"/>
        <w:ind w:left="458" w:right="0" w:firstLine="0"/>
        <w:jc w:val="left"/>
        <w:rPr>
          <w:sz w:val="21"/>
        </w:rPr>
      </w:pPr>
      <w:r>
        <w:rPr>
          <w:sz w:val="21"/>
        </w:rPr>
        <w:t>A. Because he thought someone was in</w:t>
      </w:r>
      <w:r>
        <w:rPr>
          <w:spacing w:val="-9"/>
          <w:sz w:val="21"/>
        </w:rPr>
        <w:t xml:space="preserve"> </w:t>
      </w:r>
      <w:r>
        <w:rPr>
          <w:sz w:val="21"/>
        </w:rPr>
        <w:t>the house</w:t>
      </w:r>
      <w:r>
        <w:rPr>
          <w:sz w:val="21"/>
        </w:rPr>
        <w:tab/>
      </w:r>
      <w:r>
        <w:rPr>
          <w:sz w:val="21"/>
        </w:rPr>
        <w:t>B. Because he had to move his bag out of</w:t>
      </w:r>
      <w:r>
        <w:rPr>
          <w:spacing w:val="-7"/>
          <w:sz w:val="21"/>
        </w:rPr>
        <w:t xml:space="preserve"> </w:t>
      </w:r>
      <w:r>
        <w:rPr>
          <w:sz w:val="21"/>
        </w:rPr>
        <w:t>it.</w:t>
      </w:r>
    </w:p>
    <w:p>
      <w:pPr>
        <w:pStyle w:val="BodyText"/>
        <w:spacing w:before="8"/>
        <w:rPr>
          <w:sz w:val="19"/>
        </w:rPr>
      </w:pPr>
    </w:p>
    <w:p>
      <w:pPr>
        <w:spacing w:before="0"/>
        <w:ind w:left="470" w:right="0" w:firstLine="0"/>
        <w:jc w:val="left"/>
        <w:rPr>
          <w:sz w:val="21"/>
        </w:rPr>
      </w:pPr>
      <w:r>
        <w:rPr>
          <w:sz w:val="21"/>
        </w:rPr>
        <w:t>C. Because he stole everything he wanted</w:t>
      </w:r>
    </w:p>
    <w:p>
      <w:pPr>
        <w:pStyle w:val="BodyText"/>
        <w:spacing w:before="8"/>
        <w:rPr>
          <w:sz w:val="19"/>
        </w:rPr>
      </w:pPr>
    </w:p>
    <w:p>
      <w:pPr>
        <w:pStyle w:val="ListParagraph"/>
        <w:numPr>
          <w:ilvl w:val="0"/>
          <w:numId w:val="1"/>
        </w:numPr>
        <w:tabs>
          <w:tab w:val="left" w:pos="468"/>
        </w:tabs>
        <w:spacing w:before="0" w:after="0" w:line="240" w:lineRule="auto"/>
        <w:ind w:left="468" w:right="0" w:hanging="313"/>
        <w:jc w:val="left"/>
        <w:rPr>
          <w:sz w:val="21"/>
        </w:rPr>
      </w:pPr>
      <w:r>
        <w:rPr>
          <w:sz w:val="21"/>
        </w:rPr>
        <w:t>Who said “What are you doing”?</w:t>
      </w:r>
    </w:p>
    <w:p>
      <w:pPr>
        <w:pStyle w:val="BodyText"/>
        <w:spacing w:before="8"/>
        <w:rPr>
          <w:sz w:val="19"/>
        </w:rPr>
      </w:pPr>
    </w:p>
    <w:p>
      <w:pPr>
        <w:tabs>
          <w:tab w:val="left" w:pos="2920"/>
          <w:tab w:val="left" w:pos="5303"/>
        </w:tabs>
        <w:spacing w:before="0"/>
        <w:ind w:left="458" w:right="0" w:firstLine="0"/>
        <w:jc w:val="left"/>
        <w:rPr>
          <w:sz w:val="21"/>
        </w:rPr>
      </w:pPr>
      <w:r>
        <w:rPr>
          <w:sz w:val="21"/>
        </w:rPr>
        <w:t>A.</w:t>
      </w:r>
      <w:r>
        <w:rPr>
          <w:spacing w:val="-4"/>
          <w:sz w:val="21"/>
        </w:rPr>
        <w:t xml:space="preserve"> </w:t>
      </w:r>
      <w:r>
        <w:rPr>
          <w:sz w:val="21"/>
        </w:rPr>
        <w:t>The man</w:t>
      </w:r>
      <w:r>
        <w:rPr>
          <w:sz w:val="21"/>
        </w:rPr>
        <w:tab/>
      </w:r>
      <w:r>
        <w:rPr>
          <w:sz w:val="21"/>
        </w:rPr>
        <w:t>B.</w:t>
      </w:r>
      <w:r>
        <w:rPr>
          <w:spacing w:val="-3"/>
          <w:sz w:val="21"/>
        </w:rPr>
        <w:t xml:space="preserve"> </w:t>
      </w:r>
      <w:r>
        <w:rPr>
          <w:sz w:val="21"/>
        </w:rPr>
        <w:t>The parrot</w:t>
      </w:r>
      <w:r>
        <w:rPr>
          <w:sz w:val="21"/>
        </w:rPr>
        <w:tab/>
      </w:r>
      <w:r>
        <w:rPr>
          <w:sz w:val="21"/>
        </w:rPr>
        <w:t>C. The</w:t>
      </w:r>
      <w:r>
        <w:rPr>
          <w:spacing w:val="-3"/>
          <w:sz w:val="21"/>
        </w:rPr>
        <w:t xml:space="preserve"> </w:t>
      </w:r>
      <w:r>
        <w:rPr>
          <w:sz w:val="21"/>
        </w:rPr>
        <w:t>thief</w:t>
      </w:r>
    </w:p>
    <w:p>
      <w:pPr>
        <w:spacing w:after="0"/>
        <w:jc w:val="left"/>
        <w:rPr>
          <w:sz w:val="21"/>
        </w:rPr>
        <w:sectPr>
          <w:pgSz w:w="11910" w:h="16840"/>
          <w:pgMar w:top="1460" w:right="1040" w:bottom="1160" w:left="1080" w:header="0" w:footer="975" w:gutter="0"/>
          <w:cols w:space="708"/>
        </w:sectPr>
      </w:pPr>
    </w:p>
    <w:p>
      <w:pPr>
        <w:pStyle w:val="Heading1"/>
        <w:spacing w:line="397" w:lineRule="exact"/>
        <w:ind w:right="233"/>
        <w:rPr>
          <w:rFonts w:ascii="Microsoft JhengHei" w:eastAsia="Microsoft JhengHei" w:hint="eastAsia"/>
        </w:rPr>
      </w:pPr>
      <w:r>
        <w:rPr>
          <w:rFonts w:ascii="Microsoft JhengHei" w:eastAsia="Microsoft JhengHei" w:hint="eastAsia"/>
        </w:rPr>
        <w:t>第二部分  笔试部分</w:t>
      </w:r>
    </w:p>
    <w:p>
      <w:pPr>
        <w:pStyle w:val="BodyText"/>
        <w:spacing w:before="209"/>
        <w:ind w:left="155"/>
        <w:rPr>
          <w:rFonts w:ascii="宋体" w:eastAsia="宋体" w:hint="eastAsia"/>
        </w:rPr>
      </w:pPr>
      <w:r>
        <w:rPr>
          <w:rFonts w:ascii="宋体" w:eastAsia="宋体" w:hint="eastAsia"/>
        </w:rPr>
        <w:t>二、单项选择（</w:t>
      </w:r>
      <w:r>
        <w:rPr>
          <w:rFonts w:ascii="宋体" w:eastAsia="宋体" w:hint="eastAsia"/>
          <w:spacing w:val="-30"/>
        </w:rPr>
        <w:t xml:space="preserve">共 </w:t>
      </w:r>
      <w:r>
        <w:t xml:space="preserve">15 </w:t>
      </w:r>
      <w:r>
        <w:rPr>
          <w:rFonts w:ascii="宋体" w:eastAsia="宋体" w:hint="eastAsia"/>
          <w:spacing w:val="-9"/>
        </w:rPr>
        <w:t xml:space="preserve">小题，每小题 </w:t>
      </w:r>
      <w:r>
        <w:t xml:space="preserve">1 </w:t>
      </w:r>
      <w:r>
        <w:rPr>
          <w:rFonts w:ascii="宋体" w:eastAsia="宋体" w:hint="eastAsia"/>
          <w:spacing w:val="-12"/>
        </w:rPr>
        <w:t xml:space="preserve">分，满分 </w:t>
      </w:r>
      <w:r>
        <w:t xml:space="preserve">15 </w:t>
      </w:r>
      <w:r>
        <w:rPr>
          <w:rFonts w:ascii="宋体" w:eastAsia="宋体" w:hint="eastAsia"/>
        </w:rPr>
        <w:t>分）</w:t>
      </w:r>
    </w:p>
    <w:p>
      <w:pPr>
        <w:pStyle w:val="BodyText"/>
        <w:tabs>
          <w:tab w:val="left" w:pos="635"/>
        </w:tabs>
        <w:spacing w:before="160"/>
        <w:ind w:left="155"/>
      </w:pPr>
      <w:r>
        <w:rPr>
          <w:rFonts w:ascii="宋体" w:eastAsia="宋体" w:hint="eastAsia"/>
        </w:rPr>
        <w:t>（</w:t>
      </w:r>
      <w:r>
        <w:rPr>
          <w:rFonts w:ascii="宋体" w:eastAsia="宋体" w:hint="eastAsia"/>
        </w:rPr>
        <w:tab/>
      </w:r>
      <w:r>
        <w:rPr>
          <w:rFonts w:ascii="宋体" w:eastAsia="宋体" w:hint="eastAsia"/>
        </w:rPr>
        <w:t>）</w:t>
      </w:r>
      <w:r>
        <w:t>26. ---I am sorry to interrupt you and Max</w:t>
      </w:r>
      <w:r>
        <w:rPr>
          <w:spacing w:val="2"/>
        </w:rPr>
        <w:t xml:space="preserve"> </w:t>
      </w:r>
      <w:r>
        <w:t>!</w:t>
      </w:r>
    </w:p>
    <w:p>
      <w:pPr>
        <w:pStyle w:val="BodyText"/>
        <w:tabs>
          <w:tab w:val="left" w:pos="2915"/>
        </w:tabs>
        <w:spacing w:before="177"/>
        <w:ind w:left="1116"/>
      </w:pPr>
      <w:r>
        <w:t>---</w:t>
      </w:r>
      <w:r>
        <w:tab/>
      </w:r>
      <w:r>
        <w:rPr>
          <w:spacing w:val="-6"/>
        </w:rPr>
        <w:t xml:space="preserve">.We </w:t>
      </w:r>
      <w:r>
        <w:t>are having a free</w:t>
      </w:r>
      <w:r>
        <w:rPr>
          <w:spacing w:val="6"/>
        </w:rPr>
        <w:t xml:space="preserve"> </w:t>
      </w:r>
      <w:r>
        <w:t>talk.</w:t>
      </w:r>
    </w:p>
    <w:p>
      <w:pPr>
        <w:pStyle w:val="BodyText"/>
        <w:spacing w:before="0" w:line="20" w:lineRule="exact"/>
        <w:ind w:left="1411"/>
        <w:rPr>
          <w:sz w:val="2"/>
        </w:rPr>
      </w:pPr>
      <w:r>
        <w:rPr>
          <w:sz w:val="2"/>
        </w:rPr>
        <w:pict>
          <v:group id="_x0000_s1026" o:spid="_x0000_i1026" style="width:1in;height:0.5pt" coordsize="1440,10">
            <v:line id="_x0000_s1027" o:spid="_x0000_s1027" style="position:absolute" from="0,100" to="28800,100" coordsize="21600,21600" stroked="t" strokecolor="black"/>
            <w10:anchorlock/>
          </v:group>
        </w:pict>
      </w:r>
    </w:p>
    <w:p>
      <w:pPr>
        <w:pStyle w:val="BodyText"/>
        <w:tabs>
          <w:tab w:val="left" w:pos="2848"/>
          <w:tab w:val="left" w:pos="5395"/>
          <w:tab w:val="left" w:pos="7187"/>
        </w:tabs>
        <w:spacing w:before="172"/>
        <w:ind w:left="876"/>
      </w:pPr>
      <w:r>
        <w:t>A.Never</w:t>
      </w:r>
      <w:r>
        <w:rPr>
          <w:spacing w:val="-2"/>
        </w:rPr>
        <w:t xml:space="preserve"> </w:t>
      </w:r>
      <w:r>
        <w:t>mind</w:t>
      </w:r>
      <w:r>
        <w:tab/>
      </w:r>
      <w:r>
        <w:t>B.That would be</w:t>
      </w:r>
      <w:r>
        <w:rPr>
          <w:spacing w:val="-2"/>
        </w:rPr>
        <w:t xml:space="preserve"> </w:t>
      </w:r>
      <w:r>
        <w:t>nice</w:t>
      </w:r>
      <w:r>
        <w:tab/>
      </w:r>
      <w:r>
        <w:t>C.I</w:t>
      </w:r>
      <w:r>
        <w:rPr>
          <w:spacing w:val="-1"/>
        </w:rPr>
        <w:t xml:space="preserve"> </w:t>
      </w:r>
      <w:r>
        <w:t>hope</w:t>
      </w:r>
      <w:r>
        <w:rPr>
          <w:spacing w:val="-1"/>
        </w:rPr>
        <w:t xml:space="preserve"> </w:t>
      </w:r>
      <w:r>
        <w:t>not</w:t>
      </w:r>
      <w:r>
        <w:tab/>
      </w:r>
      <w:r>
        <w:t>D. Go</w:t>
      </w:r>
      <w:r>
        <w:rPr>
          <w:spacing w:val="-1"/>
        </w:rPr>
        <w:t xml:space="preserve"> </w:t>
      </w:r>
      <w:r>
        <w:t>ahead</w:t>
      </w:r>
    </w:p>
    <w:p>
      <w:pPr>
        <w:pStyle w:val="BodyText"/>
        <w:tabs>
          <w:tab w:val="left" w:pos="635"/>
        </w:tabs>
        <w:spacing w:before="176"/>
        <w:ind w:left="155"/>
      </w:pPr>
      <w:r>
        <w:rPr>
          <w:rFonts w:ascii="宋体" w:eastAsia="宋体" w:hAnsi="宋体" w:hint="eastAsia"/>
        </w:rPr>
        <w:t>（</w:t>
      </w:r>
      <w:r>
        <w:rPr>
          <w:rFonts w:ascii="宋体" w:eastAsia="宋体" w:hAnsi="宋体" w:hint="eastAsia"/>
        </w:rPr>
        <w:tab/>
      </w:r>
      <w:r>
        <w:rPr>
          <w:rFonts w:ascii="宋体" w:eastAsia="宋体" w:hAnsi="宋体" w:hint="eastAsia"/>
        </w:rPr>
        <w:t>）</w:t>
      </w:r>
      <w:r>
        <w:t xml:space="preserve">27.---Tom Sawyer asked a question just </w:t>
      </w:r>
      <w:r>
        <w:rPr>
          <w:spacing w:val="-4"/>
        </w:rPr>
        <w:t xml:space="preserve">now, </w:t>
      </w:r>
      <w:r>
        <w:t>didn’t</w:t>
      </w:r>
      <w:r>
        <w:rPr>
          <w:spacing w:val="-5"/>
        </w:rPr>
        <w:t xml:space="preserve"> </w:t>
      </w:r>
      <w:r>
        <w:t>he?</w:t>
      </w:r>
    </w:p>
    <w:p>
      <w:pPr>
        <w:pStyle w:val="BodyText"/>
        <w:tabs>
          <w:tab w:val="left" w:pos="4187"/>
        </w:tabs>
        <w:spacing w:before="176"/>
        <w:ind w:left="1116"/>
      </w:pPr>
      <w:r>
        <w:t xml:space="preserve">--- </w:t>
      </w:r>
      <w:r>
        <w:rPr>
          <w:spacing w:val="-6"/>
        </w:rPr>
        <w:t xml:space="preserve">Yes, </w:t>
      </w:r>
      <w:r>
        <w:t>but</w:t>
      </w:r>
      <w:r>
        <w:rPr>
          <w:spacing w:val="-6"/>
        </w:rPr>
        <w:t xml:space="preserve"> </w:t>
      </w:r>
      <w:r>
        <w:t>it</w:t>
      </w:r>
      <w:r>
        <w:rPr>
          <w:spacing w:val="-1"/>
        </w:rPr>
        <w:t xml:space="preserve"> </w:t>
      </w:r>
      <w:r>
        <w:t>was</w:t>
      </w:r>
      <w:r>
        <w:tab/>
      </w:r>
      <w:r>
        <w:t>that nobody could answer</w:t>
      </w:r>
      <w:r>
        <w:rPr>
          <w:spacing w:val="4"/>
        </w:rPr>
        <w:t xml:space="preserve"> </w:t>
      </w:r>
      <w:r>
        <w:t>it.</w:t>
      </w:r>
    </w:p>
    <w:p>
      <w:pPr>
        <w:pStyle w:val="BodyText"/>
        <w:spacing w:before="0" w:line="20" w:lineRule="exact"/>
        <w:ind w:left="2863"/>
        <w:rPr>
          <w:sz w:val="2"/>
        </w:rPr>
      </w:pPr>
      <w:r>
        <w:rPr>
          <w:sz w:val="2"/>
        </w:rPr>
        <w:pict>
          <v:group id="_x0000_s1028" o:spid="_x0000_i1028" style="width:66pt;height:0.5pt" coordsize="1320,10">
            <v:line id="_x0000_s1029" o:spid="_x0000_s1029" style="position:absolute" from="0,100" to="26400,100" coordsize="21600,21600" stroked="t" strokecolor="black"/>
            <w10:anchorlock/>
          </v:group>
        </w:pict>
      </w:r>
    </w:p>
    <w:p>
      <w:pPr>
        <w:pStyle w:val="BodyText"/>
        <w:tabs>
          <w:tab w:val="left" w:pos="2771"/>
          <w:tab w:val="left" w:pos="4665"/>
          <w:tab w:val="left" w:pos="6962"/>
        </w:tabs>
        <w:spacing w:before="172"/>
        <w:ind w:left="741"/>
      </w:pPr>
      <w:r>
        <w:t>A.</w:t>
      </w:r>
      <w:r>
        <w:rPr>
          <w:spacing w:val="-1"/>
        </w:rPr>
        <w:t xml:space="preserve"> </w:t>
      </w:r>
      <w:r>
        <w:t>very</w:t>
      </w:r>
      <w:r>
        <w:rPr>
          <w:spacing w:val="-2"/>
        </w:rPr>
        <w:t xml:space="preserve"> </w:t>
      </w:r>
      <w:r>
        <w:t>difficult</w:t>
      </w:r>
      <w:r>
        <w:tab/>
      </w:r>
      <w:r>
        <w:t>B.</w:t>
      </w:r>
      <w:r>
        <w:rPr>
          <w:spacing w:val="-2"/>
        </w:rPr>
        <w:t xml:space="preserve"> </w:t>
      </w:r>
      <w:r>
        <w:t>too</w:t>
      </w:r>
      <w:r>
        <w:rPr>
          <w:spacing w:val="-1"/>
        </w:rPr>
        <w:t xml:space="preserve"> </w:t>
      </w:r>
      <w:r>
        <w:t>difficult</w:t>
      </w:r>
      <w:r>
        <w:tab/>
      </w:r>
      <w:r>
        <w:t>C.</w:t>
      </w:r>
      <w:r>
        <w:rPr>
          <w:spacing w:val="-2"/>
        </w:rPr>
        <w:t xml:space="preserve"> </w:t>
      </w:r>
      <w:r>
        <w:t>difficult</w:t>
      </w:r>
      <w:r>
        <w:rPr>
          <w:spacing w:val="-4"/>
        </w:rPr>
        <w:t xml:space="preserve"> </w:t>
      </w:r>
      <w:r>
        <w:t>enough</w:t>
      </w:r>
      <w:r>
        <w:tab/>
      </w:r>
      <w:r>
        <w:t>D. so</w:t>
      </w:r>
      <w:r>
        <w:rPr>
          <w:spacing w:val="-1"/>
        </w:rPr>
        <w:t xml:space="preserve"> </w:t>
      </w:r>
      <w:r>
        <w:t>difficult</w:t>
      </w:r>
    </w:p>
    <w:p>
      <w:pPr>
        <w:pStyle w:val="BodyText"/>
        <w:tabs>
          <w:tab w:val="left" w:pos="635"/>
          <w:tab w:val="left" w:pos="4943"/>
        </w:tabs>
        <w:spacing w:before="176"/>
        <w:ind w:left="155"/>
      </w:pPr>
      <w:r>
        <w:rPr>
          <w:rFonts w:ascii="宋体" w:eastAsia="宋体" w:hint="eastAsia"/>
        </w:rPr>
        <w:t>（</w:t>
      </w:r>
      <w:r>
        <w:rPr>
          <w:rFonts w:ascii="宋体" w:eastAsia="宋体" w:hint="eastAsia"/>
        </w:rPr>
        <w:tab/>
      </w:r>
      <w:r>
        <w:rPr>
          <w:rFonts w:ascii="宋体" w:eastAsia="宋体" w:hint="eastAsia"/>
          <w:spacing w:val="-3"/>
        </w:rPr>
        <w:t>）</w:t>
      </w:r>
      <w:r>
        <w:rPr>
          <w:spacing w:val="-3"/>
        </w:rPr>
        <w:t xml:space="preserve">28.---You </w:t>
      </w:r>
      <w:r>
        <w:t>go ahead</w:t>
      </w:r>
      <w:r>
        <w:rPr>
          <w:spacing w:val="1"/>
        </w:rPr>
        <w:t xml:space="preserve"> </w:t>
      </w:r>
      <w:r>
        <w:t>first,I</w:t>
      </w:r>
      <w:r>
        <w:rPr>
          <w:spacing w:val="1"/>
        </w:rPr>
        <w:t xml:space="preserve"> </w:t>
      </w:r>
      <w:r>
        <w:t>will</w:t>
      </w:r>
      <w:r>
        <w:rPr>
          <w:u w:val="single"/>
        </w:rPr>
        <w:t xml:space="preserve"> </w:t>
      </w:r>
      <w:r>
        <w:rPr>
          <w:u w:val="single"/>
        </w:rPr>
        <w:tab/>
      </w:r>
      <w:r>
        <w:t>later.</w:t>
      </w:r>
    </w:p>
    <w:p>
      <w:pPr>
        <w:pStyle w:val="BodyText"/>
        <w:spacing w:before="177"/>
        <w:ind w:left="1116"/>
      </w:pPr>
      <w:r>
        <w:t>--- OK,see you soon.</w:t>
      </w:r>
    </w:p>
    <w:p>
      <w:pPr>
        <w:pStyle w:val="BodyText"/>
        <w:tabs>
          <w:tab w:val="left" w:pos="2642"/>
          <w:tab w:val="left" w:pos="4514"/>
          <w:tab w:val="left" w:pos="6388"/>
        </w:tabs>
        <w:spacing w:before="192"/>
        <w:ind w:left="741"/>
      </w:pPr>
      <w:r>
        <w:t>A.</w:t>
      </w:r>
      <w:r>
        <w:rPr>
          <w:spacing w:val="1"/>
        </w:rPr>
        <w:t xml:space="preserve"> </w:t>
      </w:r>
      <w:r>
        <w:t>come</w:t>
      </w:r>
      <w:r>
        <w:rPr>
          <w:spacing w:val="-2"/>
        </w:rPr>
        <w:t xml:space="preserve"> </w:t>
      </w:r>
      <w:r>
        <w:t>over</w:t>
      </w:r>
      <w:r>
        <w:tab/>
      </w:r>
      <w:r>
        <w:t>B.</w:t>
      </w:r>
      <w:r>
        <w:rPr>
          <w:spacing w:val="-1"/>
        </w:rPr>
        <w:t xml:space="preserve"> </w:t>
      </w:r>
      <w:r>
        <w:t>come along</w:t>
      </w:r>
      <w:r>
        <w:tab/>
      </w:r>
      <w:r>
        <w:t>C.</w:t>
      </w:r>
      <w:r>
        <w:rPr>
          <w:spacing w:val="-1"/>
        </w:rPr>
        <w:t xml:space="preserve"> </w:t>
      </w:r>
      <w:r>
        <w:t>come about</w:t>
      </w:r>
      <w:r>
        <w:tab/>
      </w:r>
      <w:r>
        <w:t>D. come</w:t>
      </w:r>
      <w:r>
        <w:rPr>
          <w:spacing w:val="-1"/>
        </w:rPr>
        <w:t xml:space="preserve"> </w:t>
      </w:r>
      <w:r>
        <w:t>out</w:t>
      </w:r>
    </w:p>
    <w:p>
      <w:pPr>
        <w:pStyle w:val="BodyText"/>
        <w:tabs>
          <w:tab w:val="left" w:pos="635"/>
        </w:tabs>
        <w:spacing w:before="176"/>
        <w:ind w:left="155"/>
      </w:pPr>
      <w:r>
        <w:rPr>
          <w:rFonts w:ascii="宋体" w:eastAsia="宋体" w:hint="eastAsia"/>
        </w:rPr>
        <w:t>（</w:t>
      </w:r>
      <w:r>
        <w:rPr>
          <w:rFonts w:ascii="宋体" w:eastAsia="宋体" w:hint="eastAsia"/>
        </w:rPr>
        <w:tab/>
      </w:r>
      <w:r>
        <w:rPr>
          <w:rFonts w:ascii="宋体" w:eastAsia="宋体" w:hint="eastAsia"/>
        </w:rPr>
        <w:t>）</w:t>
      </w:r>
      <w:r>
        <w:t>29.--Excuse me, can you tell me how to get to the</w:t>
      </w:r>
      <w:r>
        <w:rPr>
          <w:spacing w:val="-7"/>
        </w:rPr>
        <w:t xml:space="preserve"> </w:t>
      </w:r>
      <w:r>
        <w:t>WC?</w:t>
      </w:r>
    </w:p>
    <w:p>
      <w:pPr>
        <w:pStyle w:val="BodyText"/>
        <w:tabs>
          <w:tab w:val="left" w:pos="7679"/>
        </w:tabs>
        <w:spacing w:before="176"/>
        <w:ind w:left="996"/>
      </w:pPr>
      <w:r>
        <w:t>-- Go along the hallway and then you will see a sign</w:t>
      </w:r>
      <w:r>
        <w:rPr>
          <w:spacing w:val="-11"/>
        </w:rPr>
        <w:t xml:space="preserve"> </w:t>
      </w:r>
      <w:r>
        <w:t>which will</w:t>
      </w:r>
      <w:r>
        <w:rPr>
          <w:u w:val="single"/>
        </w:rPr>
        <w:t xml:space="preserve"> </w:t>
      </w:r>
      <w:r>
        <w:rPr>
          <w:u w:val="single"/>
        </w:rPr>
        <w:tab/>
      </w:r>
      <w:r>
        <w:t>you to</w:t>
      </w:r>
      <w:r>
        <w:rPr>
          <w:spacing w:val="2"/>
        </w:rPr>
        <w:t xml:space="preserve"> </w:t>
      </w:r>
      <w:r>
        <w:t>it.</w:t>
      </w:r>
    </w:p>
    <w:p>
      <w:pPr>
        <w:pStyle w:val="BodyText"/>
        <w:tabs>
          <w:tab w:val="left" w:pos="2260"/>
          <w:tab w:val="left" w:pos="3647"/>
          <w:tab w:val="left" w:pos="4929"/>
        </w:tabs>
        <w:spacing w:before="192"/>
        <w:ind w:left="741"/>
      </w:pPr>
      <w:r>
        <w:t>A.</w:t>
      </w:r>
      <w:r>
        <w:rPr>
          <w:spacing w:val="1"/>
        </w:rPr>
        <w:t xml:space="preserve"> </w:t>
      </w:r>
      <w:r>
        <w:t>follow</w:t>
      </w:r>
      <w:r>
        <w:tab/>
      </w:r>
      <w:r>
        <w:t>B.</w:t>
      </w:r>
      <w:r>
        <w:rPr>
          <w:spacing w:val="1"/>
        </w:rPr>
        <w:t xml:space="preserve"> </w:t>
      </w:r>
      <w:r>
        <w:t>show</w:t>
      </w:r>
      <w:r>
        <w:tab/>
      </w:r>
      <w:r>
        <w:t>C. lead</w:t>
      </w:r>
      <w:r>
        <w:tab/>
      </w:r>
      <w:r>
        <w:t>D. leave</w:t>
      </w:r>
    </w:p>
    <w:p>
      <w:pPr>
        <w:pStyle w:val="BodyText"/>
        <w:tabs>
          <w:tab w:val="left" w:pos="635"/>
        </w:tabs>
        <w:spacing w:before="176"/>
        <w:ind w:left="155"/>
      </w:pPr>
      <w:r>
        <w:rPr>
          <w:rFonts w:ascii="宋体" w:eastAsia="宋体" w:hAnsi="宋体" w:hint="eastAsia"/>
        </w:rPr>
        <w:t>（</w:t>
      </w:r>
      <w:r>
        <w:rPr>
          <w:rFonts w:ascii="宋体" w:eastAsia="宋体" w:hAnsi="宋体" w:hint="eastAsia"/>
        </w:rPr>
        <w:tab/>
      </w:r>
      <w:r>
        <w:rPr>
          <w:rFonts w:ascii="宋体" w:eastAsia="宋体" w:hAnsi="宋体" w:hint="eastAsia"/>
        </w:rPr>
        <w:t>）</w:t>
      </w:r>
      <w:r>
        <w:t>30.—I heard Fred fought over almost everything with his</w:t>
      </w:r>
      <w:r>
        <w:rPr>
          <w:spacing w:val="-3"/>
        </w:rPr>
        <w:t xml:space="preserve"> </w:t>
      </w:r>
      <w:r>
        <w:t>classmates.</w:t>
      </w:r>
    </w:p>
    <w:p>
      <w:pPr>
        <w:pStyle w:val="BodyText"/>
        <w:tabs>
          <w:tab w:val="left" w:pos="6107"/>
        </w:tabs>
        <w:spacing w:before="177"/>
        <w:ind w:left="1236"/>
      </w:pPr>
      <w:r>
        <w:t>--From the first day of school ,</w:t>
      </w:r>
      <w:r>
        <w:rPr>
          <w:spacing w:val="-7"/>
        </w:rPr>
        <w:t xml:space="preserve"> </w:t>
      </w:r>
      <w:r>
        <w:t>the</w:t>
      </w:r>
      <w:r>
        <w:rPr>
          <w:spacing w:val="-2"/>
        </w:rPr>
        <w:t xml:space="preserve"> </w:t>
      </w:r>
      <w:r>
        <w:t>teachers</w:t>
      </w:r>
      <w:r>
        <w:rPr>
          <w:u w:val="single"/>
        </w:rPr>
        <w:t xml:space="preserve"> </w:t>
      </w:r>
      <w:r>
        <w:rPr>
          <w:u w:val="single"/>
        </w:rPr>
        <w:tab/>
      </w:r>
      <w:r>
        <w:t>him down as a</w:t>
      </w:r>
      <w:r>
        <w:rPr>
          <w:spacing w:val="-2"/>
        </w:rPr>
        <w:t xml:space="preserve"> </w:t>
      </w:r>
      <w:r>
        <w:t>troublemaker</w:t>
      </w:r>
    </w:p>
    <w:p>
      <w:pPr>
        <w:pStyle w:val="BodyText"/>
        <w:tabs>
          <w:tab w:val="left" w:pos="3220"/>
          <w:tab w:val="left" w:pos="5661"/>
          <w:tab w:val="left" w:pos="7687"/>
        </w:tabs>
        <w:spacing w:before="192"/>
        <w:ind w:left="861"/>
      </w:pPr>
      <w:r>
        <w:t>A. signed</w:t>
      </w:r>
      <w:r>
        <w:tab/>
      </w:r>
      <w:r>
        <w:t>B. marked</w:t>
      </w:r>
      <w:r>
        <w:tab/>
      </w:r>
      <w:r>
        <w:t>C. researched</w:t>
      </w:r>
      <w:r>
        <w:tab/>
      </w:r>
      <w:r>
        <w:t>D.</w:t>
      </w:r>
      <w:r>
        <w:rPr>
          <w:spacing w:val="-1"/>
        </w:rPr>
        <w:t xml:space="preserve"> </w:t>
      </w:r>
      <w:r>
        <w:t>considered</w:t>
      </w:r>
    </w:p>
    <w:p>
      <w:pPr>
        <w:tabs>
          <w:tab w:val="left" w:pos="635"/>
        </w:tabs>
        <w:spacing w:before="176"/>
        <w:ind w:left="155" w:right="0" w:firstLine="0"/>
        <w:jc w:val="left"/>
        <w:rPr>
          <w:rFonts w:ascii="宋体" w:eastAsia="宋体" w:hAnsi="宋体" w:hint="eastAsia"/>
          <w:sz w:val="24"/>
        </w:rPr>
      </w:pPr>
      <w:r>
        <w:rPr>
          <w:rFonts w:ascii="宋体" w:eastAsia="宋体" w:hAnsi="宋体" w:hint="eastAsia"/>
          <w:sz w:val="24"/>
        </w:rPr>
        <w:t>（</w:t>
      </w:r>
      <w:r>
        <w:rPr>
          <w:rFonts w:ascii="宋体" w:eastAsia="宋体" w:hAnsi="宋体" w:hint="eastAsia"/>
          <w:sz w:val="24"/>
        </w:rPr>
        <w:tab/>
      </w:r>
      <w:r>
        <w:rPr>
          <w:rFonts w:ascii="宋体" w:eastAsia="宋体" w:hAnsi="宋体" w:hint="eastAsia"/>
          <w:sz w:val="24"/>
        </w:rPr>
        <w:t>）</w:t>
      </w:r>
      <w:r>
        <w:rPr>
          <w:sz w:val="24"/>
        </w:rPr>
        <w:t>31.</w:t>
      </w:r>
      <w:r>
        <w:rPr>
          <w:spacing w:val="-1"/>
          <w:sz w:val="24"/>
        </w:rPr>
        <w:t xml:space="preserve"> </w:t>
      </w:r>
      <w:r>
        <w:rPr>
          <w:spacing w:val="-3"/>
          <w:sz w:val="24"/>
        </w:rPr>
        <w:t>---It’s</w:t>
      </w:r>
      <w:r>
        <w:rPr>
          <w:spacing w:val="-4"/>
          <w:sz w:val="24"/>
        </w:rPr>
        <w:t xml:space="preserve"> </w:t>
      </w:r>
      <w:r>
        <w:rPr>
          <w:sz w:val="24"/>
        </w:rPr>
        <w:t>beneficial</w:t>
      </w:r>
      <w:r>
        <w:rPr>
          <w:spacing w:val="2"/>
          <w:sz w:val="24"/>
        </w:rPr>
        <w:t xml:space="preserve"> </w:t>
      </w:r>
      <w:r>
        <w:rPr>
          <w:sz w:val="24"/>
        </w:rPr>
        <w:t>to</w:t>
      </w:r>
      <w:r>
        <w:rPr>
          <w:spacing w:val="-1"/>
          <w:sz w:val="24"/>
        </w:rPr>
        <w:t xml:space="preserve"> </w:t>
      </w:r>
      <w:r>
        <w:rPr>
          <w:sz w:val="24"/>
        </w:rPr>
        <w:t>read</w:t>
      </w:r>
      <w:r>
        <w:rPr>
          <w:spacing w:val="1"/>
          <w:sz w:val="24"/>
        </w:rPr>
        <w:t xml:space="preserve"> </w:t>
      </w:r>
      <w:r>
        <w:rPr>
          <w:sz w:val="24"/>
        </w:rPr>
        <w:t>some</w:t>
      </w:r>
      <w:r>
        <w:rPr>
          <w:spacing w:val="-4"/>
          <w:sz w:val="24"/>
        </w:rPr>
        <w:t xml:space="preserve"> </w:t>
      </w:r>
      <w:r>
        <w:rPr>
          <w:sz w:val="24"/>
        </w:rPr>
        <w:t>classics</w:t>
      </w:r>
      <w:r>
        <w:rPr>
          <w:spacing w:val="1"/>
          <w:sz w:val="24"/>
        </w:rPr>
        <w:t xml:space="preserve"> </w:t>
      </w:r>
      <w:r>
        <w:rPr>
          <w:sz w:val="24"/>
        </w:rPr>
        <w:t>,such</w:t>
      </w:r>
      <w:r>
        <w:rPr>
          <w:spacing w:val="-1"/>
          <w:sz w:val="24"/>
        </w:rPr>
        <w:t xml:space="preserve"> </w:t>
      </w:r>
      <w:r>
        <w:rPr>
          <w:sz w:val="24"/>
        </w:rPr>
        <w:t>as</w:t>
      </w:r>
      <w:r>
        <w:rPr>
          <w:spacing w:val="2"/>
          <w:sz w:val="24"/>
        </w:rPr>
        <w:t xml:space="preserve"> </w:t>
      </w:r>
      <w:r>
        <w:rPr>
          <w:i/>
          <w:sz w:val="24"/>
        </w:rPr>
        <w:t>the</w:t>
      </w:r>
      <w:r>
        <w:rPr>
          <w:i/>
          <w:spacing w:val="-2"/>
          <w:sz w:val="24"/>
        </w:rPr>
        <w:t xml:space="preserve"> </w:t>
      </w:r>
      <w:r>
        <w:rPr>
          <w:i/>
          <w:sz w:val="24"/>
        </w:rPr>
        <w:t>Ordinary</w:t>
      </w:r>
      <w:r>
        <w:rPr>
          <w:i/>
          <w:spacing w:val="-1"/>
          <w:sz w:val="24"/>
        </w:rPr>
        <w:t xml:space="preserve"> </w:t>
      </w:r>
      <w:r>
        <w:rPr>
          <w:i/>
          <w:spacing w:val="-4"/>
          <w:sz w:val="24"/>
        </w:rPr>
        <w:t>World</w:t>
      </w:r>
      <w:r>
        <w:rPr>
          <w:spacing w:val="-4"/>
          <w:sz w:val="24"/>
        </w:rPr>
        <w:t>(</w:t>
      </w:r>
      <w:r>
        <w:rPr>
          <w:rFonts w:ascii="宋体" w:eastAsia="宋体" w:hAnsi="宋体" w:hint="eastAsia"/>
          <w:sz w:val="24"/>
        </w:rPr>
        <w:t>平凡的世界）</w:t>
      </w:r>
    </w:p>
    <w:p>
      <w:pPr>
        <w:pStyle w:val="BodyText"/>
        <w:tabs>
          <w:tab w:val="left" w:pos="1775"/>
          <w:tab w:val="left" w:pos="3820"/>
        </w:tabs>
        <w:spacing w:before="176"/>
        <w:ind w:left="1116"/>
      </w:pPr>
      <w:r>
        <w:t>---</w:t>
      </w:r>
      <w:r>
        <w:rPr>
          <w:u w:val="single"/>
        </w:rPr>
        <w:t xml:space="preserve"> </w:t>
      </w:r>
      <w:r>
        <w:rPr>
          <w:u w:val="single"/>
        </w:rPr>
        <w:tab/>
      </w:r>
      <w:r>
        <w:t>we</w:t>
      </w:r>
      <w:r>
        <w:rPr>
          <w:spacing w:val="-2"/>
        </w:rPr>
        <w:t xml:space="preserve"> </w:t>
      </w:r>
      <w:r>
        <w:t>read books,</w:t>
      </w:r>
      <w:r>
        <w:rPr>
          <w:u w:val="single"/>
        </w:rPr>
        <w:t xml:space="preserve"> </w:t>
      </w:r>
      <w:r>
        <w:rPr>
          <w:u w:val="single"/>
        </w:rPr>
        <w:tab/>
      </w:r>
      <w:r>
        <w:t>we get from them.</w:t>
      </w:r>
    </w:p>
    <w:p>
      <w:pPr>
        <w:pStyle w:val="BodyText"/>
        <w:tabs>
          <w:tab w:val="left" w:pos="4610"/>
        </w:tabs>
        <w:spacing w:before="192"/>
        <w:ind w:left="741"/>
      </w:pPr>
      <w:r>
        <w:t>A. The more;</w:t>
      </w:r>
      <w:r>
        <w:rPr>
          <w:spacing w:val="-7"/>
        </w:rPr>
        <w:t xml:space="preserve"> </w:t>
      </w:r>
      <w:r>
        <w:t>the</w:t>
      </w:r>
      <w:r>
        <w:rPr>
          <w:spacing w:val="-2"/>
        </w:rPr>
        <w:t xml:space="preserve"> </w:t>
      </w:r>
      <w:r>
        <w:t>more</w:t>
      </w:r>
      <w:r>
        <w:tab/>
      </w:r>
      <w:r>
        <w:t>B. The less; the</w:t>
      </w:r>
      <w:r>
        <w:rPr>
          <w:spacing w:val="-5"/>
        </w:rPr>
        <w:t xml:space="preserve"> </w:t>
      </w:r>
      <w:r>
        <w:t>more</w:t>
      </w:r>
    </w:p>
    <w:p>
      <w:pPr>
        <w:pStyle w:val="BodyText"/>
        <w:tabs>
          <w:tab w:val="left" w:pos="4475"/>
        </w:tabs>
        <w:spacing w:before="192"/>
        <w:ind w:left="756"/>
      </w:pPr>
      <w:r>
        <w:t>C. The more;</w:t>
      </w:r>
      <w:r>
        <w:rPr>
          <w:spacing w:val="-8"/>
        </w:rPr>
        <w:t xml:space="preserve"> </w:t>
      </w:r>
      <w:r>
        <w:t>the</w:t>
      </w:r>
      <w:r>
        <w:rPr>
          <w:spacing w:val="-2"/>
        </w:rPr>
        <w:t xml:space="preserve"> </w:t>
      </w:r>
      <w:r>
        <w:t>less</w:t>
      </w:r>
      <w:r>
        <w:tab/>
      </w:r>
      <w:r>
        <w:t>D. More ;</w:t>
      </w:r>
      <w:r>
        <w:rPr>
          <w:spacing w:val="1"/>
        </w:rPr>
        <w:t xml:space="preserve"> </w:t>
      </w:r>
      <w:r>
        <w:t>more</w:t>
      </w:r>
    </w:p>
    <w:p>
      <w:pPr>
        <w:pStyle w:val="BodyText"/>
        <w:tabs>
          <w:tab w:val="left" w:pos="635"/>
          <w:tab w:val="left" w:pos="4821"/>
          <w:tab w:val="left" w:pos="5819"/>
        </w:tabs>
        <w:spacing w:before="177"/>
        <w:ind w:left="155"/>
      </w:pPr>
      <w:r>
        <w:rPr>
          <w:rFonts w:ascii="宋体" w:eastAsia="宋体" w:hAnsi="宋体" w:hint="eastAsia"/>
        </w:rPr>
        <w:t>（</w:t>
      </w:r>
      <w:r>
        <w:rPr>
          <w:rFonts w:ascii="宋体" w:eastAsia="宋体" w:hAnsi="宋体" w:hint="eastAsia"/>
        </w:rPr>
        <w:tab/>
      </w:r>
      <w:r>
        <w:rPr>
          <w:rFonts w:ascii="宋体" w:eastAsia="宋体" w:hAnsi="宋体" w:hint="eastAsia"/>
        </w:rPr>
        <w:t>）</w:t>
      </w:r>
      <w:r>
        <w:t>32.--I’m afraid I’ve got a</w:t>
      </w:r>
      <w:r>
        <w:rPr>
          <w:spacing w:val="-5"/>
        </w:rPr>
        <w:t xml:space="preserve"> </w:t>
      </w:r>
      <w:r>
        <w:t>bad</w:t>
      </w:r>
      <w:r>
        <w:rPr>
          <w:spacing w:val="1"/>
        </w:rPr>
        <w:t xml:space="preserve"> </w:t>
      </w:r>
      <w:r>
        <w:t>cold.</w:t>
      </w:r>
      <w:r>
        <w:tab/>
      </w:r>
      <w:r>
        <w:t>--</w:t>
      </w:r>
      <w:r>
        <w:rPr>
          <w:u w:val="single"/>
        </w:rPr>
        <w:t xml:space="preserve"> </w:t>
      </w:r>
      <w:r>
        <w:rPr>
          <w:u w:val="single"/>
        </w:rPr>
        <w:tab/>
      </w:r>
      <w:r>
        <w:t>.</w:t>
      </w:r>
    </w:p>
    <w:p>
      <w:pPr>
        <w:pStyle w:val="BodyText"/>
        <w:tabs>
          <w:tab w:val="left" w:pos="4495"/>
        </w:tabs>
        <w:spacing w:before="176"/>
        <w:ind w:left="861"/>
      </w:pPr>
      <w:r>
        <w:t>A. Better go and see</w:t>
      </w:r>
      <w:r>
        <w:rPr>
          <w:spacing w:val="-1"/>
        </w:rPr>
        <w:t xml:space="preserve"> </w:t>
      </w:r>
      <w:r>
        <w:t>a</w:t>
      </w:r>
      <w:r>
        <w:rPr>
          <w:spacing w:val="-2"/>
        </w:rPr>
        <w:t xml:space="preserve"> </w:t>
      </w:r>
      <w:r>
        <w:t>doctor</w:t>
      </w:r>
      <w:r>
        <w:tab/>
      </w:r>
      <w:r>
        <w:t>B. keep away from</w:t>
      </w:r>
      <w:r>
        <w:rPr>
          <w:spacing w:val="5"/>
        </w:rPr>
        <w:t xml:space="preserve"> </w:t>
      </w:r>
      <w:r>
        <w:t>me</w:t>
      </w:r>
    </w:p>
    <w:p>
      <w:pPr>
        <w:pStyle w:val="BodyText"/>
        <w:tabs>
          <w:tab w:val="left" w:pos="4574"/>
        </w:tabs>
        <w:spacing w:before="192"/>
        <w:ind w:left="876"/>
      </w:pPr>
      <w:r>
        <w:t>C.</w:t>
      </w:r>
      <w:r>
        <w:rPr>
          <w:spacing w:val="-1"/>
        </w:rPr>
        <w:t xml:space="preserve"> </w:t>
      </w:r>
      <w:r>
        <w:t>Never mind</w:t>
      </w:r>
      <w:r>
        <w:tab/>
      </w:r>
      <w:r>
        <w:t xml:space="preserve">D. </w:t>
      </w:r>
      <w:r>
        <w:rPr>
          <w:spacing w:val="-8"/>
        </w:rPr>
        <w:t xml:space="preserve">You </w:t>
      </w:r>
      <w:r>
        <w:t>need to eat less</w:t>
      </w:r>
      <w:r>
        <w:rPr>
          <w:spacing w:val="-2"/>
        </w:rPr>
        <w:t xml:space="preserve"> </w:t>
      </w:r>
      <w:r>
        <w:t>food</w:t>
      </w:r>
    </w:p>
    <w:p>
      <w:pPr>
        <w:pStyle w:val="BodyText"/>
        <w:tabs>
          <w:tab w:val="left" w:pos="635"/>
        </w:tabs>
        <w:spacing w:before="176"/>
        <w:ind w:left="155"/>
      </w:pPr>
      <w:r>
        <w:rPr>
          <w:rFonts w:ascii="宋体" w:eastAsia="宋体" w:hint="eastAsia"/>
        </w:rPr>
        <w:t>（</w:t>
      </w:r>
      <w:r>
        <w:rPr>
          <w:rFonts w:ascii="宋体" w:eastAsia="宋体" w:hint="eastAsia"/>
        </w:rPr>
        <w:tab/>
      </w:r>
      <w:r>
        <w:rPr>
          <w:rFonts w:ascii="宋体" w:eastAsia="宋体" w:hint="eastAsia"/>
        </w:rPr>
        <w:t>）</w:t>
      </w:r>
      <w:r>
        <w:t>33. --- Could you tell me some skills of communication</w:t>
      </w:r>
      <w:r>
        <w:rPr>
          <w:spacing w:val="-13"/>
        </w:rPr>
        <w:t xml:space="preserve"> </w:t>
      </w:r>
      <w:r>
        <w:t>,Joy?</w:t>
      </w:r>
    </w:p>
    <w:p>
      <w:pPr>
        <w:pStyle w:val="BodyText"/>
        <w:tabs>
          <w:tab w:val="left" w:pos="6702"/>
        </w:tabs>
        <w:spacing w:before="177"/>
        <w:ind w:left="1116"/>
      </w:pPr>
      <w:r>
        <w:t>--- When we speak to people, we</w:t>
      </w:r>
      <w:r>
        <w:rPr>
          <w:spacing w:val="-8"/>
        </w:rPr>
        <w:t xml:space="preserve"> </w:t>
      </w:r>
      <w:r>
        <w:t>should</w:t>
      </w:r>
      <w:r>
        <w:rPr>
          <w:spacing w:val="-1"/>
        </w:rPr>
        <w:t xml:space="preserve"> </w:t>
      </w:r>
      <w:r>
        <w:t>be</w:t>
      </w:r>
      <w:r>
        <w:rPr>
          <w:u w:val="single"/>
        </w:rPr>
        <w:t xml:space="preserve"> </w:t>
      </w:r>
      <w:r>
        <w:rPr>
          <w:u w:val="single"/>
        </w:rPr>
        <w:tab/>
      </w:r>
      <w:r>
        <w:t>.</w:t>
      </w:r>
    </w:p>
    <w:p>
      <w:pPr>
        <w:pStyle w:val="BodyText"/>
        <w:tabs>
          <w:tab w:val="left" w:pos="4989"/>
        </w:tabs>
        <w:spacing w:before="192"/>
        <w:ind w:left="981"/>
      </w:pPr>
      <w:r>
        <w:t>A. as polite</w:t>
      </w:r>
      <w:r>
        <w:rPr>
          <w:spacing w:val="-4"/>
        </w:rPr>
        <w:t xml:space="preserve"> </w:t>
      </w:r>
      <w:r>
        <w:t>as</w:t>
      </w:r>
      <w:r>
        <w:rPr>
          <w:spacing w:val="2"/>
        </w:rPr>
        <w:t xml:space="preserve"> </w:t>
      </w:r>
      <w:r>
        <w:t>possible</w:t>
      </w:r>
      <w:r>
        <w:tab/>
      </w:r>
      <w:r>
        <w:t>B. as polite as</w:t>
      </w:r>
      <w:r>
        <w:rPr>
          <w:spacing w:val="-1"/>
        </w:rPr>
        <w:t xml:space="preserve"> </w:t>
      </w:r>
      <w:r>
        <w:t>possibly</w:t>
      </w:r>
    </w:p>
    <w:p>
      <w:pPr>
        <w:pStyle w:val="BodyText"/>
        <w:tabs>
          <w:tab w:val="left" w:pos="5054"/>
        </w:tabs>
        <w:spacing w:before="192"/>
        <w:ind w:left="876"/>
      </w:pPr>
      <w:r>
        <w:t>C. as politely</w:t>
      </w:r>
      <w:r>
        <w:rPr>
          <w:spacing w:val="-5"/>
        </w:rPr>
        <w:t xml:space="preserve"> </w:t>
      </w:r>
      <w:r>
        <w:t>as</w:t>
      </w:r>
      <w:r>
        <w:rPr>
          <w:spacing w:val="2"/>
        </w:rPr>
        <w:t xml:space="preserve"> </w:t>
      </w:r>
      <w:r>
        <w:t>possible</w:t>
      </w:r>
      <w:r>
        <w:tab/>
      </w:r>
      <w:r>
        <w:t>D. as politely as possibly</w:t>
      </w:r>
    </w:p>
    <w:p>
      <w:pPr>
        <w:pStyle w:val="BodyText"/>
        <w:tabs>
          <w:tab w:val="left" w:pos="635"/>
        </w:tabs>
        <w:spacing w:before="176"/>
        <w:ind w:left="155"/>
      </w:pPr>
      <w:r>
        <w:rPr>
          <w:rFonts w:ascii="宋体" w:eastAsia="宋体" w:hint="eastAsia"/>
        </w:rPr>
        <w:t>（</w:t>
      </w:r>
      <w:r>
        <w:rPr>
          <w:rFonts w:ascii="宋体" w:eastAsia="宋体" w:hint="eastAsia"/>
        </w:rPr>
        <w:tab/>
      </w:r>
      <w:r>
        <w:rPr>
          <w:rFonts w:ascii="宋体" w:eastAsia="宋体" w:hint="eastAsia"/>
        </w:rPr>
        <w:t>）</w:t>
      </w:r>
      <w:r>
        <w:t>34. --- Why do you love learning English,</w:t>
      </w:r>
      <w:r>
        <w:rPr>
          <w:spacing w:val="-6"/>
        </w:rPr>
        <w:t xml:space="preserve"> </w:t>
      </w:r>
      <w:r>
        <w:t>Nicole?</w:t>
      </w:r>
    </w:p>
    <w:p>
      <w:pPr>
        <w:pStyle w:val="BodyText"/>
        <w:tabs>
          <w:tab w:val="left" w:pos="6580"/>
        </w:tabs>
        <w:spacing w:before="176"/>
        <w:ind w:left="1116"/>
      </w:pPr>
      <w:r>
        <w:t>---- Because I think English is more</w:t>
      </w:r>
      <w:r>
        <w:rPr>
          <w:spacing w:val="-11"/>
        </w:rPr>
        <w:t xml:space="preserve"> </w:t>
      </w:r>
      <w:r>
        <w:t>interesting</w:t>
      </w:r>
      <w:r>
        <w:rPr>
          <w:spacing w:val="-1"/>
        </w:rPr>
        <w:t xml:space="preserve"> </w:t>
      </w:r>
      <w:r>
        <w:t>than</w:t>
      </w:r>
      <w:r>
        <w:rPr>
          <w:u w:val="single"/>
        </w:rPr>
        <w:t xml:space="preserve"> </w:t>
      </w:r>
      <w:r>
        <w:rPr>
          <w:u w:val="single"/>
        </w:rPr>
        <w:tab/>
      </w:r>
      <w:r>
        <w:t>.</w:t>
      </w:r>
    </w:p>
    <w:p>
      <w:pPr>
        <w:spacing w:after="0"/>
        <w:sectPr>
          <w:pgSz w:w="11910" w:h="16840"/>
          <w:pgMar w:top="1520" w:right="1040" w:bottom="1160" w:left="1080" w:header="0" w:footer="975" w:gutter="0"/>
          <w:cols w:space="708"/>
        </w:sectPr>
      </w:pPr>
    </w:p>
    <w:p>
      <w:pPr>
        <w:pStyle w:val="BodyText"/>
        <w:tabs>
          <w:tab w:val="left" w:pos="2414"/>
          <w:tab w:val="left" w:pos="4598"/>
          <w:tab w:val="left" w:pos="6446"/>
        </w:tabs>
        <w:spacing w:before="78"/>
        <w:ind w:right="1072"/>
        <w:jc w:val="right"/>
      </w:pPr>
      <w:r>
        <w:t>A. any other</w:t>
      </w:r>
      <w:r>
        <w:rPr>
          <w:spacing w:val="-2"/>
        </w:rPr>
        <w:t xml:space="preserve"> </w:t>
      </w:r>
      <w:r>
        <w:t>subject</w:t>
      </w:r>
      <w:r>
        <w:tab/>
      </w:r>
      <w:r>
        <w:t>B. all</w:t>
      </w:r>
      <w:r>
        <w:rPr>
          <w:spacing w:val="-2"/>
        </w:rPr>
        <w:t xml:space="preserve"> </w:t>
      </w:r>
      <w:r>
        <w:t>the</w:t>
      </w:r>
      <w:r>
        <w:rPr>
          <w:spacing w:val="-2"/>
        </w:rPr>
        <w:t xml:space="preserve"> </w:t>
      </w:r>
      <w:r>
        <w:t>subjects</w:t>
      </w:r>
      <w:r>
        <w:tab/>
      </w:r>
      <w:r>
        <w:t>C.</w:t>
      </w:r>
      <w:r>
        <w:rPr>
          <w:spacing w:val="-1"/>
        </w:rPr>
        <w:t xml:space="preserve"> </w:t>
      </w:r>
      <w:r>
        <w:t>any</w:t>
      </w:r>
      <w:r>
        <w:rPr>
          <w:spacing w:val="1"/>
        </w:rPr>
        <w:t xml:space="preserve"> </w:t>
      </w:r>
      <w:r>
        <w:t>subject</w:t>
      </w:r>
      <w:r>
        <w:tab/>
      </w:r>
      <w:r>
        <w:t>D. other</w:t>
      </w:r>
      <w:r>
        <w:rPr>
          <w:spacing w:val="-5"/>
        </w:rPr>
        <w:t xml:space="preserve"> </w:t>
      </w:r>
      <w:r>
        <w:t>subject</w:t>
      </w:r>
    </w:p>
    <w:p>
      <w:pPr>
        <w:pStyle w:val="BodyText"/>
        <w:tabs>
          <w:tab w:val="left" w:pos="635"/>
        </w:tabs>
        <w:spacing w:before="176"/>
        <w:ind w:left="155"/>
      </w:pPr>
      <w:r>
        <w:rPr>
          <w:rFonts w:ascii="宋体" w:eastAsia="宋体" w:hAnsi="宋体" w:hint="eastAsia"/>
        </w:rPr>
        <w:t>（</w:t>
      </w:r>
      <w:r>
        <w:rPr>
          <w:rFonts w:ascii="宋体" w:eastAsia="宋体" w:hAnsi="宋体" w:hint="eastAsia"/>
        </w:rPr>
        <w:tab/>
      </w:r>
      <w:r>
        <w:rPr>
          <w:rFonts w:ascii="宋体" w:eastAsia="宋体" w:hAnsi="宋体" w:hint="eastAsia"/>
        </w:rPr>
        <w:t>）</w:t>
      </w:r>
      <w:r>
        <w:t>35. --“-Food Safety ” has become one of the hottest topics</w:t>
      </w:r>
      <w:r>
        <w:rPr>
          <w:spacing w:val="-5"/>
        </w:rPr>
        <w:t xml:space="preserve"> </w:t>
      </w:r>
      <w:r>
        <w:t>recently.</w:t>
      </w:r>
    </w:p>
    <w:p>
      <w:pPr>
        <w:pStyle w:val="BodyText"/>
        <w:tabs>
          <w:tab w:val="left" w:pos="3515"/>
        </w:tabs>
        <w:spacing w:before="176"/>
        <w:ind w:left="1116"/>
      </w:pPr>
      <w:r>
        <w:rPr>
          <w:spacing w:val="-3"/>
        </w:rPr>
        <w:t>--Yeah,it</w:t>
      </w:r>
      <w:r>
        <w:rPr>
          <w:spacing w:val="-2"/>
        </w:rPr>
        <w:t xml:space="preserve"> </w:t>
      </w:r>
      <w:r>
        <w:t>receives</w:t>
      </w:r>
      <w:r>
        <w:rPr>
          <w:u w:val="single"/>
        </w:rPr>
        <w:t xml:space="preserve"> </w:t>
      </w:r>
      <w:r>
        <w:rPr>
          <w:u w:val="single"/>
        </w:rPr>
        <w:tab/>
      </w:r>
      <w:r>
        <w:t>Internet hits a</w:t>
      </w:r>
      <w:r>
        <w:rPr>
          <w:spacing w:val="-1"/>
        </w:rPr>
        <w:t xml:space="preserve"> </w:t>
      </w:r>
      <w:r>
        <w:rPr>
          <w:spacing w:val="-4"/>
        </w:rPr>
        <w:t>day.</w:t>
      </w:r>
    </w:p>
    <w:p>
      <w:pPr>
        <w:pStyle w:val="BodyText"/>
        <w:tabs>
          <w:tab w:val="left" w:pos="2092"/>
          <w:tab w:val="left" w:pos="4099"/>
          <w:tab w:val="left" w:pos="6319"/>
        </w:tabs>
        <w:spacing w:before="192"/>
        <w:ind w:right="983"/>
        <w:jc w:val="right"/>
      </w:pPr>
      <w:r>
        <w:t>A.</w:t>
      </w:r>
      <w:r>
        <w:rPr>
          <w:spacing w:val="-1"/>
        </w:rPr>
        <w:t xml:space="preserve"> </w:t>
      </w:r>
      <w:r>
        <w:t>thousands</w:t>
      </w:r>
      <w:r>
        <w:tab/>
      </w:r>
      <w:r>
        <w:t>B.</w:t>
      </w:r>
      <w:r>
        <w:rPr>
          <w:spacing w:val="1"/>
        </w:rPr>
        <w:t xml:space="preserve"> </w:t>
      </w:r>
      <w:r>
        <w:t>thousand</w:t>
      </w:r>
      <w:r>
        <w:rPr>
          <w:spacing w:val="-1"/>
        </w:rPr>
        <w:t xml:space="preserve"> </w:t>
      </w:r>
      <w:r>
        <w:t>of</w:t>
      </w:r>
      <w:r>
        <w:tab/>
      </w:r>
      <w:r>
        <w:t>C. thousands of</w:t>
      </w:r>
      <w:r>
        <w:tab/>
      </w:r>
      <w:r>
        <w:t>D. ten</w:t>
      </w:r>
      <w:r>
        <w:rPr>
          <w:spacing w:val="-3"/>
        </w:rPr>
        <w:t xml:space="preserve"> </w:t>
      </w:r>
      <w:r>
        <w:t>thousands</w:t>
      </w:r>
    </w:p>
    <w:p>
      <w:pPr>
        <w:pStyle w:val="BodyText"/>
        <w:tabs>
          <w:tab w:val="left" w:pos="635"/>
          <w:tab w:val="left" w:pos="4307"/>
        </w:tabs>
        <w:spacing w:before="176"/>
        <w:ind w:left="155"/>
      </w:pPr>
      <w:r>
        <w:rPr>
          <w:rFonts w:ascii="宋体" w:eastAsia="宋体" w:hAnsi="宋体" w:hint="eastAsia"/>
        </w:rPr>
        <w:t>（</w:t>
      </w:r>
      <w:r>
        <w:rPr>
          <w:rFonts w:ascii="宋体" w:eastAsia="宋体" w:hAnsi="宋体" w:hint="eastAsia"/>
        </w:rPr>
        <w:tab/>
      </w:r>
      <w:r>
        <w:rPr>
          <w:rFonts w:ascii="宋体" w:eastAsia="宋体" w:hAnsi="宋体" w:hint="eastAsia"/>
        </w:rPr>
        <w:t>）</w:t>
      </w:r>
      <w:r>
        <w:t>36..—Work hard</w:t>
      </w:r>
      <w:r>
        <w:rPr>
          <w:spacing w:val="-9"/>
        </w:rPr>
        <w:t xml:space="preserve"> </w:t>
      </w:r>
      <w:r>
        <w:t>and</w:t>
      </w:r>
      <w:r>
        <w:rPr>
          <w:spacing w:val="-3"/>
        </w:rPr>
        <w:t xml:space="preserve"> </w:t>
      </w:r>
      <w:r>
        <w:t>you’ll</w:t>
      </w:r>
      <w:r>
        <w:rPr>
          <w:u w:val="single"/>
        </w:rPr>
        <w:t xml:space="preserve"> </w:t>
      </w:r>
      <w:r>
        <w:rPr>
          <w:u w:val="single"/>
        </w:rPr>
        <w:tab/>
      </w:r>
      <w:r>
        <w:t>one</w:t>
      </w:r>
      <w:r>
        <w:rPr>
          <w:spacing w:val="1"/>
        </w:rPr>
        <w:t xml:space="preserve"> </w:t>
      </w:r>
      <w:r>
        <w:rPr>
          <w:spacing w:val="-4"/>
        </w:rPr>
        <w:t>day.</w:t>
      </w:r>
    </w:p>
    <w:p>
      <w:pPr>
        <w:pStyle w:val="BodyText"/>
        <w:tabs>
          <w:tab w:val="left" w:pos="4250"/>
        </w:tabs>
        <w:spacing w:before="177"/>
        <w:ind w:right="2521"/>
        <w:jc w:val="center"/>
      </w:pPr>
      <w:r>
        <w:rPr>
          <w:spacing w:val="-5"/>
        </w:rPr>
        <w:t xml:space="preserve">--You </w:t>
      </w:r>
      <w:r>
        <w:t xml:space="preserve">are right. </w:t>
      </w:r>
      <w:r>
        <w:rPr>
          <w:spacing w:val="-3"/>
        </w:rPr>
        <w:t xml:space="preserve">Working </w:t>
      </w:r>
      <w:r>
        <w:t>hard</w:t>
      </w:r>
      <w:r>
        <w:rPr>
          <w:spacing w:val="-1"/>
        </w:rPr>
        <w:t xml:space="preserve"> </w:t>
      </w:r>
      <w:r>
        <w:t>leads</w:t>
      </w:r>
      <w:r>
        <w:rPr>
          <w:spacing w:val="-1"/>
        </w:rPr>
        <w:t xml:space="preserve"> </w:t>
      </w:r>
      <w:r>
        <w:t>to</w:t>
      </w:r>
      <w:r>
        <w:rPr>
          <w:u w:val="single"/>
        </w:rPr>
        <w:t xml:space="preserve"> </w:t>
      </w:r>
      <w:r>
        <w:rPr>
          <w:u w:val="single"/>
        </w:rPr>
        <w:tab/>
      </w:r>
      <w:r>
        <w:t>.</w:t>
      </w:r>
    </w:p>
    <w:p>
      <w:pPr>
        <w:pStyle w:val="BodyText"/>
        <w:tabs>
          <w:tab w:val="left" w:pos="3631"/>
        </w:tabs>
        <w:spacing w:before="192"/>
        <w:ind w:right="2521"/>
        <w:jc w:val="center"/>
      </w:pPr>
      <w:r>
        <w:t>A.success,</w:t>
      </w:r>
      <w:r>
        <w:rPr>
          <w:spacing w:val="-2"/>
        </w:rPr>
        <w:t xml:space="preserve"> </w:t>
      </w:r>
      <w:r>
        <w:t>succeed</w:t>
      </w:r>
      <w:r>
        <w:tab/>
      </w:r>
      <w:r>
        <w:t>B. succeed,</w:t>
      </w:r>
      <w:r>
        <w:rPr>
          <w:spacing w:val="3"/>
        </w:rPr>
        <w:t xml:space="preserve"> </w:t>
      </w:r>
      <w:r>
        <w:t>success</w:t>
      </w:r>
    </w:p>
    <w:p>
      <w:pPr>
        <w:pStyle w:val="BodyText"/>
        <w:tabs>
          <w:tab w:val="left" w:pos="4420"/>
        </w:tabs>
        <w:spacing w:before="192"/>
        <w:ind w:left="876"/>
      </w:pPr>
      <w:r>
        <w:t>C.</w:t>
      </w:r>
      <w:r>
        <w:rPr>
          <w:spacing w:val="-2"/>
        </w:rPr>
        <w:t xml:space="preserve"> </w:t>
      </w:r>
      <w:r>
        <w:t>success,</w:t>
      </w:r>
      <w:r>
        <w:rPr>
          <w:spacing w:val="-1"/>
        </w:rPr>
        <w:t xml:space="preserve"> </w:t>
      </w:r>
      <w:r>
        <w:t>successful</w:t>
      </w:r>
      <w:r>
        <w:tab/>
      </w:r>
      <w:r>
        <w:t>D. succeed,</w:t>
      </w:r>
      <w:r>
        <w:rPr>
          <w:spacing w:val="2"/>
        </w:rPr>
        <w:t xml:space="preserve"> </w:t>
      </w:r>
      <w:r>
        <w:t>successful</w:t>
      </w:r>
    </w:p>
    <w:p>
      <w:pPr>
        <w:pStyle w:val="BodyText"/>
        <w:tabs>
          <w:tab w:val="left" w:pos="635"/>
        </w:tabs>
        <w:spacing w:before="176"/>
        <w:ind w:left="155"/>
      </w:pPr>
      <w:r>
        <w:rPr>
          <w:rFonts w:ascii="宋体" w:eastAsia="宋体" w:hAnsi="宋体" w:hint="eastAsia"/>
        </w:rPr>
        <w:t>（</w:t>
      </w:r>
      <w:r>
        <w:rPr>
          <w:rFonts w:ascii="宋体" w:eastAsia="宋体" w:hAnsi="宋体" w:hint="eastAsia"/>
        </w:rPr>
        <w:tab/>
      </w:r>
      <w:r>
        <w:rPr>
          <w:rFonts w:ascii="宋体" w:eastAsia="宋体" w:hAnsi="宋体" w:hint="eastAsia"/>
          <w:spacing w:val="-3"/>
        </w:rPr>
        <w:t>）</w:t>
      </w:r>
      <w:r>
        <w:rPr>
          <w:spacing w:val="-3"/>
        </w:rPr>
        <w:t xml:space="preserve">37.—We </w:t>
      </w:r>
      <w:r>
        <w:t>must do something to save wild</w:t>
      </w:r>
      <w:r>
        <w:rPr>
          <w:spacing w:val="-4"/>
        </w:rPr>
        <w:t xml:space="preserve"> </w:t>
      </w:r>
      <w:r>
        <w:t>animals.</w:t>
      </w:r>
    </w:p>
    <w:p>
      <w:pPr>
        <w:pStyle w:val="BodyText"/>
        <w:tabs>
          <w:tab w:val="left" w:pos="5567"/>
          <w:tab w:val="left" w:pos="7399"/>
        </w:tabs>
        <w:spacing w:before="176"/>
        <w:ind w:left="635"/>
      </w:pPr>
      <w:r>
        <w:rPr>
          <w:spacing w:val="-5"/>
        </w:rPr>
        <w:t xml:space="preserve">--You </w:t>
      </w:r>
      <w:r>
        <w:t xml:space="preserve">are right. </w:t>
      </w:r>
      <w:r>
        <w:rPr>
          <w:spacing w:val="-8"/>
        </w:rPr>
        <w:t xml:space="preserve">We </w:t>
      </w:r>
      <w:r>
        <w:t>should make more</w:t>
      </w:r>
      <w:r>
        <w:rPr>
          <w:spacing w:val="-2"/>
        </w:rPr>
        <w:t xml:space="preserve"> </w:t>
      </w:r>
      <w:r>
        <w:t>rules</w:t>
      </w:r>
      <w:r>
        <w:rPr>
          <w:spacing w:val="1"/>
        </w:rPr>
        <w:t xml:space="preserve"> </w:t>
      </w:r>
      <w:r>
        <w:t>to</w:t>
      </w:r>
      <w:r>
        <w:rPr>
          <w:u w:val="single"/>
        </w:rPr>
        <w:t xml:space="preserve"> </w:t>
      </w:r>
      <w:r>
        <w:rPr>
          <w:u w:val="single"/>
        </w:rPr>
        <w:tab/>
      </w:r>
      <w:r>
        <w:t>wild</w:t>
      </w:r>
      <w:r>
        <w:rPr>
          <w:spacing w:val="-4"/>
        </w:rPr>
        <w:t xml:space="preserve"> </w:t>
      </w:r>
      <w:r>
        <w:t>animals</w:t>
      </w:r>
      <w:r>
        <w:rPr>
          <w:u w:val="single"/>
        </w:rPr>
        <w:t xml:space="preserve"> </w:t>
      </w:r>
      <w:r>
        <w:rPr>
          <w:u w:val="single"/>
        </w:rPr>
        <w:tab/>
      </w:r>
      <w:r>
        <w:t>being killed.</w:t>
      </w:r>
    </w:p>
    <w:p>
      <w:pPr>
        <w:pStyle w:val="BodyText"/>
        <w:tabs>
          <w:tab w:val="left" w:pos="2834"/>
          <w:tab w:val="left" w:pos="4727"/>
          <w:tab w:val="left" w:pos="6153"/>
        </w:tabs>
        <w:spacing w:before="192"/>
        <w:ind w:left="635"/>
      </w:pPr>
      <w:r>
        <w:t>A.</w:t>
      </w:r>
      <w:r>
        <w:rPr>
          <w:spacing w:val="-1"/>
        </w:rPr>
        <w:t xml:space="preserve"> </w:t>
      </w:r>
      <w:r>
        <w:t>prevent,</w:t>
      </w:r>
      <w:r>
        <w:rPr>
          <w:spacing w:val="-1"/>
        </w:rPr>
        <w:t xml:space="preserve"> </w:t>
      </w:r>
      <w:r>
        <w:t>from</w:t>
      </w:r>
      <w:r>
        <w:tab/>
      </w:r>
      <w:r>
        <w:t>B. protect,</w:t>
      </w:r>
      <w:r>
        <w:rPr>
          <w:spacing w:val="-2"/>
        </w:rPr>
        <w:t xml:space="preserve"> </w:t>
      </w:r>
      <w:r>
        <w:t>from</w:t>
      </w:r>
      <w:r>
        <w:tab/>
      </w:r>
      <w:r>
        <w:t>C.</w:t>
      </w:r>
      <w:r>
        <w:rPr>
          <w:spacing w:val="-1"/>
        </w:rPr>
        <w:t xml:space="preserve"> </w:t>
      </w:r>
      <w:r>
        <w:t>catch, for</w:t>
      </w:r>
      <w:r>
        <w:tab/>
      </w:r>
      <w:r>
        <w:t>D. stop,</w:t>
      </w:r>
      <w:r>
        <w:rPr>
          <w:spacing w:val="-1"/>
        </w:rPr>
        <w:t xml:space="preserve"> </w:t>
      </w:r>
      <w:r>
        <w:t>for</w:t>
      </w:r>
    </w:p>
    <w:p>
      <w:pPr>
        <w:pStyle w:val="BodyText"/>
        <w:tabs>
          <w:tab w:val="left" w:pos="635"/>
        </w:tabs>
        <w:spacing w:before="177"/>
        <w:ind w:left="155"/>
      </w:pPr>
      <w:r>
        <w:rPr>
          <w:rFonts w:ascii="宋体" w:eastAsia="宋体" w:hAnsi="宋体" w:hint="eastAsia"/>
        </w:rPr>
        <w:t>（</w:t>
      </w:r>
      <w:r>
        <w:rPr>
          <w:rFonts w:ascii="宋体" w:eastAsia="宋体" w:hAnsi="宋体" w:hint="eastAsia"/>
        </w:rPr>
        <w:tab/>
      </w:r>
      <w:r>
        <w:rPr>
          <w:rFonts w:ascii="宋体" w:eastAsia="宋体" w:hAnsi="宋体" w:hint="eastAsia"/>
        </w:rPr>
        <w:t>）</w:t>
      </w:r>
      <w:r>
        <w:t>38.—Where is President</w:t>
      </w:r>
      <w:r>
        <w:rPr>
          <w:spacing w:val="-7"/>
        </w:rPr>
        <w:t xml:space="preserve"> </w:t>
      </w:r>
      <w:r>
        <w:t>Trump?</w:t>
      </w:r>
    </w:p>
    <w:p>
      <w:pPr>
        <w:pStyle w:val="BodyText"/>
        <w:tabs>
          <w:tab w:val="left" w:pos="2774"/>
          <w:tab w:val="left" w:pos="7240"/>
        </w:tabs>
        <w:spacing w:before="160"/>
        <w:ind w:left="1116"/>
      </w:pPr>
      <w:r>
        <w:t>---He</w:t>
      </w:r>
      <w:r>
        <w:rPr>
          <w:u w:val="single"/>
        </w:rPr>
        <w:t xml:space="preserve"> </w:t>
      </w:r>
      <w:r>
        <w:rPr>
          <w:u w:val="single"/>
        </w:rPr>
        <w:tab/>
      </w:r>
      <w:r>
        <w:t>Minnesota</w:t>
      </w:r>
      <w:r>
        <w:rPr>
          <w:rFonts w:ascii="宋体" w:eastAsia="宋体" w:hint="eastAsia"/>
        </w:rPr>
        <w:t>（明尼苏达州）</w:t>
      </w:r>
      <w:r>
        <w:t>and</w:t>
      </w:r>
      <w:r>
        <w:rPr>
          <w:spacing w:val="1"/>
        </w:rPr>
        <w:t xml:space="preserve"> </w:t>
      </w:r>
      <w:r>
        <w:t>he</w:t>
      </w:r>
      <w:r>
        <w:rPr>
          <w:u w:val="single"/>
        </w:rPr>
        <w:t xml:space="preserve"> </w:t>
      </w:r>
      <w:r>
        <w:rPr>
          <w:u w:val="single"/>
        </w:rPr>
        <w:tab/>
      </w:r>
      <w:r>
        <w:t>Minnesota for two</w:t>
      </w:r>
      <w:r>
        <w:rPr>
          <w:spacing w:val="-3"/>
        </w:rPr>
        <w:t xml:space="preserve"> </w:t>
      </w:r>
      <w:r>
        <w:t>days.</w:t>
      </w:r>
    </w:p>
    <w:p>
      <w:pPr>
        <w:pStyle w:val="BodyText"/>
        <w:tabs>
          <w:tab w:val="left" w:pos="4468"/>
        </w:tabs>
        <w:spacing w:before="177"/>
        <w:ind w:left="635"/>
      </w:pPr>
      <w:r>
        <w:t>A.  has been to ,has</w:t>
      </w:r>
      <w:r>
        <w:rPr>
          <w:spacing w:val="-3"/>
        </w:rPr>
        <w:t xml:space="preserve"> </w:t>
      </w:r>
      <w:r>
        <w:t>been</w:t>
      </w:r>
      <w:r>
        <w:rPr>
          <w:spacing w:val="1"/>
        </w:rPr>
        <w:t xml:space="preserve"> </w:t>
      </w:r>
      <w:r>
        <w:t>in</w:t>
      </w:r>
      <w:r>
        <w:tab/>
      </w:r>
      <w:r>
        <w:t>B. has gone to, has been</w:t>
      </w:r>
      <w:r>
        <w:rPr>
          <w:spacing w:val="3"/>
        </w:rPr>
        <w:t xml:space="preserve"> </w:t>
      </w:r>
      <w:r>
        <w:t>in</w:t>
      </w:r>
    </w:p>
    <w:p>
      <w:pPr>
        <w:pStyle w:val="BodyText"/>
        <w:tabs>
          <w:tab w:val="left" w:pos="4408"/>
        </w:tabs>
        <w:spacing w:before="192"/>
        <w:ind w:left="635"/>
      </w:pPr>
      <w:r>
        <w:t>C. has gone to, has</w:t>
      </w:r>
      <w:r>
        <w:rPr>
          <w:spacing w:val="-4"/>
        </w:rPr>
        <w:t xml:space="preserve"> </w:t>
      </w:r>
      <w:r>
        <w:t>been</w:t>
      </w:r>
      <w:r>
        <w:rPr>
          <w:spacing w:val="1"/>
        </w:rPr>
        <w:t xml:space="preserve"> </w:t>
      </w:r>
      <w:r>
        <w:t>to</w:t>
      </w:r>
      <w:r>
        <w:tab/>
      </w:r>
      <w:r>
        <w:t>D. has been to ,has gone</w:t>
      </w:r>
      <w:r>
        <w:rPr>
          <w:spacing w:val="5"/>
        </w:rPr>
        <w:t xml:space="preserve"> </w:t>
      </w:r>
      <w:r>
        <w:t>to</w:t>
      </w:r>
    </w:p>
    <w:p>
      <w:pPr>
        <w:pStyle w:val="BodyText"/>
        <w:tabs>
          <w:tab w:val="left" w:pos="635"/>
          <w:tab w:val="left" w:leader="hyphen" w:pos="1435"/>
          <w:tab w:val="left" w:pos="6033"/>
        </w:tabs>
        <w:spacing w:before="176"/>
        <w:ind w:left="155"/>
      </w:pPr>
      <w:r>
        <w:rPr>
          <w:rFonts w:ascii="宋体" w:eastAsia="宋体" w:hint="eastAsia"/>
        </w:rPr>
        <w:t>（</w:t>
      </w:r>
      <w:r>
        <w:rPr>
          <w:rFonts w:ascii="宋体" w:eastAsia="宋体" w:hint="eastAsia"/>
        </w:rPr>
        <w:tab/>
      </w:r>
      <w:r>
        <w:rPr>
          <w:rFonts w:ascii="宋体" w:eastAsia="宋体" w:hint="eastAsia"/>
        </w:rPr>
        <w:t>）</w:t>
      </w:r>
      <w:r>
        <w:t>39</w:t>
      </w:r>
      <w:r>
        <w:tab/>
      </w:r>
      <w:r>
        <w:t>The money they raised from the</w:t>
      </w:r>
      <w:r>
        <w:rPr>
          <w:spacing w:val="-5"/>
        </w:rPr>
        <w:t xml:space="preserve"> </w:t>
      </w:r>
      <w:r>
        <w:t>concert</w:t>
      </w:r>
      <w:r>
        <w:rPr>
          <w:spacing w:val="-1"/>
        </w:rPr>
        <w:t xml:space="preserve"> </w:t>
      </w:r>
      <w:r>
        <w:t>is</w:t>
      </w:r>
      <w:r>
        <w:rPr>
          <w:u w:val="single"/>
        </w:rPr>
        <w:t xml:space="preserve"> </w:t>
      </w:r>
      <w:r>
        <w:rPr>
          <w:u w:val="single"/>
        </w:rPr>
        <w:tab/>
      </w:r>
      <w:r>
        <w:t>it was expected.</w:t>
      </w:r>
    </w:p>
    <w:p>
      <w:pPr>
        <w:pStyle w:val="BodyText"/>
        <w:tabs>
          <w:tab w:val="left" w:pos="2428"/>
          <w:tab w:val="left" w:pos="4379"/>
          <w:tab w:val="left" w:pos="6772"/>
        </w:tabs>
        <w:spacing w:before="176"/>
        <w:ind w:left="635"/>
      </w:pPr>
      <w:r>
        <w:t>A.</w:t>
      </w:r>
      <w:r>
        <w:rPr>
          <w:spacing w:val="-1"/>
        </w:rPr>
        <w:t xml:space="preserve"> </w:t>
      </w:r>
      <w:r>
        <w:t>twice as</w:t>
      </w:r>
      <w:r>
        <w:tab/>
      </w:r>
      <w:r>
        <w:t>B. twice</w:t>
      </w:r>
      <w:r>
        <w:rPr>
          <w:spacing w:val="-2"/>
        </w:rPr>
        <w:t xml:space="preserve"> </w:t>
      </w:r>
      <w:r>
        <w:t>more</w:t>
      </w:r>
      <w:r>
        <w:tab/>
      </w:r>
      <w:r>
        <w:t>C. twice as</w:t>
      </w:r>
      <w:r>
        <w:rPr>
          <w:spacing w:val="-1"/>
        </w:rPr>
        <w:t xml:space="preserve"> </w:t>
      </w:r>
      <w:r>
        <w:t>many</w:t>
      </w:r>
      <w:r>
        <w:rPr>
          <w:spacing w:val="-1"/>
        </w:rPr>
        <w:t xml:space="preserve"> </w:t>
      </w:r>
      <w:r>
        <w:t>as</w:t>
      </w:r>
      <w:r>
        <w:tab/>
      </w:r>
      <w:r>
        <w:t>D. twice as much</w:t>
      </w:r>
      <w:r>
        <w:rPr>
          <w:spacing w:val="2"/>
        </w:rPr>
        <w:t xml:space="preserve"> </w:t>
      </w:r>
      <w:r>
        <w:t>as</w:t>
      </w:r>
    </w:p>
    <w:p>
      <w:pPr>
        <w:pStyle w:val="BodyText"/>
        <w:tabs>
          <w:tab w:val="left" w:pos="635"/>
          <w:tab w:val="left" w:pos="4161"/>
        </w:tabs>
        <w:spacing w:before="176"/>
        <w:ind w:left="155"/>
      </w:pPr>
      <w:r>
        <w:rPr>
          <w:rFonts w:ascii="宋体" w:eastAsia="宋体" w:hAnsi="宋体" w:hint="eastAsia"/>
        </w:rPr>
        <w:t>（</w:t>
      </w:r>
      <w:r>
        <w:rPr>
          <w:rFonts w:ascii="宋体" w:eastAsia="宋体" w:hAnsi="宋体" w:hint="eastAsia"/>
        </w:rPr>
        <w:tab/>
      </w:r>
      <w:r>
        <w:rPr>
          <w:rFonts w:ascii="宋体" w:eastAsia="宋体" w:hAnsi="宋体" w:hint="eastAsia"/>
        </w:rPr>
        <w:t>）</w:t>
      </w:r>
      <w:r>
        <w:t>40. —Do</w:t>
      </w:r>
      <w:r>
        <w:rPr>
          <w:spacing w:val="-2"/>
        </w:rPr>
        <w:t xml:space="preserve"> </w:t>
      </w:r>
      <w:r>
        <w:t>you</w:t>
      </w:r>
      <w:r>
        <w:rPr>
          <w:spacing w:val="1"/>
        </w:rPr>
        <w:t xml:space="preserve"> </w:t>
      </w:r>
      <w:r>
        <w:t>know</w:t>
      </w:r>
      <w:r>
        <w:rPr>
          <w:u w:val="single"/>
        </w:rPr>
        <w:t xml:space="preserve"> </w:t>
      </w:r>
      <w:r>
        <w:rPr>
          <w:u w:val="single"/>
        </w:rPr>
        <w:tab/>
      </w:r>
      <w:r>
        <w:t>?</w:t>
      </w:r>
    </w:p>
    <w:p>
      <w:pPr>
        <w:pStyle w:val="BodyText"/>
        <w:spacing w:before="177"/>
        <w:ind w:left="876"/>
        <w:jc w:val="both"/>
      </w:pPr>
      <w:r>
        <w:t>--Yes, because lots of touching news about them has been reported these days</w:t>
      </w:r>
    </w:p>
    <w:p>
      <w:pPr>
        <w:pStyle w:val="ListParagraph"/>
        <w:numPr>
          <w:ilvl w:val="0"/>
          <w:numId w:val="2"/>
        </w:numPr>
        <w:tabs>
          <w:tab w:val="left" w:pos="989"/>
        </w:tabs>
        <w:spacing w:before="192" w:after="0" w:line="240" w:lineRule="auto"/>
        <w:ind w:left="988" w:right="0" w:hanging="354"/>
        <w:jc w:val="left"/>
        <w:rPr>
          <w:sz w:val="24"/>
        </w:rPr>
      </w:pPr>
      <w:r>
        <w:rPr>
          <w:sz w:val="24"/>
        </w:rPr>
        <w:t>why Jack wants to be a doctor after the</w:t>
      </w:r>
      <w:r>
        <w:rPr>
          <w:spacing w:val="-1"/>
          <w:sz w:val="24"/>
        </w:rPr>
        <w:t xml:space="preserve"> </w:t>
      </w:r>
      <w:r>
        <w:rPr>
          <w:sz w:val="24"/>
        </w:rPr>
        <w:t>outbreak</w:t>
      </w:r>
    </w:p>
    <w:p>
      <w:pPr>
        <w:pStyle w:val="ListParagraph"/>
        <w:numPr>
          <w:ilvl w:val="0"/>
          <w:numId w:val="2"/>
        </w:numPr>
        <w:tabs>
          <w:tab w:val="left" w:pos="977"/>
        </w:tabs>
        <w:spacing w:before="192" w:after="0" w:line="240" w:lineRule="auto"/>
        <w:ind w:left="976" w:right="0" w:hanging="342"/>
        <w:jc w:val="left"/>
        <w:rPr>
          <w:sz w:val="24"/>
        </w:rPr>
      </w:pPr>
      <w:r>
        <w:rPr>
          <w:sz w:val="24"/>
        </w:rPr>
        <w:t>how much the touching news about the doctor has been</w:t>
      </w:r>
      <w:r>
        <w:rPr>
          <w:spacing w:val="-3"/>
          <w:sz w:val="24"/>
        </w:rPr>
        <w:t xml:space="preserve"> </w:t>
      </w:r>
      <w:r>
        <w:rPr>
          <w:sz w:val="24"/>
        </w:rPr>
        <w:t>reported</w:t>
      </w:r>
    </w:p>
    <w:p>
      <w:pPr>
        <w:pStyle w:val="ListParagraph"/>
        <w:numPr>
          <w:ilvl w:val="0"/>
          <w:numId w:val="2"/>
        </w:numPr>
        <w:tabs>
          <w:tab w:val="left" w:pos="977"/>
        </w:tabs>
        <w:spacing w:before="112" w:after="0" w:line="240" w:lineRule="auto"/>
        <w:ind w:left="976" w:right="0" w:hanging="342"/>
        <w:jc w:val="left"/>
        <w:rPr>
          <w:sz w:val="24"/>
        </w:rPr>
      </w:pPr>
      <w:r>
        <w:rPr>
          <w:sz w:val="24"/>
        </w:rPr>
        <w:t>who are the doctors reported in the touching</w:t>
      </w:r>
      <w:r>
        <w:rPr>
          <w:spacing w:val="-3"/>
          <w:sz w:val="24"/>
        </w:rPr>
        <w:t xml:space="preserve"> </w:t>
      </w:r>
      <w:r>
        <w:rPr>
          <w:sz w:val="24"/>
        </w:rPr>
        <w:t>news</w:t>
      </w:r>
    </w:p>
    <w:p>
      <w:pPr>
        <w:pStyle w:val="ListParagraph"/>
        <w:numPr>
          <w:ilvl w:val="0"/>
          <w:numId w:val="2"/>
        </w:numPr>
        <w:tabs>
          <w:tab w:val="left" w:pos="989"/>
        </w:tabs>
        <w:spacing w:before="36" w:after="0" w:line="240" w:lineRule="auto"/>
        <w:ind w:left="988" w:right="0" w:hanging="354"/>
        <w:jc w:val="left"/>
        <w:rPr>
          <w:sz w:val="24"/>
        </w:rPr>
      </w:pPr>
      <w:r>
        <w:rPr>
          <w:sz w:val="24"/>
        </w:rPr>
        <w:t>where the volunteer doctors come</w:t>
      </w:r>
      <w:r>
        <w:rPr>
          <w:spacing w:val="1"/>
          <w:sz w:val="24"/>
        </w:rPr>
        <w:t xml:space="preserve"> </w:t>
      </w:r>
      <w:r>
        <w:rPr>
          <w:sz w:val="24"/>
        </w:rPr>
        <w:t>from</w:t>
      </w:r>
    </w:p>
    <w:p>
      <w:pPr>
        <w:pStyle w:val="BodyText"/>
        <w:spacing w:before="1"/>
        <w:rPr>
          <w:sz w:val="29"/>
        </w:rPr>
      </w:pPr>
    </w:p>
    <w:p>
      <w:pPr>
        <w:pStyle w:val="BodyText"/>
        <w:spacing w:before="1"/>
        <w:ind w:left="155"/>
        <w:rPr>
          <w:rFonts w:ascii="宋体" w:eastAsia="宋体" w:hint="eastAsia"/>
        </w:rPr>
      </w:pPr>
      <w:r>
        <w:rPr>
          <w:rFonts w:ascii="宋体" w:eastAsia="宋体" w:hint="eastAsia"/>
        </w:rPr>
        <w:t xml:space="preserve">三、完形填空。（共 </w:t>
      </w:r>
      <w:r>
        <w:t xml:space="preserve">15 </w:t>
      </w:r>
      <w:r>
        <w:rPr>
          <w:rFonts w:ascii="宋体" w:eastAsia="宋体" w:hint="eastAsia"/>
        </w:rPr>
        <w:t xml:space="preserve">小题，每小题 </w:t>
      </w:r>
      <w:r>
        <w:t xml:space="preserve">1 </w:t>
      </w:r>
      <w:r>
        <w:rPr>
          <w:rFonts w:ascii="宋体" w:eastAsia="宋体" w:hint="eastAsia"/>
        </w:rPr>
        <w:t xml:space="preserve">分，满分 </w:t>
      </w:r>
      <w:r>
        <w:t xml:space="preserve">15 </w:t>
      </w:r>
      <w:r>
        <w:rPr>
          <w:rFonts w:ascii="宋体" w:eastAsia="宋体" w:hint="eastAsia"/>
        </w:rPr>
        <w:t>分）</w:t>
      </w:r>
    </w:p>
    <w:p>
      <w:pPr>
        <w:pStyle w:val="BodyText"/>
        <w:tabs>
          <w:tab w:val="left" w:pos="3899"/>
          <w:tab w:val="left" w:pos="4619"/>
          <w:tab w:val="left" w:pos="7491"/>
          <w:tab w:val="left" w:pos="7807"/>
          <w:tab w:val="left" w:pos="8406"/>
        </w:tabs>
        <w:spacing w:before="18" w:line="256" w:lineRule="auto"/>
        <w:ind w:left="155" w:right="104" w:firstLine="480"/>
      </w:pPr>
      <w:r>
        <w:t>In early 2020, a disease called COVID 19 hit Wuhan. It</w:t>
      </w:r>
      <w:r>
        <w:rPr>
          <w:spacing w:val="-17"/>
        </w:rPr>
        <w:t xml:space="preserve"> </w:t>
      </w:r>
      <w:r>
        <w:t>spread</w:t>
      </w:r>
      <w:r>
        <w:rPr>
          <w:u w:val="single"/>
        </w:rPr>
        <w:t xml:space="preserve">  </w:t>
      </w:r>
      <w:r>
        <w:rPr>
          <w:spacing w:val="52"/>
          <w:u w:val="single"/>
        </w:rPr>
        <w:t xml:space="preserve"> </w:t>
      </w:r>
      <w:r>
        <w:rPr>
          <w:u w:val="single"/>
        </w:rPr>
        <w:t>41</w:t>
      </w:r>
      <w:r>
        <w:rPr>
          <w:u w:val="single"/>
        </w:rPr>
        <w:tab/>
      </w:r>
      <w:r>
        <w:t>around tens of thousands</w:t>
      </w:r>
      <w:r>
        <w:rPr>
          <w:spacing w:val="-2"/>
        </w:rPr>
        <w:t xml:space="preserve"> </w:t>
      </w:r>
      <w:r>
        <w:t>of</w:t>
      </w:r>
      <w:r>
        <w:rPr>
          <w:spacing w:val="-2"/>
        </w:rPr>
        <w:t xml:space="preserve"> </w:t>
      </w:r>
      <w:r>
        <w:t>Chinese</w:t>
      </w:r>
      <w:r>
        <w:rPr>
          <w:spacing w:val="-2"/>
        </w:rPr>
        <w:t xml:space="preserve"> </w:t>
      </w:r>
      <w:r>
        <w:t>people were</w:t>
      </w:r>
      <w:r>
        <w:rPr>
          <w:spacing w:val="-1"/>
        </w:rPr>
        <w:t xml:space="preserve"> </w:t>
      </w:r>
      <w:r>
        <w:t>infected</w:t>
      </w:r>
      <w:r>
        <w:rPr>
          <w:spacing w:val="-1"/>
        </w:rPr>
        <w:t xml:space="preserve"> </w:t>
      </w:r>
      <w:r>
        <w:t>(</w:t>
      </w:r>
      <w:r>
        <w:rPr>
          <w:spacing w:val="56"/>
        </w:rPr>
        <w:t xml:space="preserve"> </w:t>
      </w:r>
      <w:r>
        <w:rPr>
          <w:rFonts w:ascii="宋体" w:eastAsia="宋体" w:hAnsi="宋体" w:hint="eastAsia"/>
        </w:rPr>
        <w:t>感染</w:t>
      </w:r>
      <w:r>
        <w:t>).</w:t>
      </w:r>
      <w:r>
        <w:rPr>
          <w:spacing w:val="1"/>
        </w:rPr>
        <w:t xml:space="preserve"> </w:t>
      </w:r>
      <w:r>
        <w:t>Zhong</w:t>
      </w:r>
      <w:r>
        <w:rPr>
          <w:spacing w:val="1"/>
        </w:rPr>
        <w:t xml:space="preserve"> </w:t>
      </w:r>
      <w:r>
        <w:t>Nanshan,</w:t>
      </w:r>
      <w:r>
        <w:rPr>
          <w:spacing w:val="-1"/>
        </w:rPr>
        <w:t xml:space="preserve"> </w:t>
      </w:r>
      <w:r>
        <w:t>84,led</w:t>
      </w:r>
      <w:r>
        <w:rPr>
          <w:u w:val="single"/>
        </w:rPr>
        <w:t xml:space="preserve"> </w:t>
      </w:r>
      <w:r>
        <w:rPr>
          <w:u w:val="single"/>
        </w:rPr>
        <w:tab/>
      </w:r>
      <w:r>
        <w:rPr>
          <w:u w:val="single"/>
        </w:rPr>
        <w:tab/>
      </w:r>
      <w:r>
        <w:rPr>
          <w:u w:val="single"/>
        </w:rPr>
        <w:t>42</w:t>
      </w:r>
      <w:r>
        <w:rPr>
          <w:u w:val="single"/>
        </w:rPr>
        <w:tab/>
      </w:r>
      <w:r>
        <w:t>team to Wuhan to fight the illness. Zhong’s team took many measures to cure the patients with COVID 19. He advised people to</w:t>
      </w:r>
      <w:r>
        <w:rPr>
          <w:spacing w:val="-5"/>
        </w:rPr>
        <w:t xml:space="preserve"> </w:t>
      </w:r>
      <w:r>
        <w:t>wear masks,</w:t>
      </w:r>
      <w:r>
        <w:rPr>
          <w:u w:val="single"/>
        </w:rPr>
        <w:t xml:space="preserve"> </w:t>
      </w:r>
      <w:r>
        <w:rPr>
          <w:u w:val="single"/>
        </w:rPr>
        <w:tab/>
      </w:r>
      <w:r>
        <w:rPr>
          <w:u w:val="single"/>
        </w:rPr>
        <w:t>43</w:t>
      </w:r>
      <w:r>
        <w:rPr>
          <w:u w:val="single"/>
        </w:rPr>
        <w:tab/>
      </w:r>
      <w:r>
        <w:t>hands</w:t>
      </w:r>
      <w:r>
        <w:rPr>
          <w:spacing w:val="2"/>
        </w:rPr>
        <w:t xml:space="preserve"> </w:t>
      </w:r>
      <w:r>
        <w:t>frequently</w:t>
      </w:r>
      <w:r>
        <w:rPr>
          <w:spacing w:val="-1"/>
        </w:rPr>
        <w:t xml:space="preserve"> </w:t>
      </w:r>
      <w:r>
        <w:t>(</w:t>
      </w:r>
      <w:r>
        <w:rPr>
          <w:rFonts w:ascii="宋体" w:eastAsia="宋体" w:hAnsi="宋体" w:hint="eastAsia"/>
        </w:rPr>
        <w:t>频繁的</w:t>
      </w:r>
      <w:r>
        <w:t>)</w:t>
      </w:r>
      <w:r>
        <w:rPr>
          <w:spacing w:val="-1"/>
        </w:rPr>
        <w:t xml:space="preserve"> </w:t>
      </w:r>
      <w:r>
        <w:t>stay</w:t>
      </w:r>
      <w:r>
        <w:rPr>
          <w:spacing w:val="-1"/>
        </w:rPr>
        <w:t xml:space="preserve"> </w:t>
      </w:r>
      <w:r>
        <w:t>at</w:t>
      </w:r>
      <w:r>
        <w:rPr>
          <w:spacing w:val="1"/>
        </w:rPr>
        <w:t xml:space="preserve"> </w:t>
      </w:r>
      <w:r>
        <w:t>home</w:t>
      </w:r>
      <w:r>
        <w:rPr>
          <w:spacing w:val="-1"/>
        </w:rPr>
        <w:t xml:space="preserve"> </w:t>
      </w:r>
      <w:r>
        <w:t>and</w:t>
      </w:r>
      <w:r>
        <w:rPr>
          <w:spacing w:val="-2"/>
        </w:rPr>
        <w:t xml:space="preserve"> </w:t>
      </w:r>
      <w:r>
        <w:t>not to go to crowed places.</w:t>
      </w:r>
    </w:p>
    <w:p>
      <w:pPr>
        <w:pStyle w:val="BodyText"/>
        <w:spacing w:before="16" w:line="271" w:lineRule="auto"/>
        <w:ind w:left="155" w:right="270" w:firstLine="720"/>
        <w:jc w:val="both"/>
      </w:pPr>
      <w:r>
        <w:t>Zhong likes sports very much.</w:t>
      </w:r>
      <w:r>
        <w:rPr>
          <w:u w:val="single"/>
        </w:rPr>
        <w:t xml:space="preserve">    44     </w:t>
      </w:r>
      <w:r>
        <w:t>he was 67, he could still play basketball. Now at the age of 84, Zhong still treats patients in the hospital and</w:t>
      </w:r>
      <w:r>
        <w:rPr>
          <w:u w:val="single"/>
        </w:rPr>
        <w:t xml:space="preserve"> 45 </w:t>
      </w:r>
      <w:r>
        <w:t>young doctors. “I am just a doctor.” Zhong says. But we think he is a hero and a</w:t>
      </w:r>
      <w:r>
        <w:rPr>
          <w:spacing w:val="-6"/>
        </w:rPr>
        <w:t xml:space="preserve"> </w:t>
      </w:r>
      <w:r>
        <w:t>fighter.</w:t>
      </w:r>
    </w:p>
    <w:p>
      <w:pPr>
        <w:pStyle w:val="BodyText"/>
        <w:spacing w:before="0"/>
        <w:ind w:left="876"/>
        <w:jc w:val="both"/>
      </w:pPr>
      <w:r>
        <w:t>Many heroes like Zhong Nanshan rose up after the outbreak.There are more than 30</w:t>
      </w:r>
    </w:p>
    <w:p>
      <w:pPr>
        <w:spacing w:after="0"/>
        <w:jc w:val="both"/>
        <w:sectPr>
          <w:pgSz w:w="11910" w:h="16840"/>
          <w:pgMar w:top="1440" w:right="1040" w:bottom="1160" w:left="1080" w:header="0" w:footer="975" w:gutter="0"/>
          <w:cols w:space="708"/>
        </w:sectPr>
      </w:pPr>
    </w:p>
    <w:p>
      <w:pPr>
        <w:pStyle w:val="BodyText"/>
        <w:tabs>
          <w:tab w:val="left" w:pos="6847"/>
          <w:tab w:val="left" w:pos="8867"/>
        </w:tabs>
        <w:spacing w:before="65" w:line="254" w:lineRule="auto"/>
        <w:ind w:left="155" w:right="917"/>
      </w:pPr>
      <w:r>
        <w:t>medical</w:t>
      </w:r>
      <w:r>
        <w:rPr>
          <w:spacing w:val="-2"/>
        </w:rPr>
        <w:t xml:space="preserve"> </w:t>
      </w:r>
      <w:r>
        <w:t>couples at</w:t>
      </w:r>
      <w:r>
        <w:rPr>
          <w:spacing w:val="-2"/>
        </w:rPr>
        <w:t xml:space="preserve"> </w:t>
      </w:r>
      <w:r>
        <w:t>Jinyintan</w:t>
      </w:r>
      <w:r>
        <w:rPr>
          <w:spacing w:val="-2"/>
        </w:rPr>
        <w:t xml:space="preserve"> </w:t>
      </w:r>
      <w:r>
        <w:t>Hospital</w:t>
      </w:r>
      <w:r>
        <w:rPr>
          <w:rFonts w:ascii="宋体" w:eastAsia="宋体" w:hint="eastAsia"/>
        </w:rPr>
        <w:t>（金银潭医院）</w:t>
      </w:r>
      <w:r>
        <w:rPr>
          <w:rFonts w:ascii="宋体" w:eastAsia="宋体" w:hint="eastAsia"/>
          <w:spacing w:val="-4"/>
        </w:rPr>
        <w:t xml:space="preserve"> </w:t>
      </w:r>
      <w:r>
        <w:t>in</w:t>
      </w:r>
      <w:r>
        <w:rPr>
          <w:spacing w:val="-10"/>
        </w:rPr>
        <w:t xml:space="preserve"> </w:t>
      </w:r>
      <w:r>
        <w:t>Wuhan,</w:t>
      </w:r>
      <w:r>
        <w:rPr>
          <w:spacing w:val="-2"/>
        </w:rPr>
        <w:t xml:space="preserve"> </w:t>
      </w:r>
      <w:r>
        <w:t>Hubei province,</w:t>
      </w:r>
      <w:r>
        <w:rPr>
          <w:u w:val="thick"/>
        </w:rPr>
        <w:t xml:space="preserve">  </w:t>
      </w:r>
      <w:r>
        <w:rPr>
          <w:spacing w:val="55"/>
          <w:u w:val="thick"/>
        </w:rPr>
        <w:t xml:space="preserve"> </w:t>
      </w:r>
      <w:r>
        <w:rPr>
          <w:u w:val="thick"/>
        </w:rPr>
        <w:t>46</w:t>
      </w:r>
      <w:r>
        <w:rPr>
          <w:u w:val="thick"/>
        </w:rPr>
        <w:tab/>
      </w:r>
      <w:r>
        <w:t xml:space="preserve"> themselves to combating the COVID 19 and bringing hope</w:t>
      </w:r>
      <w:r>
        <w:rPr>
          <w:spacing w:val="-6"/>
        </w:rPr>
        <w:t xml:space="preserve"> </w:t>
      </w:r>
      <w:r>
        <w:t>to</w:t>
      </w:r>
      <w:r>
        <w:rPr>
          <w:u w:val="thick"/>
        </w:rPr>
        <w:t xml:space="preserve">   </w:t>
      </w:r>
      <w:r>
        <w:rPr>
          <w:spacing w:val="56"/>
          <w:u w:val="thick"/>
        </w:rPr>
        <w:t xml:space="preserve"> </w:t>
      </w:r>
      <w:r>
        <w:rPr>
          <w:u w:val="thick"/>
        </w:rPr>
        <w:t>47</w:t>
      </w:r>
      <w:r>
        <w:rPr>
          <w:u w:val="thick"/>
        </w:rPr>
        <w:tab/>
      </w:r>
      <w:r>
        <w:t>patients.</w:t>
      </w:r>
    </w:p>
    <w:p>
      <w:pPr>
        <w:pStyle w:val="BodyText"/>
        <w:tabs>
          <w:tab w:val="left" w:pos="2234"/>
          <w:tab w:val="left" w:pos="4588"/>
          <w:tab w:val="left" w:pos="5157"/>
          <w:tab w:val="left" w:pos="6559"/>
        </w:tabs>
        <w:spacing w:before="19" w:line="271" w:lineRule="auto"/>
        <w:ind w:left="155" w:right="317" w:firstLine="720"/>
      </w:pPr>
      <w:r>
        <w:t>Some participated in the</w:t>
      </w:r>
      <w:r>
        <w:rPr>
          <w:spacing w:val="-5"/>
        </w:rPr>
        <w:t xml:space="preserve"> </w:t>
      </w:r>
      <w:r>
        <w:t>battle</w:t>
      </w:r>
      <w:r>
        <w:rPr>
          <w:u w:val="thick"/>
        </w:rPr>
        <w:t xml:space="preserve">   </w:t>
      </w:r>
      <w:r>
        <w:rPr>
          <w:spacing w:val="57"/>
          <w:u w:val="thick"/>
        </w:rPr>
        <w:t xml:space="preserve"> </w:t>
      </w:r>
      <w:r>
        <w:rPr>
          <w:u w:val="thick"/>
        </w:rPr>
        <w:t>48</w:t>
      </w:r>
      <w:r>
        <w:rPr>
          <w:u w:val="thick"/>
        </w:rPr>
        <w:tab/>
      </w:r>
      <w:r>
        <w:t>SARS in 2003, and since the COVID 19 epidemic broke out, they__</w:t>
      </w:r>
      <w:r>
        <w:rPr>
          <w:u w:val="single"/>
        </w:rPr>
        <w:t>49</w:t>
      </w:r>
      <w:r>
        <w:t>_ fighting together again. Some haven't returned home in over a month, and live at a</w:t>
      </w:r>
      <w:r>
        <w:rPr>
          <w:spacing w:val="-3"/>
        </w:rPr>
        <w:t xml:space="preserve"> </w:t>
      </w:r>
      <w:r>
        <w:t>hotel</w:t>
      </w:r>
      <w:r>
        <w:rPr>
          <w:u w:val="thick"/>
        </w:rPr>
        <w:t xml:space="preserve">   </w:t>
      </w:r>
      <w:r>
        <w:rPr>
          <w:spacing w:val="59"/>
          <w:u w:val="thick"/>
        </w:rPr>
        <w:t xml:space="preserve"> </w:t>
      </w:r>
      <w:r>
        <w:rPr>
          <w:u w:val="thick"/>
        </w:rPr>
        <w:t>50</w:t>
      </w:r>
      <w:r>
        <w:rPr>
          <w:u w:val="thick"/>
        </w:rPr>
        <w:tab/>
      </w:r>
      <w:r>
        <w:t>to avoid cross-infection."The</w:t>
      </w:r>
      <w:r>
        <w:rPr>
          <w:spacing w:val="-1"/>
        </w:rPr>
        <w:t xml:space="preserve"> </w:t>
      </w:r>
      <w:r>
        <w:t>battles</w:t>
      </w:r>
      <w:r>
        <w:rPr>
          <w:u w:val="thick"/>
        </w:rPr>
        <w:t xml:space="preserve">   </w:t>
      </w:r>
      <w:r>
        <w:rPr>
          <w:spacing w:val="56"/>
          <w:u w:val="thick"/>
        </w:rPr>
        <w:t xml:space="preserve"> </w:t>
      </w:r>
      <w:r>
        <w:rPr>
          <w:u w:val="thick"/>
        </w:rPr>
        <w:t>51</w:t>
      </w:r>
      <w:r>
        <w:rPr>
          <w:u w:val="thick"/>
        </w:rPr>
        <w:tab/>
      </w:r>
      <w:r>
        <w:t xml:space="preserve">here, and we will definitely fight to the end," said </w:t>
      </w:r>
      <w:r>
        <w:rPr>
          <w:spacing w:val="-3"/>
        </w:rPr>
        <w:t xml:space="preserve">Wu </w:t>
      </w:r>
      <w:r>
        <w:t>Zhiqiang, a</w:t>
      </w:r>
      <w:r>
        <w:rPr>
          <w:spacing w:val="-12"/>
        </w:rPr>
        <w:t xml:space="preserve"> </w:t>
      </w:r>
      <w:r>
        <w:t>doctor</w:t>
      </w:r>
      <w:r>
        <w:rPr>
          <w:u w:val="thick"/>
        </w:rPr>
        <w:t xml:space="preserve">  </w:t>
      </w:r>
      <w:r>
        <w:rPr>
          <w:spacing w:val="58"/>
          <w:u w:val="thick"/>
        </w:rPr>
        <w:t xml:space="preserve"> </w:t>
      </w:r>
      <w:r>
        <w:rPr>
          <w:u w:val="thick"/>
        </w:rPr>
        <w:t>52</w:t>
      </w:r>
      <w:r>
        <w:rPr>
          <w:u w:val="thick"/>
        </w:rPr>
        <w:tab/>
      </w:r>
      <w:r>
        <w:t>works at the hospital's clinical</w:t>
      </w:r>
      <w:r>
        <w:rPr>
          <w:spacing w:val="-9"/>
        </w:rPr>
        <w:t xml:space="preserve"> </w:t>
      </w:r>
      <w:r>
        <w:t>laboratory.</w:t>
      </w:r>
    </w:p>
    <w:p>
      <w:pPr>
        <w:pStyle w:val="BodyText"/>
        <w:spacing w:before="1"/>
        <w:ind w:left="861"/>
      </w:pPr>
      <w:r>
        <w:t>All their stories show how great Chinese medical staff are, and how they save</w:t>
      </w:r>
    </w:p>
    <w:p>
      <w:pPr>
        <w:pStyle w:val="BodyText"/>
        <w:tabs>
          <w:tab w:val="left" w:pos="1651"/>
          <w:tab w:val="left" w:pos="6410"/>
          <w:tab w:val="left" w:pos="9590"/>
        </w:tabs>
        <w:spacing w:before="22" w:line="254" w:lineRule="auto"/>
        <w:ind w:left="155" w:right="193"/>
      </w:pPr>
      <w:r>
        <w:t>people's</w:t>
      </w:r>
      <w:r>
        <w:rPr>
          <w:u w:val="thick"/>
        </w:rPr>
        <w:t xml:space="preserve">  </w:t>
      </w:r>
      <w:r>
        <w:rPr>
          <w:spacing w:val="58"/>
          <w:u w:val="thick"/>
        </w:rPr>
        <w:t xml:space="preserve"> </w:t>
      </w:r>
      <w:r>
        <w:rPr>
          <w:u w:val="thick"/>
        </w:rPr>
        <w:t>53</w:t>
      </w:r>
      <w:r>
        <w:rPr>
          <w:u w:val="thick"/>
        </w:rPr>
        <w:tab/>
      </w:r>
      <w:r>
        <w:t>with</w:t>
      </w:r>
      <w:r>
        <w:rPr>
          <w:u w:val="thick"/>
        </w:rPr>
        <w:t xml:space="preserve">   </w:t>
      </w:r>
      <w:r>
        <w:rPr>
          <w:spacing w:val="54"/>
          <w:u w:val="thick"/>
        </w:rPr>
        <w:t xml:space="preserve"> </w:t>
      </w:r>
      <w:r>
        <w:rPr>
          <w:u w:val="thick"/>
        </w:rPr>
        <w:t>54</w:t>
      </w:r>
      <w:r>
        <w:t>_</w:t>
      </w:r>
      <w:r>
        <w:rPr>
          <w:spacing w:val="58"/>
        </w:rPr>
        <w:t xml:space="preserve"> </w:t>
      </w:r>
      <w:r>
        <w:rPr>
          <w:rFonts w:ascii="宋体" w:eastAsia="宋体" w:hint="eastAsia"/>
        </w:rPr>
        <w:t>，</w:t>
      </w:r>
      <w:r>
        <w:t>persistence</w:t>
      </w:r>
      <w:r>
        <w:rPr>
          <w:rFonts w:ascii="宋体" w:eastAsia="宋体" w:hint="eastAsia"/>
        </w:rPr>
        <w:t>（毅力）</w:t>
      </w:r>
      <w:r>
        <w:rPr>
          <w:rFonts w:ascii="宋体" w:eastAsia="宋体" w:hint="eastAsia"/>
          <w:spacing w:val="-5"/>
        </w:rPr>
        <w:t xml:space="preserve"> </w:t>
      </w:r>
      <w:r>
        <w:t>and</w:t>
      </w:r>
      <w:r>
        <w:rPr>
          <w:spacing w:val="-1"/>
        </w:rPr>
        <w:t xml:space="preserve"> </w:t>
      </w:r>
      <w:r>
        <w:t>love.</w:t>
      </w:r>
      <w:r>
        <w:tab/>
      </w:r>
      <w:r>
        <w:t>The doctors including</w:t>
      </w:r>
      <w:r>
        <w:rPr>
          <w:spacing w:val="-4"/>
        </w:rPr>
        <w:t xml:space="preserve"> </w:t>
      </w:r>
      <w:r>
        <w:t>the</w:t>
      </w:r>
      <w:r>
        <w:rPr>
          <w:u w:val="thick"/>
        </w:rPr>
        <w:t xml:space="preserve">  </w:t>
      </w:r>
      <w:r>
        <w:rPr>
          <w:spacing w:val="59"/>
          <w:u w:val="thick"/>
        </w:rPr>
        <w:t xml:space="preserve"> </w:t>
      </w:r>
      <w:r>
        <w:rPr>
          <w:u w:val="thick"/>
        </w:rPr>
        <w:t>55</w:t>
      </w:r>
      <w:r>
        <w:rPr>
          <w:u w:val="thick"/>
        </w:rPr>
        <w:tab/>
      </w:r>
      <w:r>
        <w:t xml:space="preserve"> couples at Jinyintan Hospital are highly thought</w:t>
      </w:r>
      <w:r>
        <w:rPr>
          <w:spacing w:val="3"/>
        </w:rPr>
        <w:t xml:space="preserve"> </w:t>
      </w:r>
      <w:r>
        <w:t>of.</w:t>
      </w:r>
    </w:p>
    <w:p>
      <w:pPr>
        <w:pStyle w:val="BodyText"/>
        <w:spacing w:before="9"/>
        <w:rPr>
          <w:sz w:val="28"/>
        </w:rPr>
      </w:pPr>
    </w:p>
    <w:p>
      <w:pPr>
        <w:pStyle w:val="ListParagraph"/>
        <w:numPr>
          <w:ilvl w:val="0"/>
          <w:numId w:val="3"/>
        </w:numPr>
        <w:tabs>
          <w:tab w:val="left" w:pos="1140"/>
          <w:tab w:val="left" w:pos="2752"/>
          <w:tab w:val="left" w:pos="4394"/>
          <w:tab w:val="left" w:pos="6026"/>
        </w:tabs>
        <w:spacing w:before="0" w:after="0" w:line="240" w:lineRule="auto"/>
        <w:ind w:left="1140" w:right="0" w:hanging="346"/>
        <w:jc w:val="left"/>
        <w:rPr>
          <w:sz w:val="24"/>
        </w:rPr>
      </w:pPr>
      <w:r>
        <w:rPr>
          <w:sz w:val="24"/>
        </w:rPr>
        <w:t>A.</w:t>
      </w:r>
      <w:r>
        <w:rPr>
          <w:spacing w:val="-1"/>
          <w:sz w:val="24"/>
        </w:rPr>
        <w:t xml:space="preserve"> </w:t>
      </w:r>
      <w:r>
        <w:rPr>
          <w:sz w:val="24"/>
        </w:rPr>
        <w:t>quickly</w:t>
      </w:r>
      <w:r>
        <w:rPr>
          <w:sz w:val="24"/>
        </w:rPr>
        <w:tab/>
      </w:r>
      <w:r>
        <w:rPr>
          <w:sz w:val="24"/>
        </w:rPr>
        <w:t>B.</w:t>
      </w:r>
      <w:r>
        <w:rPr>
          <w:spacing w:val="1"/>
          <w:sz w:val="24"/>
        </w:rPr>
        <w:t xml:space="preserve"> </w:t>
      </w:r>
      <w:r>
        <w:rPr>
          <w:sz w:val="24"/>
        </w:rPr>
        <w:t>slowly</w:t>
      </w:r>
      <w:r>
        <w:rPr>
          <w:sz w:val="24"/>
        </w:rPr>
        <w:tab/>
      </w:r>
      <w:r>
        <w:rPr>
          <w:sz w:val="24"/>
        </w:rPr>
        <w:t>C.safely</w:t>
      </w:r>
      <w:r>
        <w:rPr>
          <w:sz w:val="24"/>
        </w:rPr>
        <w:tab/>
      </w:r>
      <w:r>
        <w:rPr>
          <w:sz w:val="24"/>
        </w:rPr>
        <w:t>D.luckily</w:t>
      </w:r>
    </w:p>
    <w:p>
      <w:pPr>
        <w:pStyle w:val="ListParagraph"/>
        <w:numPr>
          <w:ilvl w:val="0"/>
          <w:numId w:val="3"/>
        </w:numPr>
        <w:tabs>
          <w:tab w:val="left" w:pos="1140"/>
          <w:tab w:val="left" w:pos="2699"/>
          <w:tab w:val="left" w:pos="4579"/>
          <w:tab w:val="left" w:pos="6127"/>
        </w:tabs>
        <w:spacing w:before="36" w:after="0" w:line="240" w:lineRule="auto"/>
        <w:ind w:left="1140" w:right="0" w:hanging="346"/>
        <w:jc w:val="left"/>
        <w:rPr>
          <w:sz w:val="24"/>
        </w:rPr>
      </w:pPr>
      <w:r>
        <w:rPr>
          <w:sz w:val="24"/>
        </w:rPr>
        <w:t>A.</w:t>
      </w:r>
      <w:r>
        <w:rPr>
          <w:spacing w:val="-1"/>
          <w:sz w:val="24"/>
        </w:rPr>
        <w:t xml:space="preserve"> </w:t>
      </w:r>
      <w:r>
        <w:rPr>
          <w:sz w:val="24"/>
        </w:rPr>
        <w:t>my</w:t>
      </w:r>
      <w:r>
        <w:rPr>
          <w:sz w:val="24"/>
        </w:rPr>
        <w:tab/>
      </w:r>
      <w:r>
        <w:rPr>
          <w:sz w:val="24"/>
        </w:rPr>
        <w:t>B.</w:t>
      </w:r>
      <w:r>
        <w:rPr>
          <w:spacing w:val="2"/>
          <w:sz w:val="24"/>
        </w:rPr>
        <w:t xml:space="preserve"> </w:t>
      </w:r>
      <w:r>
        <w:rPr>
          <w:sz w:val="24"/>
        </w:rPr>
        <w:t>his</w:t>
      </w:r>
      <w:r>
        <w:rPr>
          <w:sz w:val="24"/>
        </w:rPr>
        <w:tab/>
      </w:r>
      <w:r>
        <w:rPr>
          <w:sz w:val="24"/>
        </w:rPr>
        <w:t>C.</w:t>
      </w:r>
      <w:r>
        <w:rPr>
          <w:spacing w:val="-1"/>
          <w:sz w:val="24"/>
        </w:rPr>
        <w:t xml:space="preserve"> </w:t>
      </w:r>
      <w:r>
        <w:rPr>
          <w:sz w:val="24"/>
        </w:rPr>
        <w:t>her</w:t>
      </w:r>
      <w:r>
        <w:rPr>
          <w:sz w:val="24"/>
        </w:rPr>
        <w:tab/>
      </w:r>
      <w:r>
        <w:rPr>
          <w:sz w:val="24"/>
        </w:rPr>
        <w:t>D. their</w:t>
      </w:r>
    </w:p>
    <w:p>
      <w:pPr>
        <w:pStyle w:val="ListParagraph"/>
        <w:numPr>
          <w:ilvl w:val="0"/>
          <w:numId w:val="3"/>
        </w:numPr>
        <w:tabs>
          <w:tab w:val="left" w:pos="1140"/>
          <w:tab w:val="left" w:pos="2740"/>
          <w:tab w:val="left" w:pos="4526"/>
          <w:tab w:val="left" w:pos="6191"/>
        </w:tabs>
        <w:spacing w:before="36" w:after="0" w:line="240" w:lineRule="auto"/>
        <w:ind w:left="1140" w:right="0" w:hanging="346"/>
        <w:jc w:val="left"/>
        <w:rPr>
          <w:sz w:val="24"/>
        </w:rPr>
      </w:pPr>
      <w:r>
        <w:rPr>
          <w:sz w:val="24"/>
        </w:rPr>
        <w:t>A.</w:t>
      </w:r>
      <w:r>
        <w:rPr>
          <w:spacing w:val="-1"/>
          <w:sz w:val="24"/>
        </w:rPr>
        <w:t xml:space="preserve"> </w:t>
      </w:r>
      <w:r>
        <w:rPr>
          <w:sz w:val="24"/>
        </w:rPr>
        <w:t>weigh</w:t>
      </w:r>
      <w:r>
        <w:rPr>
          <w:sz w:val="24"/>
        </w:rPr>
        <w:tab/>
      </w:r>
      <w:r>
        <w:rPr>
          <w:sz w:val="24"/>
        </w:rPr>
        <w:t>B.</w:t>
      </w:r>
      <w:r>
        <w:rPr>
          <w:spacing w:val="-2"/>
          <w:sz w:val="24"/>
        </w:rPr>
        <w:t xml:space="preserve"> </w:t>
      </w:r>
      <w:r>
        <w:rPr>
          <w:sz w:val="24"/>
        </w:rPr>
        <w:t>pollute</w:t>
      </w:r>
      <w:r>
        <w:rPr>
          <w:sz w:val="24"/>
        </w:rPr>
        <w:tab/>
      </w:r>
      <w:r>
        <w:rPr>
          <w:sz w:val="24"/>
        </w:rPr>
        <w:t>C.</w:t>
      </w:r>
      <w:r>
        <w:rPr>
          <w:spacing w:val="-1"/>
          <w:sz w:val="24"/>
        </w:rPr>
        <w:t xml:space="preserve"> </w:t>
      </w:r>
      <w:r>
        <w:rPr>
          <w:sz w:val="24"/>
        </w:rPr>
        <w:t>shake</w:t>
      </w:r>
      <w:r>
        <w:rPr>
          <w:sz w:val="24"/>
        </w:rPr>
        <w:tab/>
      </w:r>
      <w:r>
        <w:rPr>
          <w:sz w:val="24"/>
        </w:rPr>
        <w:t>D.</w:t>
      </w:r>
      <w:r>
        <w:rPr>
          <w:spacing w:val="2"/>
          <w:sz w:val="24"/>
        </w:rPr>
        <w:t xml:space="preserve"> </w:t>
      </w:r>
      <w:r>
        <w:rPr>
          <w:sz w:val="24"/>
        </w:rPr>
        <w:t>wash</w:t>
      </w:r>
    </w:p>
    <w:p>
      <w:pPr>
        <w:pStyle w:val="ListParagraph"/>
        <w:numPr>
          <w:ilvl w:val="0"/>
          <w:numId w:val="3"/>
        </w:numPr>
        <w:tabs>
          <w:tab w:val="left" w:pos="1140"/>
          <w:tab w:val="left" w:pos="2721"/>
          <w:tab w:val="left" w:pos="4495"/>
          <w:tab w:val="left" w:pos="6148"/>
        </w:tabs>
        <w:spacing w:before="36" w:after="0" w:line="240" w:lineRule="auto"/>
        <w:ind w:left="1140" w:right="0" w:hanging="346"/>
        <w:jc w:val="left"/>
        <w:rPr>
          <w:sz w:val="24"/>
        </w:rPr>
      </w:pPr>
      <w:r>
        <w:rPr>
          <w:sz w:val="24"/>
        </w:rPr>
        <w:t>A.</w:t>
      </w:r>
      <w:r>
        <w:rPr>
          <w:spacing w:val="-6"/>
          <w:sz w:val="24"/>
        </w:rPr>
        <w:t xml:space="preserve"> </w:t>
      </w:r>
      <w:r>
        <w:rPr>
          <w:sz w:val="24"/>
        </w:rPr>
        <w:t>When</w:t>
      </w:r>
      <w:r>
        <w:rPr>
          <w:sz w:val="24"/>
        </w:rPr>
        <w:tab/>
      </w:r>
      <w:r>
        <w:rPr>
          <w:sz w:val="24"/>
        </w:rPr>
        <w:t>B.</w:t>
      </w:r>
      <w:r>
        <w:rPr>
          <w:spacing w:val="-13"/>
          <w:sz w:val="24"/>
        </w:rPr>
        <w:t xml:space="preserve"> </w:t>
      </w:r>
      <w:r>
        <w:rPr>
          <w:sz w:val="24"/>
        </w:rPr>
        <w:t>Although</w:t>
      </w:r>
      <w:r>
        <w:rPr>
          <w:sz w:val="24"/>
        </w:rPr>
        <w:tab/>
      </w:r>
      <w:r>
        <w:rPr>
          <w:sz w:val="24"/>
        </w:rPr>
        <w:t>C.</w:t>
      </w:r>
      <w:r>
        <w:rPr>
          <w:spacing w:val="-1"/>
          <w:sz w:val="24"/>
        </w:rPr>
        <w:t xml:space="preserve"> </w:t>
      </w:r>
      <w:r>
        <w:rPr>
          <w:sz w:val="24"/>
        </w:rPr>
        <w:t>Unless</w:t>
      </w:r>
      <w:r>
        <w:rPr>
          <w:sz w:val="24"/>
        </w:rPr>
        <w:tab/>
      </w:r>
      <w:r>
        <w:rPr>
          <w:sz w:val="24"/>
        </w:rPr>
        <w:t>D.</w:t>
      </w:r>
      <w:r>
        <w:rPr>
          <w:spacing w:val="2"/>
          <w:sz w:val="24"/>
        </w:rPr>
        <w:t xml:space="preserve"> </w:t>
      </w:r>
      <w:r>
        <w:rPr>
          <w:sz w:val="24"/>
        </w:rPr>
        <w:t>Because</w:t>
      </w:r>
    </w:p>
    <w:p>
      <w:pPr>
        <w:pStyle w:val="ListParagraph"/>
        <w:numPr>
          <w:ilvl w:val="0"/>
          <w:numId w:val="3"/>
        </w:numPr>
        <w:tabs>
          <w:tab w:val="left" w:pos="1140"/>
          <w:tab w:val="left" w:pos="2740"/>
          <w:tab w:val="left" w:pos="2807"/>
          <w:tab w:val="left" w:pos="2860"/>
          <w:tab w:val="left" w:pos="4499"/>
          <w:tab w:val="left" w:pos="4586"/>
          <w:tab w:val="left" w:pos="4619"/>
          <w:tab w:val="left" w:pos="6206"/>
          <w:tab w:val="left" w:pos="6266"/>
          <w:tab w:val="left" w:pos="6364"/>
          <w:tab w:val="left" w:pos="6400"/>
        </w:tabs>
        <w:spacing w:before="36" w:after="0" w:line="271" w:lineRule="auto"/>
        <w:ind w:left="794" w:right="2384" w:firstLine="0"/>
        <w:jc w:val="left"/>
        <w:rPr>
          <w:sz w:val="24"/>
        </w:rPr>
      </w:pPr>
      <w:r>
        <w:rPr>
          <w:sz w:val="24"/>
        </w:rPr>
        <w:t>A.</w:t>
      </w:r>
      <w:r>
        <w:rPr>
          <w:spacing w:val="-1"/>
          <w:sz w:val="24"/>
        </w:rPr>
        <w:t xml:space="preserve"> </w:t>
      </w:r>
      <w:r>
        <w:rPr>
          <w:sz w:val="24"/>
        </w:rPr>
        <w:t>thinks</w:t>
      </w:r>
      <w:r>
        <w:rPr>
          <w:sz w:val="24"/>
        </w:rPr>
        <w:tab/>
      </w:r>
      <w:r>
        <w:rPr>
          <w:sz w:val="24"/>
        </w:rPr>
        <w:t>B.</w:t>
      </w:r>
      <w:r>
        <w:rPr>
          <w:spacing w:val="-2"/>
          <w:sz w:val="24"/>
        </w:rPr>
        <w:t xml:space="preserve"> </w:t>
      </w:r>
      <w:r>
        <w:rPr>
          <w:sz w:val="24"/>
        </w:rPr>
        <w:t>trusts</w:t>
      </w:r>
      <w:r>
        <w:rPr>
          <w:sz w:val="24"/>
        </w:rPr>
        <w:tab/>
      </w:r>
      <w:r>
        <w:rPr>
          <w:sz w:val="24"/>
        </w:rPr>
        <w:t>C. teaches</w:t>
      </w:r>
      <w:r>
        <w:rPr>
          <w:sz w:val="24"/>
        </w:rPr>
        <w:tab/>
      </w:r>
      <w:r>
        <w:rPr>
          <w:sz w:val="24"/>
        </w:rPr>
        <w:t>D. asks 46.A.devoted</w:t>
      </w:r>
      <w:r>
        <w:rPr>
          <w:sz w:val="24"/>
        </w:rPr>
        <w:tab/>
      </w:r>
      <w:r>
        <w:rPr>
          <w:sz w:val="24"/>
        </w:rPr>
        <w:tab/>
      </w:r>
      <w:r>
        <w:rPr>
          <w:sz w:val="24"/>
        </w:rPr>
        <w:t>B</w:t>
      </w:r>
      <w:r>
        <w:rPr>
          <w:spacing w:val="-3"/>
          <w:sz w:val="24"/>
        </w:rPr>
        <w:t xml:space="preserve"> </w:t>
      </w:r>
      <w:r>
        <w:rPr>
          <w:sz w:val="24"/>
        </w:rPr>
        <w:t>devoting</w:t>
      </w:r>
      <w:r>
        <w:rPr>
          <w:sz w:val="24"/>
        </w:rPr>
        <w:tab/>
      </w:r>
      <w:r>
        <w:rPr>
          <w:sz w:val="24"/>
        </w:rPr>
        <w:tab/>
      </w:r>
      <w:r>
        <w:rPr>
          <w:sz w:val="24"/>
        </w:rPr>
        <w:t>C.divided</w:t>
      </w:r>
      <w:r>
        <w:rPr>
          <w:sz w:val="24"/>
        </w:rPr>
        <w:tab/>
      </w:r>
      <w:r>
        <w:rPr>
          <w:sz w:val="24"/>
        </w:rPr>
        <w:tab/>
      </w:r>
      <w:r>
        <w:rPr>
          <w:sz w:val="24"/>
        </w:rPr>
        <w:tab/>
      </w:r>
      <w:r>
        <w:rPr>
          <w:spacing w:val="-3"/>
          <w:sz w:val="24"/>
        </w:rPr>
        <w:t xml:space="preserve">D.dividing </w:t>
      </w:r>
      <w:r>
        <w:rPr>
          <w:sz w:val="24"/>
        </w:rPr>
        <w:t>47.A.infected</w:t>
      </w:r>
      <w:r>
        <w:rPr>
          <w:sz w:val="24"/>
        </w:rPr>
        <w:tab/>
      </w:r>
      <w:r>
        <w:rPr>
          <w:sz w:val="24"/>
        </w:rPr>
        <w:tab/>
      </w:r>
      <w:r>
        <w:rPr>
          <w:sz w:val="24"/>
        </w:rPr>
        <w:t>B..infect</w:t>
      </w:r>
      <w:r>
        <w:rPr>
          <w:sz w:val="24"/>
        </w:rPr>
        <w:tab/>
      </w:r>
      <w:r>
        <w:rPr>
          <w:sz w:val="24"/>
        </w:rPr>
        <w:tab/>
      </w:r>
      <w:r>
        <w:rPr>
          <w:sz w:val="24"/>
        </w:rPr>
        <w:t>C.infective</w:t>
      </w:r>
      <w:r>
        <w:rPr>
          <w:sz w:val="24"/>
        </w:rPr>
        <w:tab/>
      </w:r>
      <w:r>
        <w:rPr>
          <w:sz w:val="24"/>
        </w:rPr>
        <w:tab/>
      </w:r>
      <w:r>
        <w:rPr>
          <w:sz w:val="24"/>
        </w:rPr>
        <w:t>D.infection 48.A.fight</w:t>
      </w:r>
      <w:r>
        <w:rPr>
          <w:sz w:val="24"/>
        </w:rPr>
        <w:tab/>
      </w:r>
      <w:r>
        <w:rPr>
          <w:sz w:val="24"/>
        </w:rPr>
        <w:tab/>
      </w:r>
      <w:r>
        <w:rPr>
          <w:sz w:val="24"/>
        </w:rPr>
        <w:tab/>
      </w:r>
      <w:r>
        <w:rPr>
          <w:sz w:val="24"/>
        </w:rPr>
        <w:t>B</w:t>
      </w:r>
      <w:r>
        <w:rPr>
          <w:spacing w:val="-3"/>
          <w:sz w:val="24"/>
        </w:rPr>
        <w:t xml:space="preserve"> </w:t>
      </w:r>
      <w:r>
        <w:rPr>
          <w:sz w:val="24"/>
        </w:rPr>
        <w:t>.for</w:t>
      </w:r>
      <w:r>
        <w:rPr>
          <w:sz w:val="24"/>
        </w:rPr>
        <w:tab/>
      </w:r>
      <w:r>
        <w:rPr>
          <w:sz w:val="24"/>
        </w:rPr>
        <w:tab/>
      </w:r>
      <w:r>
        <w:rPr>
          <w:sz w:val="24"/>
        </w:rPr>
        <w:tab/>
      </w:r>
      <w:r>
        <w:rPr>
          <w:sz w:val="24"/>
        </w:rPr>
        <w:t>C.on</w:t>
      </w:r>
      <w:r>
        <w:rPr>
          <w:sz w:val="24"/>
        </w:rPr>
        <w:tab/>
      </w:r>
      <w:r>
        <w:rPr>
          <w:sz w:val="24"/>
        </w:rPr>
        <w:tab/>
      </w:r>
      <w:r>
        <w:rPr>
          <w:sz w:val="24"/>
        </w:rPr>
        <w:tab/>
      </w:r>
      <w:r>
        <w:rPr>
          <w:sz w:val="24"/>
        </w:rPr>
        <w:tab/>
      </w:r>
      <w:r>
        <w:rPr>
          <w:sz w:val="24"/>
        </w:rPr>
        <w:t>D.against</w:t>
      </w:r>
    </w:p>
    <w:p>
      <w:pPr>
        <w:pStyle w:val="BodyText"/>
        <w:tabs>
          <w:tab w:val="left" w:pos="2879"/>
          <w:tab w:val="left" w:pos="2913"/>
          <w:tab w:val="left" w:pos="2980"/>
          <w:tab w:val="left" w:pos="4665"/>
          <w:tab w:val="left" w:pos="4720"/>
          <w:tab w:val="left" w:pos="4780"/>
          <w:tab w:val="left" w:pos="4811"/>
          <w:tab w:val="left" w:pos="6424"/>
          <w:tab w:val="left" w:pos="6465"/>
          <w:tab w:val="left" w:pos="6499"/>
        </w:tabs>
        <w:spacing w:before="1" w:line="271" w:lineRule="auto"/>
        <w:ind w:left="794" w:right="2190"/>
      </w:pPr>
      <w:r>
        <w:t>49.A.</w:t>
      </w:r>
      <w:r>
        <w:rPr>
          <w:spacing w:val="-5"/>
        </w:rPr>
        <w:t xml:space="preserve"> </w:t>
      </w:r>
      <w:r>
        <w:rPr>
          <w:spacing w:val="-3"/>
        </w:rPr>
        <w:t>Will</w:t>
      </w:r>
      <w:r>
        <w:rPr>
          <w:spacing w:val="-3"/>
        </w:rPr>
        <w:tab/>
      </w:r>
      <w:r>
        <w:t>B.have</w:t>
      </w:r>
      <w:r>
        <w:rPr>
          <w:spacing w:val="-1"/>
        </w:rPr>
        <w:t xml:space="preserve"> </w:t>
      </w:r>
      <w:r>
        <w:t>been</w:t>
      </w:r>
      <w:r>
        <w:tab/>
      </w:r>
      <w:r>
        <w:t>C.had</w:t>
      </w:r>
      <w:r>
        <w:rPr>
          <w:spacing w:val="-1"/>
        </w:rPr>
        <w:t xml:space="preserve"> </w:t>
      </w:r>
      <w:r>
        <w:t>been</w:t>
      </w:r>
      <w:r>
        <w:tab/>
      </w:r>
      <w:r>
        <w:tab/>
      </w:r>
      <w:r>
        <w:t>D.was 50.A.separately</w:t>
      </w:r>
      <w:r>
        <w:tab/>
      </w:r>
      <w:r>
        <w:t>B. together</w:t>
      </w:r>
      <w:r>
        <w:tab/>
      </w:r>
      <w:r>
        <w:t>C.partly</w:t>
      </w:r>
      <w:r>
        <w:tab/>
      </w:r>
      <w:r>
        <w:t>D. alone 51.A.starts</w:t>
      </w:r>
      <w:r>
        <w:tab/>
      </w:r>
      <w:r>
        <w:tab/>
      </w:r>
      <w:r>
        <w:t>B.starting</w:t>
      </w:r>
      <w:r>
        <w:tab/>
      </w:r>
      <w:r>
        <w:tab/>
      </w:r>
      <w:r>
        <w:tab/>
      </w:r>
      <w:r>
        <w:tab/>
      </w:r>
      <w:r>
        <w:t>C.started</w:t>
      </w:r>
      <w:r>
        <w:tab/>
      </w:r>
      <w:r>
        <w:tab/>
      </w:r>
      <w:r>
        <w:tab/>
      </w:r>
      <w:r>
        <w:t xml:space="preserve">D.will </w:t>
      </w:r>
      <w:r>
        <w:rPr>
          <w:spacing w:val="-4"/>
        </w:rPr>
        <w:t xml:space="preserve">start </w:t>
      </w:r>
      <w:r>
        <w:t>52.A.Which</w:t>
      </w:r>
      <w:r>
        <w:tab/>
      </w:r>
      <w:r>
        <w:tab/>
      </w:r>
      <w:r>
        <w:t>B.</w:t>
      </w:r>
      <w:r>
        <w:rPr>
          <w:spacing w:val="-1"/>
        </w:rPr>
        <w:t xml:space="preserve"> </w:t>
      </w:r>
      <w:r>
        <w:t>whose</w:t>
      </w:r>
      <w:r>
        <w:tab/>
      </w:r>
      <w:r>
        <w:tab/>
      </w:r>
      <w:r>
        <w:tab/>
      </w:r>
      <w:r>
        <w:t>C.what</w:t>
      </w:r>
      <w:r>
        <w:tab/>
      </w:r>
      <w:r>
        <w:t>D. who 53.A.lives</w:t>
      </w:r>
      <w:r>
        <w:tab/>
      </w:r>
      <w:r>
        <w:tab/>
      </w:r>
      <w:r>
        <w:tab/>
      </w:r>
      <w:r>
        <w:t>B.life</w:t>
      </w:r>
      <w:r>
        <w:tab/>
      </w:r>
      <w:r>
        <w:tab/>
      </w:r>
      <w:r>
        <w:t>C.leaves</w:t>
      </w:r>
      <w:r>
        <w:tab/>
      </w:r>
      <w:r>
        <w:tab/>
      </w:r>
      <w:r>
        <w:tab/>
      </w:r>
      <w:r>
        <w:t>D.leave</w:t>
      </w:r>
    </w:p>
    <w:p>
      <w:pPr>
        <w:pStyle w:val="BodyText"/>
        <w:tabs>
          <w:tab w:val="left" w:pos="2925"/>
          <w:tab w:val="left" w:pos="4739"/>
          <w:tab w:val="left" w:pos="6479"/>
        </w:tabs>
        <w:spacing w:before="1" w:line="271" w:lineRule="auto"/>
        <w:ind w:left="794" w:right="2313"/>
      </w:pPr>
      <w:r>
        <w:t>54.A</w:t>
      </w:r>
      <w:r>
        <w:rPr>
          <w:spacing w:val="-16"/>
        </w:rPr>
        <w:t xml:space="preserve"> </w:t>
      </w:r>
      <w:r>
        <w:t>.bravery</w:t>
      </w:r>
      <w:r>
        <w:tab/>
      </w:r>
      <w:r>
        <w:t>B.severe</w:t>
      </w:r>
      <w:r>
        <w:tab/>
      </w:r>
      <w:r>
        <w:t>C.serious</w:t>
      </w:r>
      <w:r>
        <w:tab/>
      </w:r>
      <w:r>
        <w:t>D. painful 55.A.scientific</w:t>
      </w:r>
      <w:r>
        <w:tab/>
      </w:r>
      <w:r>
        <w:t>B</w:t>
      </w:r>
      <w:r>
        <w:rPr>
          <w:spacing w:val="-2"/>
        </w:rPr>
        <w:t xml:space="preserve"> </w:t>
      </w:r>
      <w:r>
        <w:t>professional.</w:t>
      </w:r>
      <w:r>
        <w:tab/>
      </w:r>
      <w:r>
        <w:t>C.particular</w:t>
      </w:r>
      <w:r>
        <w:tab/>
      </w:r>
      <w:r>
        <w:rPr>
          <w:spacing w:val="-3"/>
        </w:rPr>
        <w:t>D.medical</w:t>
      </w:r>
    </w:p>
    <w:p>
      <w:pPr>
        <w:pStyle w:val="BodyText"/>
        <w:spacing w:before="11"/>
        <w:rPr>
          <w:sz w:val="25"/>
        </w:rPr>
      </w:pPr>
    </w:p>
    <w:p>
      <w:pPr>
        <w:pStyle w:val="BodyText"/>
        <w:spacing w:before="0"/>
        <w:ind w:left="155"/>
        <w:rPr>
          <w:rFonts w:ascii="宋体" w:eastAsia="宋体" w:hint="eastAsia"/>
        </w:rPr>
      </w:pPr>
      <w:r>
        <w:rPr>
          <w:rFonts w:ascii="宋体" w:eastAsia="宋体" w:hint="eastAsia"/>
        </w:rPr>
        <w:t xml:space="preserve">四、阅读理解。（共 </w:t>
      </w:r>
      <w:r>
        <w:t xml:space="preserve">15 </w:t>
      </w:r>
      <w:r>
        <w:rPr>
          <w:rFonts w:ascii="宋体" w:eastAsia="宋体" w:hint="eastAsia"/>
        </w:rPr>
        <w:t xml:space="preserve">小题，每小题 </w:t>
      </w:r>
      <w:r>
        <w:t xml:space="preserve">2 </w:t>
      </w:r>
      <w:r>
        <w:rPr>
          <w:rFonts w:ascii="宋体" w:eastAsia="宋体" w:hint="eastAsia"/>
        </w:rPr>
        <w:t xml:space="preserve">分，满分 </w:t>
      </w:r>
      <w:r>
        <w:t xml:space="preserve">30 </w:t>
      </w:r>
      <w:r>
        <w:rPr>
          <w:rFonts w:ascii="宋体" w:eastAsia="宋体" w:hint="eastAsia"/>
        </w:rPr>
        <w:t>分）</w:t>
      </w:r>
    </w:p>
    <w:p>
      <w:pPr>
        <w:pStyle w:val="Heading1"/>
        <w:spacing w:before="18"/>
        <w:ind w:right="207"/>
      </w:pPr>
      <w:r>
        <w:drawing>
          <wp:anchor distT="0" distB="0" distL="0" distR="0" simplePos="0" relativeHeight="251659264" behindDoc="0" locked="0" layoutInCell="1" allowOverlap="1">
            <wp:simplePos x="0" y="0"/>
            <wp:positionH relativeFrom="page">
              <wp:posOffset>835025</wp:posOffset>
            </wp:positionH>
            <wp:positionV relativeFrom="paragraph">
              <wp:posOffset>226060</wp:posOffset>
            </wp:positionV>
            <wp:extent cx="5850890" cy="322199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380840" name="image1.jpeg"/>
                    <pic:cNvPicPr>
                      <a:picLocks noChangeAspect="1"/>
                    </pic:cNvPicPr>
                  </pic:nvPicPr>
                  <pic:blipFill>
                    <a:blip xmlns:r="http://schemas.openxmlformats.org/officeDocument/2006/relationships" r:embed="rId7" cstate="print"/>
                    <a:stretch>
                      <a:fillRect/>
                    </a:stretch>
                  </pic:blipFill>
                  <pic:spPr>
                    <a:xfrm>
                      <a:off x="0" y="0"/>
                      <a:ext cx="5850814" cy="3221736"/>
                    </a:xfrm>
                    <a:prstGeom prst="rect">
                      <a:avLst/>
                    </a:prstGeom>
                  </pic:spPr>
                </pic:pic>
              </a:graphicData>
            </a:graphic>
          </wp:anchor>
        </w:drawing>
      </w:r>
      <w:r>
        <w:t>A</w:t>
      </w:r>
    </w:p>
    <w:p>
      <w:pPr>
        <w:spacing w:after="0"/>
        <w:sectPr>
          <w:pgSz w:w="11910" w:h="16840"/>
          <w:pgMar w:top="1360" w:right="1040" w:bottom="1160" w:left="1080" w:header="0" w:footer="975" w:gutter="0"/>
          <w:cols w:space="708"/>
        </w:sectPr>
      </w:pPr>
    </w:p>
    <w:p>
      <w:pPr>
        <w:pStyle w:val="ListParagraph"/>
        <w:numPr>
          <w:ilvl w:val="0"/>
          <w:numId w:val="4"/>
        </w:numPr>
        <w:tabs>
          <w:tab w:val="left" w:pos="576"/>
          <w:tab w:val="left" w:pos="8613"/>
        </w:tabs>
        <w:spacing w:before="79" w:after="0" w:line="240" w:lineRule="auto"/>
        <w:ind w:left="576" w:right="0" w:hanging="421"/>
        <w:jc w:val="left"/>
        <w:rPr>
          <w:sz w:val="24"/>
        </w:rPr>
      </w:pPr>
      <w:r>
        <w:rPr>
          <w:spacing w:val="-7"/>
          <w:sz w:val="24"/>
        </w:rPr>
        <w:t xml:space="preserve">Yuan </w:t>
      </w:r>
      <w:r>
        <w:rPr>
          <w:sz w:val="24"/>
        </w:rPr>
        <w:t xml:space="preserve">started to have his hair cut in </w:t>
      </w:r>
      <w:r>
        <w:rPr>
          <w:spacing w:val="-3"/>
          <w:sz w:val="24"/>
        </w:rPr>
        <w:t xml:space="preserve">Cao’s </w:t>
      </w:r>
      <w:r>
        <w:rPr>
          <w:sz w:val="24"/>
        </w:rPr>
        <w:t>barbershop when he</w:t>
      </w:r>
      <w:r>
        <w:rPr>
          <w:spacing w:val="-2"/>
          <w:sz w:val="24"/>
        </w:rPr>
        <w:t xml:space="preserve"> </w:t>
      </w:r>
      <w:r>
        <w:rPr>
          <w:sz w:val="24"/>
        </w:rPr>
        <w:t xml:space="preserve">was </w:t>
      </w:r>
      <w:r>
        <w:rPr>
          <w:sz w:val="24"/>
          <w:u w:val="single"/>
        </w:rPr>
        <w:t xml:space="preserve"> </w:t>
      </w:r>
      <w:r>
        <w:rPr>
          <w:sz w:val="24"/>
          <w:u w:val="single"/>
        </w:rPr>
        <w:tab/>
      </w:r>
    </w:p>
    <w:p>
      <w:pPr>
        <w:pStyle w:val="BodyText"/>
        <w:tabs>
          <w:tab w:val="left" w:pos="2308"/>
          <w:tab w:val="left" w:pos="4209"/>
          <w:tab w:val="left" w:pos="5987"/>
        </w:tabs>
        <w:ind w:left="635"/>
      </w:pPr>
      <w:r>
        <w:t>A.90</w:t>
      </w:r>
      <w:r>
        <w:tab/>
      </w:r>
      <w:r>
        <w:t>B.86</w:t>
      </w:r>
      <w:r>
        <w:tab/>
      </w:r>
      <w:r>
        <w:t>C.74</w:t>
      </w:r>
      <w:r>
        <w:tab/>
      </w:r>
      <w:r>
        <w:t>D.20</w:t>
      </w:r>
    </w:p>
    <w:p>
      <w:pPr>
        <w:pStyle w:val="ListParagraph"/>
        <w:numPr>
          <w:ilvl w:val="0"/>
          <w:numId w:val="4"/>
        </w:numPr>
        <w:tabs>
          <w:tab w:val="left" w:pos="507"/>
          <w:tab w:val="left" w:pos="5858"/>
        </w:tabs>
        <w:spacing w:before="36" w:after="0" w:line="240" w:lineRule="auto"/>
        <w:ind w:left="506" w:right="0" w:hanging="352"/>
        <w:jc w:val="left"/>
        <w:rPr>
          <w:sz w:val="24"/>
        </w:rPr>
      </w:pPr>
      <w:r>
        <w:rPr>
          <w:spacing w:val="-7"/>
          <w:sz w:val="24"/>
        </w:rPr>
        <w:t xml:space="preserve">Yuan </w:t>
      </w:r>
      <w:r>
        <w:rPr>
          <w:sz w:val="24"/>
        </w:rPr>
        <w:t xml:space="preserve">often visits the barbershop when </w:t>
      </w:r>
      <w:r>
        <w:rPr>
          <w:sz w:val="24"/>
          <w:u w:val="single"/>
        </w:rPr>
        <w:t xml:space="preserve"> </w:t>
      </w:r>
      <w:r>
        <w:rPr>
          <w:sz w:val="24"/>
          <w:u w:val="single"/>
        </w:rPr>
        <w:tab/>
      </w:r>
    </w:p>
    <w:p>
      <w:pPr>
        <w:pStyle w:val="ListParagraph"/>
        <w:numPr>
          <w:ilvl w:val="1"/>
          <w:numId w:val="4"/>
        </w:numPr>
        <w:tabs>
          <w:tab w:val="left" w:pos="869"/>
        </w:tabs>
        <w:spacing w:before="36" w:after="0" w:line="240" w:lineRule="auto"/>
        <w:ind w:left="868" w:right="0" w:hanging="294"/>
        <w:jc w:val="left"/>
        <w:rPr>
          <w:sz w:val="24"/>
        </w:rPr>
      </w:pPr>
      <w:r>
        <w:rPr>
          <w:sz w:val="24"/>
        </w:rPr>
        <w:t>he wants someone to chat</w:t>
      </w:r>
      <w:r>
        <w:rPr>
          <w:spacing w:val="1"/>
          <w:sz w:val="24"/>
        </w:rPr>
        <w:t xml:space="preserve"> </w:t>
      </w:r>
      <w:r>
        <w:rPr>
          <w:sz w:val="24"/>
        </w:rPr>
        <w:t>with.</w:t>
      </w:r>
    </w:p>
    <w:p>
      <w:pPr>
        <w:pStyle w:val="ListParagraph"/>
        <w:numPr>
          <w:ilvl w:val="1"/>
          <w:numId w:val="4"/>
        </w:numPr>
        <w:tabs>
          <w:tab w:val="left" w:pos="857"/>
        </w:tabs>
        <w:spacing w:before="36" w:after="0" w:line="240" w:lineRule="auto"/>
        <w:ind w:left="856" w:right="0" w:hanging="282"/>
        <w:jc w:val="left"/>
        <w:rPr>
          <w:sz w:val="24"/>
        </w:rPr>
      </w:pPr>
      <w:r>
        <w:rPr>
          <w:sz w:val="24"/>
        </w:rPr>
        <w:t>he needs to take part in some big</w:t>
      </w:r>
      <w:r>
        <w:rPr>
          <w:spacing w:val="-9"/>
          <w:sz w:val="24"/>
        </w:rPr>
        <w:t xml:space="preserve"> </w:t>
      </w:r>
      <w:r>
        <w:rPr>
          <w:sz w:val="24"/>
        </w:rPr>
        <w:t>events.</w:t>
      </w:r>
    </w:p>
    <w:p>
      <w:pPr>
        <w:pStyle w:val="BodyText"/>
        <w:ind w:left="575"/>
      </w:pPr>
      <w:r>
        <w:t>C the shop owner feels tired and needs some</w:t>
      </w:r>
      <w:r>
        <w:rPr>
          <w:spacing w:val="-10"/>
        </w:rPr>
        <w:t xml:space="preserve"> </w:t>
      </w:r>
      <w:r>
        <w:t>advice.</w:t>
      </w:r>
    </w:p>
    <w:p>
      <w:pPr>
        <w:pStyle w:val="BodyText"/>
        <w:ind w:left="575"/>
      </w:pPr>
      <w:r>
        <w:t>D. he expects Cao to take some nice pictures of</w:t>
      </w:r>
      <w:r>
        <w:rPr>
          <w:spacing w:val="-9"/>
        </w:rPr>
        <w:t xml:space="preserve"> </w:t>
      </w:r>
      <w:r>
        <w:t>him.</w:t>
      </w:r>
    </w:p>
    <w:p>
      <w:pPr>
        <w:pStyle w:val="BodyText"/>
        <w:tabs>
          <w:tab w:val="left" w:pos="4946"/>
        </w:tabs>
        <w:ind w:left="155"/>
      </w:pPr>
      <w:r>
        <w:t xml:space="preserve">58, Cao usually asks </w:t>
      </w:r>
      <w:r>
        <w:rPr>
          <w:spacing w:val="-7"/>
        </w:rPr>
        <w:t>Yuan</w:t>
      </w:r>
      <w:r>
        <w:rPr>
          <w:spacing w:val="-12"/>
        </w:rPr>
        <w:t xml:space="preserve"> </w:t>
      </w:r>
      <w:r>
        <w:t>to</w:t>
      </w:r>
      <w:r>
        <w:rPr>
          <w:spacing w:val="-1"/>
        </w:rPr>
        <w:t xml:space="preserve"> </w:t>
      </w:r>
      <w:r>
        <w:t>pay</w:t>
      </w:r>
      <w:r>
        <w:rPr>
          <w:u w:val="single"/>
        </w:rPr>
        <w:t xml:space="preserve"> </w:t>
      </w:r>
      <w:r>
        <w:rPr>
          <w:u w:val="single"/>
        </w:rPr>
        <w:tab/>
      </w:r>
      <w:r>
        <w:t>for his</w:t>
      </w:r>
      <w:r>
        <w:rPr>
          <w:spacing w:val="-1"/>
        </w:rPr>
        <w:t xml:space="preserve"> </w:t>
      </w:r>
      <w:r>
        <w:t>haircut.</w:t>
      </w:r>
    </w:p>
    <w:p>
      <w:pPr>
        <w:pStyle w:val="BodyText"/>
        <w:tabs>
          <w:tab w:val="left" w:pos="2414"/>
          <w:tab w:val="left" w:pos="4547"/>
          <w:tab w:val="left" w:pos="6134"/>
        </w:tabs>
        <w:ind w:left="635"/>
      </w:pPr>
      <w:r>
        <w:t>A.</w:t>
      </w:r>
      <w:r>
        <w:rPr>
          <w:spacing w:val="-1"/>
        </w:rPr>
        <w:t xml:space="preserve"> </w:t>
      </w:r>
      <w:r>
        <w:t>100</w:t>
      </w:r>
      <w:r>
        <w:rPr>
          <w:spacing w:val="-1"/>
        </w:rPr>
        <w:t xml:space="preserve"> </w:t>
      </w:r>
      <w:r>
        <w:t>yuan</w:t>
      </w:r>
      <w:r>
        <w:tab/>
      </w:r>
      <w:r>
        <w:t>B.</w:t>
      </w:r>
      <w:r>
        <w:rPr>
          <w:spacing w:val="1"/>
        </w:rPr>
        <w:t xml:space="preserve"> </w:t>
      </w:r>
      <w:r>
        <w:t>14.2</w:t>
      </w:r>
      <w:r>
        <w:rPr>
          <w:spacing w:val="-1"/>
        </w:rPr>
        <w:t xml:space="preserve"> </w:t>
      </w:r>
      <w:r>
        <w:t>dollars</w:t>
      </w:r>
      <w:r>
        <w:tab/>
      </w:r>
      <w:r>
        <w:t>C 20</w:t>
      </w:r>
      <w:r>
        <w:rPr>
          <w:spacing w:val="-1"/>
        </w:rPr>
        <w:t xml:space="preserve"> </w:t>
      </w:r>
      <w:r>
        <w:t>yuan</w:t>
      </w:r>
      <w:r>
        <w:tab/>
      </w:r>
      <w:r>
        <w:t>D 80</w:t>
      </w:r>
      <w:r>
        <w:rPr>
          <w:spacing w:val="1"/>
        </w:rPr>
        <w:t xml:space="preserve"> </w:t>
      </w:r>
      <w:r>
        <w:t>yuan</w:t>
      </w:r>
    </w:p>
    <w:p>
      <w:pPr>
        <w:pStyle w:val="ListParagraph"/>
        <w:numPr>
          <w:ilvl w:val="0"/>
          <w:numId w:val="5"/>
        </w:numPr>
        <w:tabs>
          <w:tab w:val="left" w:pos="512"/>
        </w:tabs>
        <w:spacing w:before="36" w:after="0" w:line="240" w:lineRule="auto"/>
        <w:ind w:left="511" w:right="0" w:hanging="357"/>
        <w:jc w:val="left"/>
        <w:rPr>
          <w:sz w:val="24"/>
        </w:rPr>
      </w:pPr>
      <w:r>
        <w:rPr>
          <w:sz w:val="24"/>
        </w:rPr>
        <w:t>What can we know about</w:t>
      </w:r>
      <w:r>
        <w:rPr>
          <w:spacing w:val="-1"/>
          <w:sz w:val="24"/>
        </w:rPr>
        <w:t xml:space="preserve"> </w:t>
      </w:r>
      <w:r>
        <w:rPr>
          <w:sz w:val="24"/>
        </w:rPr>
        <w:t>Cao?</w:t>
      </w:r>
    </w:p>
    <w:p>
      <w:pPr>
        <w:pStyle w:val="ListParagraph"/>
        <w:numPr>
          <w:ilvl w:val="1"/>
          <w:numId w:val="5"/>
        </w:numPr>
        <w:tabs>
          <w:tab w:val="left" w:pos="869"/>
        </w:tabs>
        <w:spacing w:before="36" w:after="0" w:line="240" w:lineRule="auto"/>
        <w:ind w:left="868" w:right="0" w:hanging="294"/>
        <w:jc w:val="left"/>
        <w:rPr>
          <w:sz w:val="24"/>
        </w:rPr>
      </w:pPr>
      <w:r>
        <w:rPr>
          <w:sz w:val="24"/>
        </w:rPr>
        <w:t xml:space="preserve">She puts </w:t>
      </w:r>
      <w:r>
        <w:rPr>
          <w:spacing w:val="-5"/>
          <w:sz w:val="24"/>
        </w:rPr>
        <w:t xml:space="preserve">Yuan's </w:t>
      </w:r>
      <w:r>
        <w:rPr>
          <w:sz w:val="24"/>
        </w:rPr>
        <w:t>photos on the wall mainly to attract more</w:t>
      </w:r>
      <w:r>
        <w:rPr>
          <w:spacing w:val="-10"/>
          <w:sz w:val="24"/>
        </w:rPr>
        <w:t xml:space="preserve"> </w:t>
      </w:r>
      <w:r>
        <w:rPr>
          <w:sz w:val="24"/>
        </w:rPr>
        <w:t>customers</w:t>
      </w:r>
    </w:p>
    <w:p>
      <w:pPr>
        <w:pStyle w:val="ListParagraph"/>
        <w:numPr>
          <w:ilvl w:val="1"/>
          <w:numId w:val="5"/>
        </w:numPr>
        <w:tabs>
          <w:tab w:val="left" w:pos="857"/>
        </w:tabs>
        <w:spacing w:before="36" w:after="0" w:line="240" w:lineRule="auto"/>
        <w:ind w:left="856" w:right="0" w:hanging="282"/>
        <w:jc w:val="left"/>
        <w:rPr>
          <w:sz w:val="24"/>
        </w:rPr>
      </w:pPr>
      <w:r>
        <w:rPr>
          <w:sz w:val="24"/>
        </w:rPr>
        <w:t>She felt tired of running the shop because she always made little</w:t>
      </w:r>
      <w:r>
        <w:rPr>
          <w:spacing w:val="-3"/>
          <w:sz w:val="24"/>
        </w:rPr>
        <w:t xml:space="preserve"> money.</w:t>
      </w:r>
    </w:p>
    <w:p>
      <w:pPr>
        <w:pStyle w:val="ListParagraph"/>
        <w:numPr>
          <w:ilvl w:val="1"/>
          <w:numId w:val="5"/>
        </w:numPr>
        <w:tabs>
          <w:tab w:val="left" w:pos="857"/>
        </w:tabs>
        <w:spacing w:before="36" w:after="0" w:line="240" w:lineRule="auto"/>
        <w:ind w:left="856" w:right="0" w:hanging="282"/>
        <w:jc w:val="left"/>
        <w:rPr>
          <w:sz w:val="24"/>
        </w:rPr>
      </w:pPr>
      <w:r>
        <w:rPr>
          <w:sz w:val="24"/>
        </w:rPr>
        <w:t xml:space="preserve">She always refuses to accept </w:t>
      </w:r>
      <w:r>
        <w:rPr>
          <w:spacing w:val="-5"/>
          <w:sz w:val="24"/>
        </w:rPr>
        <w:t xml:space="preserve">Yuan's </w:t>
      </w:r>
      <w:r>
        <w:rPr>
          <w:sz w:val="24"/>
        </w:rPr>
        <w:t>nice</w:t>
      </w:r>
      <w:r>
        <w:rPr>
          <w:spacing w:val="-1"/>
          <w:sz w:val="24"/>
        </w:rPr>
        <w:t xml:space="preserve"> </w:t>
      </w:r>
      <w:r>
        <w:rPr>
          <w:sz w:val="24"/>
        </w:rPr>
        <w:t>tips.</w:t>
      </w:r>
    </w:p>
    <w:p>
      <w:pPr>
        <w:pStyle w:val="ListParagraph"/>
        <w:numPr>
          <w:ilvl w:val="1"/>
          <w:numId w:val="5"/>
        </w:numPr>
        <w:tabs>
          <w:tab w:val="left" w:pos="869"/>
          <w:tab w:val="left" w:pos="3304"/>
        </w:tabs>
        <w:spacing w:before="36" w:after="0" w:line="271" w:lineRule="auto"/>
        <w:ind w:left="155" w:right="5039" w:firstLine="420"/>
        <w:jc w:val="left"/>
        <w:rPr>
          <w:sz w:val="24"/>
        </w:rPr>
      </w:pPr>
      <w:r>
        <w:rPr>
          <w:sz w:val="24"/>
        </w:rPr>
        <w:t xml:space="preserve">She has been enjoying doing </w:t>
      </w:r>
      <w:r>
        <w:rPr>
          <w:spacing w:val="-6"/>
          <w:sz w:val="24"/>
        </w:rPr>
        <w:t xml:space="preserve">Yuans </w:t>
      </w:r>
      <w:r>
        <w:rPr>
          <w:spacing w:val="-3"/>
          <w:sz w:val="24"/>
        </w:rPr>
        <w:t xml:space="preserve">hair. </w:t>
      </w:r>
      <w:r>
        <w:rPr>
          <w:sz w:val="24"/>
        </w:rPr>
        <w:t>60 It's</w:t>
      </w:r>
      <w:r>
        <w:rPr>
          <w:spacing w:val="-3"/>
          <w:sz w:val="24"/>
        </w:rPr>
        <w:t xml:space="preserve"> </w:t>
      </w:r>
      <w:r>
        <w:rPr>
          <w:sz w:val="24"/>
        </w:rPr>
        <w:t>clear that</w:t>
      </w:r>
      <w:r>
        <w:rPr>
          <w:sz w:val="24"/>
          <w:u w:val="single"/>
        </w:rPr>
        <w:t xml:space="preserve"> </w:t>
      </w:r>
      <w:r>
        <w:rPr>
          <w:sz w:val="24"/>
          <w:u w:val="single"/>
        </w:rPr>
        <w:tab/>
      </w:r>
      <w:r>
        <w:rPr>
          <w:sz w:val="24"/>
        </w:rPr>
        <w:t>.</w:t>
      </w:r>
    </w:p>
    <w:p>
      <w:pPr>
        <w:pStyle w:val="ListParagraph"/>
        <w:numPr>
          <w:ilvl w:val="0"/>
          <w:numId w:val="6"/>
        </w:numPr>
        <w:tabs>
          <w:tab w:val="left" w:pos="869"/>
        </w:tabs>
        <w:spacing w:before="0" w:after="0" w:line="240" w:lineRule="auto"/>
        <w:ind w:left="868" w:right="0" w:hanging="294"/>
        <w:jc w:val="left"/>
        <w:rPr>
          <w:sz w:val="24"/>
        </w:rPr>
      </w:pPr>
      <w:r>
        <w:rPr>
          <w:sz w:val="24"/>
        </w:rPr>
        <w:t>the 20-square-meter shop was opened in</w:t>
      </w:r>
      <w:r>
        <w:rPr>
          <w:spacing w:val="1"/>
          <w:sz w:val="24"/>
        </w:rPr>
        <w:t xml:space="preserve"> </w:t>
      </w:r>
      <w:r>
        <w:rPr>
          <w:sz w:val="24"/>
        </w:rPr>
        <w:t>2003</w:t>
      </w:r>
    </w:p>
    <w:p>
      <w:pPr>
        <w:pStyle w:val="ListParagraph"/>
        <w:numPr>
          <w:ilvl w:val="0"/>
          <w:numId w:val="6"/>
        </w:numPr>
        <w:tabs>
          <w:tab w:val="left" w:pos="848"/>
        </w:tabs>
        <w:spacing w:before="36" w:after="0" w:line="240" w:lineRule="auto"/>
        <w:ind w:left="847" w:right="0" w:hanging="273"/>
        <w:jc w:val="left"/>
        <w:rPr>
          <w:sz w:val="24"/>
        </w:rPr>
      </w:pPr>
      <w:r>
        <w:rPr>
          <w:spacing w:val="-7"/>
          <w:sz w:val="24"/>
        </w:rPr>
        <w:t xml:space="preserve">Yuan </w:t>
      </w:r>
      <w:r>
        <w:rPr>
          <w:sz w:val="24"/>
        </w:rPr>
        <w:t>thinks no one can compare with Cao in</w:t>
      </w:r>
      <w:r>
        <w:rPr>
          <w:spacing w:val="4"/>
          <w:sz w:val="24"/>
        </w:rPr>
        <w:t xml:space="preserve"> </w:t>
      </w:r>
      <w:r>
        <w:rPr>
          <w:sz w:val="24"/>
        </w:rPr>
        <w:t>haircutting</w:t>
      </w:r>
    </w:p>
    <w:p>
      <w:pPr>
        <w:pStyle w:val="ListParagraph"/>
        <w:numPr>
          <w:ilvl w:val="0"/>
          <w:numId w:val="6"/>
        </w:numPr>
        <w:tabs>
          <w:tab w:val="left" w:pos="848"/>
        </w:tabs>
        <w:spacing w:before="36" w:after="0" w:line="240" w:lineRule="auto"/>
        <w:ind w:left="847" w:right="0" w:hanging="273"/>
        <w:jc w:val="left"/>
        <w:rPr>
          <w:sz w:val="24"/>
        </w:rPr>
      </w:pPr>
      <w:r>
        <w:rPr>
          <w:spacing w:val="-7"/>
          <w:sz w:val="24"/>
        </w:rPr>
        <w:t xml:space="preserve">Yuan </w:t>
      </w:r>
      <w:r>
        <w:rPr>
          <w:sz w:val="24"/>
        </w:rPr>
        <w:t>might live a simple life though he is very famous</w:t>
      </w:r>
    </w:p>
    <w:p>
      <w:pPr>
        <w:pStyle w:val="ListParagraph"/>
        <w:numPr>
          <w:ilvl w:val="0"/>
          <w:numId w:val="6"/>
        </w:numPr>
        <w:tabs>
          <w:tab w:val="left" w:pos="869"/>
        </w:tabs>
        <w:spacing w:before="36" w:after="0" w:line="240" w:lineRule="auto"/>
        <w:ind w:left="868" w:right="0" w:hanging="294"/>
        <w:jc w:val="left"/>
        <w:rPr>
          <w:sz w:val="24"/>
        </w:rPr>
      </w:pPr>
      <w:r>
        <w:rPr>
          <w:sz w:val="24"/>
        </w:rPr>
        <w:t>Cao once closed her shop to work in a bigger city for some</w:t>
      </w:r>
      <w:r>
        <w:rPr>
          <w:spacing w:val="-3"/>
          <w:sz w:val="24"/>
        </w:rPr>
        <w:t xml:space="preserve"> </w:t>
      </w:r>
      <w:r>
        <w:rPr>
          <w:sz w:val="24"/>
        </w:rPr>
        <w:t>time.</w:t>
      </w:r>
    </w:p>
    <w:p>
      <w:pPr>
        <w:pStyle w:val="BodyText"/>
        <w:spacing w:before="3"/>
        <w:rPr>
          <w:sz w:val="30"/>
        </w:rPr>
      </w:pPr>
    </w:p>
    <w:p>
      <w:pPr>
        <w:pStyle w:val="Heading1"/>
        <w:ind w:right="1271"/>
      </w:pPr>
      <w:r>
        <w:t>B</w:t>
      </w:r>
    </w:p>
    <w:p>
      <w:pPr>
        <w:pStyle w:val="BodyText"/>
        <w:spacing w:before="23" w:line="254" w:lineRule="auto"/>
        <w:ind w:left="155" w:right="553" w:firstLine="480"/>
      </w:pPr>
      <w:r>
        <w:t>Artificial Intelligence</w:t>
      </w:r>
      <w:r>
        <w:rPr>
          <w:rFonts w:ascii="宋体" w:eastAsia="宋体" w:hint="eastAsia"/>
        </w:rPr>
        <w:t>（</w:t>
      </w:r>
      <w:r>
        <w:t>AI</w:t>
      </w:r>
      <w:r>
        <w:rPr>
          <w:spacing w:val="57"/>
        </w:rPr>
        <w:t xml:space="preserve"> </w:t>
      </w:r>
      <w:r>
        <w:rPr>
          <w:rFonts w:ascii="宋体" w:eastAsia="宋体" w:hint="eastAsia"/>
        </w:rPr>
        <w:t xml:space="preserve">人工智能） </w:t>
      </w:r>
      <w:r>
        <w:t>can help us make phone calls. It can guide us to where we want to go. It can play games. And now it can do even more things.</w:t>
      </w:r>
    </w:p>
    <w:p>
      <w:pPr>
        <w:pStyle w:val="BodyText"/>
        <w:spacing w:before="19" w:line="271" w:lineRule="auto"/>
        <w:ind w:left="155" w:right="451" w:firstLine="480"/>
      </w:pPr>
      <w:r>
        <w:t xml:space="preserve">Researchers from Microsoft have recently created the first machine translation system that can translate new articles from Chinese into English, </w:t>
      </w:r>
      <w:r>
        <w:rPr>
          <w:i/>
        </w:rPr>
        <w:t xml:space="preserve">Business Standard </w:t>
      </w:r>
      <w:r>
        <w:t>reported.</w:t>
      </w:r>
    </w:p>
    <w:p>
      <w:pPr>
        <w:pStyle w:val="BodyText"/>
        <w:spacing w:before="0" w:line="271" w:lineRule="auto"/>
        <w:ind w:left="155" w:right="658" w:firstLine="480"/>
      </w:pPr>
      <w:r>
        <w:t>According to Microsoft's official website, researchers tested the system by asking it to translate hundreds of sentences taken from new stories. Then, language experts compared the results to two translations that were done by humans. They concluded that the system’s translations were as good as the human translations.</w:t>
      </w:r>
    </w:p>
    <w:p>
      <w:pPr>
        <w:pStyle w:val="BodyText"/>
        <w:spacing w:before="1" w:line="271" w:lineRule="auto"/>
        <w:ind w:left="155" w:right="143" w:firstLine="480"/>
      </w:pPr>
      <w:r>
        <w:t>Machine translation is always challenging. This is partly because different words can be used to express the same meaning. It can be hard to say which word is more"correct".</w:t>
      </w:r>
    </w:p>
    <w:p>
      <w:pPr>
        <w:pStyle w:val="BodyText"/>
        <w:spacing w:before="0" w:line="271" w:lineRule="auto"/>
        <w:ind w:left="155" w:firstLine="480"/>
      </w:pPr>
      <w:r>
        <w:t>Researchers used several methods to improve the system's translation ability. Much of our research is really inspired by how we humans do things, "lead researcher Liu Tieyan said.</w:t>
      </w:r>
    </w:p>
    <w:p>
      <w:pPr>
        <w:pStyle w:val="BodyText"/>
        <w:spacing w:before="0" w:line="264" w:lineRule="auto"/>
        <w:ind w:left="155" w:right="196" w:firstLine="480"/>
      </w:pPr>
      <w:r>
        <w:t xml:space="preserve">One method is called dual </w:t>
      </w:r>
      <w:r>
        <w:rPr>
          <w:spacing w:val="-11"/>
        </w:rPr>
        <w:t>learning</w:t>
      </w:r>
      <w:r>
        <w:rPr>
          <w:rFonts w:ascii="宋体" w:eastAsia="宋体" w:hint="eastAsia"/>
          <w:spacing w:val="-11"/>
        </w:rPr>
        <w:t>（</w:t>
      </w:r>
      <w:r>
        <w:rPr>
          <w:rFonts w:ascii="宋体" w:eastAsia="宋体" w:hint="eastAsia"/>
        </w:rPr>
        <w:t>对偶学习</w:t>
      </w:r>
      <w:r>
        <w:rPr>
          <w:rFonts w:ascii="宋体" w:eastAsia="宋体" w:hint="eastAsia"/>
          <w:spacing w:val="-48"/>
        </w:rPr>
        <w:t>）</w:t>
      </w:r>
      <w:r>
        <w:rPr>
          <w:spacing w:val="-43"/>
        </w:rPr>
        <w:t xml:space="preserve">. </w:t>
      </w:r>
      <w:r>
        <w:t>In this method</w:t>
      </w:r>
      <w:r>
        <w:rPr>
          <w:rFonts w:ascii="宋体" w:eastAsia="宋体" w:hint="eastAsia"/>
          <w:spacing w:val="-48"/>
        </w:rPr>
        <w:t xml:space="preserve">， </w:t>
      </w:r>
      <w:r>
        <w:t xml:space="preserve">the system translates every sentence from Chinese into English, as well as translates the sentences back from English into Chinese. This </w:t>
      </w:r>
      <w:r>
        <w:rPr>
          <w:spacing w:val="-3"/>
        </w:rPr>
        <w:t xml:space="preserve">way,the </w:t>
      </w:r>
      <w:r>
        <w:t>system can improve itself and learn from its own mistakes. This is similar to what humans do to make sure their translations are correct. Another method makes use of deliberation(</w:t>
      </w:r>
      <w:r>
        <w:rPr>
          <w:rFonts w:ascii="宋体" w:eastAsia="宋体" w:hint="eastAsia"/>
        </w:rPr>
        <w:t>推敲</w:t>
      </w:r>
      <w:r>
        <w:t xml:space="preserve">)networks. This is when the system is made to translate the same sentence over and over. Little by little, the system improves the quality of its translations. This is like humans who would improve their own writing by going over </w:t>
      </w:r>
      <w:r>
        <w:rPr>
          <w:b/>
          <w:i/>
        </w:rPr>
        <w:t xml:space="preserve">it </w:t>
      </w:r>
      <w:r>
        <w:t>again and again</w:t>
      </w:r>
    </w:p>
    <w:p>
      <w:pPr>
        <w:pStyle w:val="BodyText"/>
        <w:spacing w:before="3"/>
        <w:rPr>
          <w:sz w:val="26"/>
        </w:rPr>
      </w:pPr>
    </w:p>
    <w:p>
      <w:pPr>
        <w:pStyle w:val="ListParagraph"/>
        <w:numPr>
          <w:ilvl w:val="0"/>
          <w:numId w:val="7"/>
        </w:numPr>
        <w:tabs>
          <w:tab w:val="left" w:pos="576"/>
        </w:tabs>
        <w:spacing w:before="0" w:after="0" w:line="240" w:lineRule="auto"/>
        <w:ind w:left="576" w:right="0" w:hanging="421"/>
        <w:jc w:val="left"/>
        <w:rPr>
          <w:sz w:val="24"/>
        </w:rPr>
      </w:pPr>
      <w:r>
        <w:rPr>
          <w:sz w:val="24"/>
        </w:rPr>
        <w:t>What can AI do according to the passage</w:t>
      </w:r>
      <w:r>
        <w:rPr>
          <w:spacing w:val="-14"/>
          <w:sz w:val="24"/>
        </w:rPr>
        <w:t xml:space="preserve"> </w:t>
      </w:r>
      <w:r>
        <w:rPr>
          <w:sz w:val="24"/>
        </w:rPr>
        <w:t>?</w:t>
      </w:r>
    </w:p>
    <w:p>
      <w:pPr>
        <w:pStyle w:val="ListParagraph"/>
        <w:numPr>
          <w:ilvl w:val="1"/>
          <w:numId w:val="7"/>
        </w:numPr>
        <w:tabs>
          <w:tab w:val="left" w:pos="929"/>
          <w:tab w:val="left" w:pos="5054"/>
        </w:tabs>
        <w:spacing w:before="36" w:after="0" w:line="240" w:lineRule="auto"/>
        <w:ind w:left="928" w:right="0" w:hanging="354"/>
        <w:jc w:val="left"/>
        <w:rPr>
          <w:sz w:val="24"/>
        </w:rPr>
      </w:pPr>
      <w:r>
        <w:rPr>
          <w:sz w:val="24"/>
        </w:rPr>
        <w:t>It can give us calls</w:t>
      </w:r>
      <w:r>
        <w:rPr>
          <w:spacing w:val="-3"/>
          <w:sz w:val="24"/>
        </w:rPr>
        <w:t xml:space="preserve"> </w:t>
      </w:r>
      <w:r>
        <w:rPr>
          <w:sz w:val="24"/>
        </w:rPr>
        <w:t>by</w:t>
      </w:r>
      <w:r>
        <w:rPr>
          <w:spacing w:val="-2"/>
          <w:sz w:val="24"/>
        </w:rPr>
        <w:t xml:space="preserve"> </w:t>
      </w:r>
      <w:r>
        <w:rPr>
          <w:sz w:val="24"/>
        </w:rPr>
        <w:t>itself.</w:t>
      </w:r>
      <w:r>
        <w:rPr>
          <w:sz w:val="24"/>
        </w:rPr>
        <w:tab/>
      </w:r>
      <w:r>
        <w:rPr>
          <w:sz w:val="24"/>
        </w:rPr>
        <w:t>B. It can create more new</w:t>
      </w:r>
      <w:r>
        <w:rPr>
          <w:spacing w:val="2"/>
          <w:sz w:val="24"/>
        </w:rPr>
        <w:t xml:space="preserve"> </w:t>
      </w:r>
      <w:r>
        <w:rPr>
          <w:sz w:val="24"/>
        </w:rPr>
        <w:t>games.</w:t>
      </w:r>
    </w:p>
    <w:p>
      <w:pPr>
        <w:pStyle w:val="BodyText"/>
        <w:tabs>
          <w:tab w:val="left" w:pos="5075"/>
        </w:tabs>
        <w:ind w:left="575"/>
      </w:pPr>
      <w:r>
        <w:t>C. It can do everything</w:t>
      </w:r>
      <w:r>
        <w:rPr>
          <w:spacing w:val="-3"/>
        </w:rPr>
        <w:t xml:space="preserve"> </w:t>
      </w:r>
      <w:r>
        <w:t>for</w:t>
      </w:r>
      <w:r>
        <w:rPr>
          <w:spacing w:val="-2"/>
        </w:rPr>
        <w:t xml:space="preserve"> </w:t>
      </w:r>
      <w:r>
        <w:t>us</w:t>
      </w:r>
      <w:r>
        <w:tab/>
      </w:r>
      <w:r>
        <w:t>D. It can guide us to different</w:t>
      </w:r>
      <w:r>
        <w:rPr>
          <w:spacing w:val="-2"/>
        </w:rPr>
        <w:t xml:space="preserve"> </w:t>
      </w:r>
      <w:r>
        <w:t>places</w:t>
      </w:r>
    </w:p>
    <w:p>
      <w:pPr>
        <w:pStyle w:val="ListParagraph"/>
        <w:numPr>
          <w:ilvl w:val="0"/>
          <w:numId w:val="7"/>
        </w:numPr>
        <w:tabs>
          <w:tab w:val="left" w:pos="576"/>
          <w:tab w:val="left" w:pos="6453"/>
        </w:tabs>
        <w:spacing w:before="36" w:after="0" w:line="240" w:lineRule="auto"/>
        <w:ind w:left="576" w:right="0" w:hanging="421"/>
        <w:jc w:val="left"/>
        <w:rPr>
          <w:sz w:val="24"/>
        </w:rPr>
      </w:pPr>
      <w:r>
        <w:rPr>
          <w:sz w:val="24"/>
        </w:rPr>
        <w:t>The machine translation system was first created</w:t>
      </w:r>
      <w:r>
        <w:rPr>
          <w:spacing w:val="-13"/>
          <w:sz w:val="24"/>
        </w:rPr>
        <w:t xml:space="preserve"> </w:t>
      </w:r>
      <w:r>
        <w:rPr>
          <w:sz w:val="24"/>
        </w:rPr>
        <w:t>by</w:t>
      </w:r>
      <w:r>
        <w:rPr>
          <w:sz w:val="24"/>
          <w:u w:val="single"/>
        </w:rPr>
        <w:t xml:space="preserve"> </w:t>
      </w:r>
      <w:r>
        <w:rPr>
          <w:sz w:val="24"/>
          <w:u w:val="single"/>
        </w:rPr>
        <w:tab/>
      </w:r>
    </w:p>
    <w:p>
      <w:pPr>
        <w:spacing w:after="0" w:line="240" w:lineRule="auto"/>
        <w:jc w:val="left"/>
        <w:rPr>
          <w:sz w:val="24"/>
        </w:rPr>
        <w:sectPr>
          <w:pgSz w:w="11910" w:h="16840"/>
          <w:pgMar w:top="1360" w:right="1040" w:bottom="1160" w:left="1080" w:header="0" w:footer="975" w:gutter="0"/>
          <w:cols w:space="708"/>
        </w:sectPr>
      </w:pPr>
    </w:p>
    <w:p>
      <w:pPr>
        <w:pStyle w:val="BodyText"/>
        <w:tabs>
          <w:tab w:val="left" w:pos="4795"/>
        </w:tabs>
        <w:spacing w:before="79"/>
        <w:ind w:left="635"/>
      </w:pPr>
      <w:r>
        <w:t>A .a</w:t>
      </w:r>
      <w:r>
        <w:rPr>
          <w:spacing w:val="-16"/>
        </w:rPr>
        <w:t xml:space="preserve"> </w:t>
      </w:r>
      <w:r>
        <w:t>famous</w:t>
      </w:r>
      <w:r>
        <w:rPr>
          <w:spacing w:val="-1"/>
        </w:rPr>
        <w:t xml:space="preserve"> </w:t>
      </w:r>
      <w:r>
        <w:t>translator</w:t>
      </w:r>
      <w:r>
        <w:tab/>
      </w:r>
      <w:r>
        <w:t>B. Microsoft’s</w:t>
      </w:r>
      <w:r>
        <w:rPr>
          <w:spacing w:val="1"/>
        </w:rPr>
        <w:t xml:space="preserve"> </w:t>
      </w:r>
      <w:r>
        <w:t>researchers</w:t>
      </w:r>
    </w:p>
    <w:p>
      <w:pPr>
        <w:pStyle w:val="BodyText"/>
        <w:tabs>
          <w:tab w:val="left" w:pos="4900"/>
        </w:tabs>
        <w:ind w:left="635"/>
      </w:pPr>
      <w:r>
        <w:t>C. some</w:t>
      </w:r>
      <w:r>
        <w:rPr>
          <w:spacing w:val="-6"/>
        </w:rPr>
        <w:t xml:space="preserve"> </w:t>
      </w:r>
      <w:r>
        <w:t>language</w:t>
      </w:r>
      <w:r>
        <w:rPr>
          <w:spacing w:val="1"/>
        </w:rPr>
        <w:t xml:space="preserve"> </w:t>
      </w:r>
      <w:r>
        <w:t>experts</w:t>
      </w:r>
      <w:r>
        <w:tab/>
      </w:r>
      <w:r>
        <w:t>D scientists form different</w:t>
      </w:r>
      <w:r>
        <w:rPr>
          <w:spacing w:val="-2"/>
        </w:rPr>
        <w:t xml:space="preserve"> </w:t>
      </w:r>
      <w:r>
        <w:t>countries</w:t>
      </w:r>
    </w:p>
    <w:p>
      <w:pPr>
        <w:pStyle w:val="ListParagraph"/>
        <w:numPr>
          <w:ilvl w:val="0"/>
          <w:numId w:val="7"/>
        </w:numPr>
        <w:tabs>
          <w:tab w:val="left" w:pos="512"/>
        </w:tabs>
        <w:spacing w:before="36" w:after="0" w:line="240" w:lineRule="auto"/>
        <w:ind w:left="511" w:right="0" w:hanging="357"/>
        <w:jc w:val="left"/>
        <w:rPr>
          <w:sz w:val="24"/>
        </w:rPr>
      </w:pPr>
      <w:r>
        <w:rPr>
          <w:sz w:val="24"/>
        </w:rPr>
        <w:t>What is the most difficult thing for machine</w:t>
      </w:r>
      <w:r>
        <w:rPr>
          <w:spacing w:val="-8"/>
          <w:sz w:val="24"/>
        </w:rPr>
        <w:t xml:space="preserve"> </w:t>
      </w:r>
      <w:r>
        <w:rPr>
          <w:sz w:val="24"/>
        </w:rPr>
        <w:t>translation?</w:t>
      </w:r>
    </w:p>
    <w:p>
      <w:pPr>
        <w:pStyle w:val="BodyText"/>
        <w:tabs>
          <w:tab w:val="left" w:pos="4972"/>
        </w:tabs>
        <w:ind w:left="635"/>
      </w:pPr>
      <w:r>
        <w:t xml:space="preserve">A. </w:t>
      </w:r>
      <w:r>
        <w:rPr>
          <w:spacing w:val="-7"/>
        </w:rPr>
        <w:t>To</w:t>
      </w:r>
      <w:r>
        <w:rPr>
          <w:spacing w:val="-12"/>
        </w:rPr>
        <w:t xml:space="preserve"> </w:t>
      </w:r>
      <w:r>
        <w:t>translate fast</w:t>
      </w:r>
      <w:r>
        <w:tab/>
      </w:r>
      <w:r>
        <w:t xml:space="preserve">B. </w:t>
      </w:r>
      <w:r>
        <w:rPr>
          <w:spacing w:val="-7"/>
        </w:rPr>
        <w:t xml:space="preserve">To </w:t>
      </w:r>
      <w:r>
        <w:t>choose suitable</w:t>
      </w:r>
      <w:r>
        <w:rPr>
          <w:spacing w:val="-2"/>
        </w:rPr>
        <w:t xml:space="preserve"> </w:t>
      </w:r>
      <w:r>
        <w:t>words</w:t>
      </w:r>
    </w:p>
    <w:p>
      <w:pPr>
        <w:pStyle w:val="BodyText"/>
        <w:tabs>
          <w:tab w:val="left" w:pos="4967"/>
        </w:tabs>
        <w:ind w:left="635"/>
      </w:pPr>
      <w:r>
        <w:t xml:space="preserve">C. </w:t>
      </w:r>
      <w:r>
        <w:rPr>
          <w:spacing w:val="-8"/>
        </w:rPr>
        <w:t xml:space="preserve">To </w:t>
      </w:r>
      <w:r>
        <w:t>learn from its</w:t>
      </w:r>
      <w:r>
        <w:rPr>
          <w:spacing w:val="-7"/>
        </w:rPr>
        <w:t xml:space="preserve"> </w:t>
      </w:r>
      <w:r>
        <w:t>own</w:t>
      </w:r>
      <w:r>
        <w:rPr>
          <w:spacing w:val="1"/>
        </w:rPr>
        <w:t xml:space="preserve"> </w:t>
      </w:r>
      <w:r>
        <w:t>mistakes</w:t>
      </w:r>
      <w:r>
        <w:tab/>
      </w:r>
      <w:r>
        <w:t xml:space="preserve">D. </w:t>
      </w:r>
      <w:r>
        <w:rPr>
          <w:spacing w:val="-7"/>
        </w:rPr>
        <w:t xml:space="preserve">To </w:t>
      </w:r>
      <w:r>
        <w:t>repeat the process of</w:t>
      </w:r>
      <w:r>
        <w:rPr>
          <w:spacing w:val="-4"/>
        </w:rPr>
        <w:t xml:space="preserve"> </w:t>
      </w:r>
      <w:r>
        <w:t>translating</w:t>
      </w:r>
    </w:p>
    <w:p>
      <w:pPr>
        <w:pStyle w:val="ListParagraph"/>
        <w:numPr>
          <w:ilvl w:val="0"/>
          <w:numId w:val="7"/>
        </w:numPr>
        <w:tabs>
          <w:tab w:val="left" w:pos="516"/>
          <w:tab w:val="left" w:pos="5647"/>
          <w:tab w:val="left" w:pos="6189"/>
        </w:tabs>
        <w:spacing w:before="36" w:after="0" w:line="240" w:lineRule="auto"/>
        <w:ind w:left="516" w:right="0" w:hanging="361"/>
        <w:jc w:val="left"/>
        <w:rPr>
          <w:sz w:val="24"/>
        </w:rPr>
      </w:pPr>
      <w:r>
        <w:rPr>
          <w:sz w:val="24"/>
        </w:rPr>
        <w:t>In last sentence of the passage, what does</w:t>
      </w:r>
      <w:r>
        <w:rPr>
          <w:spacing w:val="-7"/>
          <w:sz w:val="24"/>
        </w:rPr>
        <w:t xml:space="preserve"> </w:t>
      </w:r>
      <w:r>
        <w:rPr>
          <w:sz w:val="24"/>
        </w:rPr>
        <w:t>the</w:t>
      </w:r>
      <w:r>
        <w:rPr>
          <w:spacing w:val="-2"/>
          <w:sz w:val="24"/>
        </w:rPr>
        <w:t xml:space="preserve"> </w:t>
      </w:r>
      <w:r>
        <w:rPr>
          <w:sz w:val="24"/>
        </w:rPr>
        <w:t>word</w:t>
      </w:r>
      <w:r>
        <w:rPr>
          <w:sz w:val="24"/>
        </w:rPr>
        <w:tab/>
      </w:r>
      <w:r>
        <w:rPr>
          <w:sz w:val="24"/>
        </w:rPr>
        <w:t>“it’</w:t>
      </w:r>
      <w:r>
        <w:rPr>
          <w:sz w:val="24"/>
        </w:rPr>
        <w:tab/>
      </w:r>
      <w:r>
        <w:rPr>
          <w:sz w:val="24"/>
        </w:rPr>
        <w:t>refers to?</w:t>
      </w:r>
    </w:p>
    <w:p>
      <w:pPr>
        <w:pStyle w:val="BodyText"/>
        <w:tabs>
          <w:tab w:val="left" w:pos="2315"/>
          <w:tab w:val="left" w:pos="5071"/>
          <w:tab w:val="left" w:pos="6611"/>
        </w:tabs>
        <w:ind w:left="635"/>
      </w:pPr>
      <w:r>
        <w:t>A.</w:t>
      </w:r>
      <w:r>
        <w:rPr>
          <w:spacing w:val="-2"/>
        </w:rPr>
        <w:t xml:space="preserve"> </w:t>
      </w:r>
      <w:r>
        <w:t>Listening</w:t>
      </w:r>
      <w:r>
        <w:tab/>
      </w:r>
      <w:r>
        <w:t>B.Writing</w:t>
      </w:r>
      <w:r>
        <w:tab/>
      </w:r>
      <w:r>
        <w:t>C Music</w:t>
      </w:r>
      <w:r>
        <w:tab/>
      </w:r>
      <w:r>
        <w:t>D. Machine translating</w:t>
      </w:r>
    </w:p>
    <w:p>
      <w:pPr>
        <w:pStyle w:val="ListParagraph"/>
        <w:numPr>
          <w:ilvl w:val="0"/>
          <w:numId w:val="7"/>
        </w:numPr>
        <w:tabs>
          <w:tab w:val="left" w:pos="512"/>
        </w:tabs>
        <w:spacing w:before="36" w:after="0" w:line="240" w:lineRule="auto"/>
        <w:ind w:left="511" w:right="0" w:hanging="357"/>
        <w:jc w:val="left"/>
        <w:rPr>
          <w:sz w:val="24"/>
        </w:rPr>
      </w:pPr>
      <w:r>
        <w:rPr>
          <w:sz w:val="24"/>
        </w:rPr>
        <w:t>What is the passage mainly</w:t>
      </w:r>
      <w:r>
        <w:rPr>
          <w:spacing w:val="-5"/>
          <w:sz w:val="24"/>
        </w:rPr>
        <w:t xml:space="preserve"> </w:t>
      </w:r>
      <w:r>
        <w:rPr>
          <w:sz w:val="24"/>
        </w:rPr>
        <w:t>about?</w:t>
      </w:r>
    </w:p>
    <w:p>
      <w:pPr>
        <w:pStyle w:val="ListParagraph"/>
        <w:numPr>
          <w:ilvl w:val="1"/>
          <w:numId w:val="7"/>
        </w:numPr>
        <w:tabs>
          <w:tab w:val="left" w:pos="812"/>
        </w:tabs>
        <w:spacing w:before="36" w:after="0" w:line="240" w:lineRule="auto"/>
        <w:ind w:left="811" w:right="0" w:hanging="289"/>
        <w:jc w:val="left"/>
        <w:rPr>
          <w:sz w:val="24"/>
        </w:rPr>
      </w:pPr>
      <w:r>
        <w:rPr>
          <w:sz w:val="24"/>
        </w:rPr>
        <w:t>What AI translation can do in the future</w:t>
      </w:r>
      <w:r>
        <w:rPr>
          <w:spacing w:val="-12"/>
          <w:sz w:val="24"/>
        </w:rPr>
        <w:t xml:space="preserve"> </w:t>
      </w:r>
      <w:r>
        <w:rPr>
          <w:sz w:val="24"/>
        </w:rPr>
        <w:t>.</w:t>
      </w:r>
    </w:p>
    <w:p>
      <w:pPr>
        <w:pStyle w:val="ListParagraph"/>
        <w:numPr>
          <w:ilvl w:val="1"/>
          <w:numId w:val="7"/>
        </w:numPr>
        <w:tabs>
          <w:tab w:val="left" w:pos="744"/>
        </w:tabs>
        <w:spacing w:before="36" w:after="0" w:line="240" w:lineRule="auto"/>
        <w:ind w:left="744" w:right="0" w:hanging="221"/>
        <w:jc w:val="left"/>
        <w:rPr>
          <w:sz w:val="24"/>
        </w:rPr>
      </w:pPr>
      <w:r>
        <w:rPr>
          <w:sz w:val="24"/>
        </w:rPr>
        <w:t>How AI translation was created and</w:t>
      </w:r>
      <w:r>
        <w:rPr>
          <w:spacing w:val="-11"/>
          <w:sz w:val="24"/>
        </w:rPr>
        <w:t xml:space="preserve"> </w:t>
      </w:r>
      <w:r>
        <w:rPr>
          <w:sz w:val="24"/>
        </w:rPr>
        <w:t>improved</w:t>
      </w:r>
    </w:p>
    <w:p>
      <w:pPr>
        <w:pStyle w:val="ListParagraph"/>
        <w:numPr>
          <w:ilvl w:val="1"/>
          <w:numId w:val="7"/>
        </w:numPr>
        <w:tabs>
          <w:tab w:val="left" w:pos="857"/>
        </w:tabs>
        <w:spacing w:before="36" w:after="0" w:line="240" w:lineRule="auto"/>
        <w:ind w:left="856" w:right="0" w:hanging="282"/>
        <w:jc w:val="left"/>
        <w:rPr>
          <w:sz w:val="24"/>
        </w:rPr>
      </w:pPr>
      <w:r>
        <w:rPr>
          <w:sz w:val="24"/>
        </w:rPr>
        <w:t>If AI translation can be as good as</w:t>
      </w:r>
      <w:r>
        <w:rPr>
          <w:spacing w:val="-11"/>
          <w:sz w:val="24"/>
        </w:rPr>
        <w:t xml:space="preserve"> </w:t>
      </w:r>
      <w:r>
        <w:rPr>
          <w:sz w:val="24"/>
        </w:rPr>
        <w:t>humans</w:t>
      </w:r>
    </w:p>
    <w:p>
      <w:pPr>
        <w:pStyle w:val="BodyText"/>
        <w:ind w:left="523"/>
      </w:pPr>
      <w:r>
        <w:t>D Why AI translation becomes more and more important</w:t>
      </w:r>
    </w:p>
    <w:p>
      <w:pPr>
        <w:pStyle w:val="Heading1"/>
        <w:spacing w:before="36"/>
        <w:ind w:right="37"/>
      </w:pPr>
      <w:r>
        <w:t>C.</w:t>
      </w:r>
    </w:p>
    <w:p>
      <w:pPr>
        <w:pStyle w:val="BodyText"/>
        <w:spacing w:before="8"/>
        <w:rPr>
          <w:b/>
          <w:sz w:val="9"/>
        </w:rPr>
      </w:pPr>
      <w:r>
        <w:drawing>
          <wp:anchor distT="0" distB="0" distL="0" distR="0" simplePos="0" relativeHeight="251660288" behindDoc="0" locked="0" layoutInCell="1" allowOverlap="1">
            <wp:simplePos x="0" y="0"/>
            <wp:positionH relativeFrom="page">
              <wp:posOffset>2427605</wp:posOffset>
            </wp:positionH>
            <wp:positionV relativeFrom="paragraph">
              <wp:posOffset>95885</wp:posOffset>
            </wp:positionV>
            <wp:extent cx="2981325" cy="2235835"/>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476984" name="image2.jpeg"/>
                    <pic:cNvPicPr>
                      <a:picLocks noChangeAspect="1"/>
                    </pic:cNvPicPr>
                  </pic:nvPicPr>
                  <pic:blipFill>
                    <a:blip xmlns:r="http://schemas.openxmlformats.org/officeDocument/2006/relationships" r:embed="rId8" cstate="print"/>
                    <a:stretch>
                      <a:fillRect/>
                    </a:stretch>
                  </pic:blipFill>
                  <pic:spPr>
                    <a:xfrm>
                      <a:off x="0" y="0"/>
                      <a:ext cx="2981326" cy="2235612"/>
                    </a:xfrm>
                    <a:prstGeom prst="rect">
                      <a:avLst/>
                    </a:prstGeom>
                  </pic:spPr>
                </pic:pic>
              </a:graphicData>
            </a:graphic>
          </wp:anchor>
        </w:drawing>
      </w:r>
    </w:p>
    <w:p>
      <w:pPr>
        <w:pStyle w:val="BodyText"/>
        <w:spacing w:before="94" w:line="242" w:lineRule="auto"/>
        <w:ind w:left="155" w:right="172" w:firstLine="420"/>
        <w:jc w:val="both"/>
      </w:pPr>
      <w:r>
        <w:t>In the fight against the new coronavirus(</w:t>
      </w:r>
      <w:r>
        <w:rPr>
          <w:rFonts w:ascii="宋体" w:eastAsia="宋体" w:hint="eastAsia"/>
        </w:rPr>
        <w:t>新型冠状病毒</w:t>
      </w:r>
      <w:r>
        <w:t>), Chinese people have come up with creative solutions (</w:t>
      </w:r>
      <w:r>
        <w:rPr>
          <w:rFonts w:ascii="宋体" w:eastAsia="宋体" w:hint="eastAsia"/>
        </w:rPr>
        <w:t>解决办法</w:t>
      </w:r>
      <w:r>
        <w:t>) to different problems.</w:t>
      </w:r>
    </w:p>
    <w:p>
      <w:pPr>
        <w:pStyle w:val="Heading1"/>
        <w:spacing w:before="79"/>
        <w:ind w:left="575"/>
        <w:jc w:val="both"/>
      </w:pPr>
      <w:r>
        <w:t>All for masks</w:t>
      </w:r>
    </w:p>
    <w:p>
      <w:pPr>
        <w:pStyle w:val="BodyText"/>
        <w:spacing w:before="37" w:line="249" w:lineRule="auto"/>
        <w:ind w:left="155" w:right="166" w:firstLine="420"/>
        <w:jc w:val="both"/>
      </w:pPr>
      <w:r>
        <w:t>During the outbreak, medical supplies (</w:t>
      </w:r>
      <w:r>
        <w:rPr>
          <w:rFonts w:ascii="宋体" w:eastAsia="宋体" w:hint="eastAsia"/>
        </w:rPr>
        <w:t>供应</w:t>
      </w:r>
      <w:r>
        <w:t>) such as masks are needed by many. To increase (</w:t>
      </w:r>
      <w:r>
        <w:rPr>
          <w:rFonts w:ascii="宋体" w:eastAsia="宋体" w:hint="eastAsia"/>
        </w:rPr>
        <w:t>增加</w:t>
      </w:r>
      <w:r>
        <w:t>) production, over 3,000 Chinese companies have changed their production lines (</w:t>
      </w:r>
      <w:r>
        <w:rPr>
          <w:rFonts w:ascii="宋体" w:eastAsia="宋体" w:hint="eastAsia"/>
        </w:rPr>
        <w:t>生产线</w:t>
      </w:r>
      <w:r>
        <w:t>) to make medical equipment. For example, a company that used to make clothes spent 55 hours changing their production lines and is now able to make 1,200 protective medical suits (</w:t>
      </w:r>
      <w:r>
        <w:rPr>
          <w:rFonts w:ascii="宋体" w:eastAsia="宋体" w:hint="eastAsia"/>
        </w:rPr>
        <w:t>医疗防护服</w:t>
      </w:r>
      <w:r>
        <w:t>) every day.</w:t>
      </w:r>
    </w:p>
    <w:p>
      <w:pPr>
        <w:pStyle w:val="Heading1"/>
        <w:spacing w:before="84"/>
        <w:ind w:left="575"/>
        <w:jc w:val="both"/>
      </w:pPr>
      <w:r>
        <w:t>Sharing employees</w:t>
      </w:r>
    </w:p>
    <w:p>
      <w:pPr>
        <w:pStyle w:val="BodyText"/>
        <w:spacing w:before="35" w:line="254" w:lineRule="auto"/>
        <w:ind w:left="155" w:right="162" w:firstLine="420"/>
        <w:jc w:val="both"/>
      </w:pPr>
      <w:r>
        <w:t>The</w:t>
      </w:r>
      <w:r>
        <w:rPr>
          <w:spacing w:val="4"/>
        </w:rPr>
        <w:t xml:space="preserve"> </w:t>
      </w:r>
      <w:r>
        <w:t>idea</w:t>
      </w:r>
      <w:r>
        <w:rPr>
          <w:spacing w:val="7"/>
        </w:rPr>
        <w:t xml:space="preserve"> </w:t>
      </w:r>
      <w:r>
        <w:t>of</w:t>
      </w:r>
      <w:r>
        <w:rPr>
          <w:spacing w:val="3"/>
        </w:rPr>
        <w:t xml:space="preserve"> “</w:t>
      </w:r>
      <w:r>
        <w:t>sharing</w:t>
      </w:r>
      <w:r>
        <w:rPr>
          <w:spacing w:val="8"/>
        </w:rPr>
        <w:t xml:space="preserve"> </w:t>
      </w:r>
      <w:r>
        <w:t>workers</w:t>
      </w:r>
      <w:r>
        <w:rPr>
          <w:spacing w:val="6"/>
        </w:rPr>
        <w:t xml:space="preserve"> (</w:t>
      </w:r>
      <w:r>
        <w:rPr>
          <w:rFonts w:ascii="宋体" w:eastAsia="宋体" w:hAnsi="宋体" w:hint="eastAsia"/>
          <w:spacing w:val="7"/>
        </w:rPr>
        <w:t>共享员工</w:t>
      </w:r>
      <w:r>
        <w:rPr>
          <w:spacing w:val="2"/>
        </w:rPr>
        <w:t xml:space="preserve">)” </w:t>
      </w:r>
      <w:r>
        <w:t>has</w:t>
      </w:r>
      <w:r>
        <w:rPr>
          <w:spacing w:val="5"/>
        </w:rPr>
        <w:t xml:space="preserve"> </w:t>
      </w:r>
      <w:r>
        <w:t>become</w:t>
      </w:r>
      <w:r>
        <w:rPr>
          <w:spacing w:val="7"/>
        </w:rPr>
        <w:t xml:space="preserve"> </w:t>
      </w:r>
      <w:r>
        <w:t>popular</w:t>
      </w:r>
      <w:r>
        <w:rPr>
          <w:spacing w:val="7"/>
        </w:rPr>
        <w:t xml:space="preserve"> </w:t>
      </w:r>
      <w:r>
        <w:t>during</w:t>
      </w:r>
      <w:r>
        <w:rPr>
          <w:spacing w:val="5"/>
        </w:rPr>
        <w:t xml:space="preserve"> </w:t>
      </w:r>
      <w:r>
        <w:t>the</w:t>
      </w:r>
      <w:r>
        <w:rPr>
          <w:spacing w:val="5"/>
        </w:rPr>
        <w:t xml:space="preserve"> </w:t>
      </w:r>
      <w:r>
        <w:t>outbreak.</w:t>
      </w:r>
      <w:r>
        <w:rPr>
          <w:spacing w:val="-4"/>
        </w:rPr>
        <w:t xml:space="preserve"> </w:t>
      </w:r>
      <w:r>
        <w:t>As</w:t>
      </w:r>
      <w:r>
        <w:rPr>
          <w:spacing w:val="5"/>
        </w:rPr>
        <w:t xml:space="preserve"> </w:t>
      </w:r>
      <w:r>
        <w:t>most people are staying at home, many workers in restaurants and shopping malls have no work and  are</w:t>
      </w:r>
      <w:r>
        <w:rPr>
          <w:spacing w:val="9"/>
        </w:rPr>
        <w:t xml:space="preserve"> </w:t>
      </w:r>
      <w:r>
        <w:t>not</w:t>
      </w:r>
      <w:r>
        <w:rPr>
          <w:spacing w:val="8"/>
        </w:rPr>
        <w:t xml:space="preserve"> </w:t>
      </w:r>
      <w:r>
        <w:t>getting</w:t>
      </w:r>
      <w:r>
        <w:rPr>
          <w:spacing w:val="8"/>
        </w:rPr>
        <w:t xml:space="preserve"> </w:t>
      </w:r>
      <w:r>
        <w:t>paid.</w:t>
      </w:r>
      <w:r>
        <w:rPr>
          <w:spacing w:val="10"/>
        </w:rPr>
        <w:t xml:space="preserve"> </w:t>
      </w:r>
      <w:r>
        <w:t>Meanwhile</w:t>
      </w:r>
      <w:r>
        <w:rPr>
          <w:spacing w:val="5"/>
        </w:rPr>
        <w:t xml:space="preserve">, </w:t>
      </w:r>
      <w:r>
        <w:t>online</w:t>
      </w:r>
      <w:r>
        <w:rPr>
          <w:spacing w:val="6"/>
        </w:rPr>
        <w:t xml:space="preserve"> </w:t>
      </w:r>
      <w:r>
        <w:t>orders</w:t>
      </w:r>
      <w:r>
        <w:rPr>
          <w:spacing w:val="11"/>
        </w:rPr>
        <w:t xml:space="preserve"> </w:t>
      </w:r>
      <w:r>
        <w:t>of</w:t>
      </w:r>
      <w:r>
        <w:rPr>
          <w:spacing w:val="9"/>
        </w:rPr>
        <w:t xml:space="preserve"> </w:t>
      </w:r>
      <w:r>
        <w:rPr>
          <w:spacing w:val="-3"/>
        </w:rPr>
        <w:t>grow</w:t>
      </w:r>
      <w:r>
        <w:rPr>
          <w:spacing w:val="1"/>
        </w:rPr>
        <w:t xml:space="preserve">, </w:t>
      </w:r>
      <w:r>
        <w:t>leaving</w:t>
      </w:r>
      <w:r>
        <w:rPr>
          <w:spacing w:val="8"/>
        </w:rPr>
        <w:t xml:space="preserve"> </w:t>
      </w:r>
      <w:r>
        <w:t>e-business</w:t>
      </w:r>
      <w:r>
        <w:rPr>
          <w:spacing w:val="10"/>
        </w:rPr>
        <w:t xml:space="preserve"> </w:t>
      </w:r>
      <w:r>
        <w:t>platforms</w:t>
      </w:r>
      <w:r>
        <w:rPr>
          <w:spacing w:val="9"/>
        </w:rPr>
        <w:t xml:space="preserve"> (</w:t>
      </w:r>
      <w:r>
        <w:rPr>
          <w:rFonts w:ascii="宋体" w:eastAsia="宋体" w:hAnsi="宋体" w:hint="eastAsia"/>
          <w:spacing w:val="10"/>
        </w:rPr>
        <w:t>平台</w:t>
      </w:r>
      <w:r>
        <w:rPr>
          <w:spacing w:val="3"/>
        </w:rPr>
        <w:t xml:space="preserve">) </w:t>
      </w:r>
      <w:r>
        <w:t>such as</w:t>
      </w:r>
      <w:r>
        <w:rPr>
          <w:spacing w:val="10"/>
        </w:rPr>
        <w:t xml:space="preserve"> </w:t>
      </w:r>
      <w:r>
        <w:rPr>
          <w:spacing w:val="4"/>
        </w:rPr>
        <w:t>JD</w:t>
      </w:r>
      <w:r>
        <w:rPr>
          <w:rFonts w:ascii="宋体" w:eastAsia="宋体" w:hAnsi="宋体" w:hint="eastAsia"/>
          <w:spacing w:val="4"/>
        </w:rPr>
        <w:t>．</w:t>
      </w:r>
      <w:r>
        <w:rPr>
          <w:spacing w:val="4"/>
        </w:rPr>
        <w:t>com</w:t>
      </w:r>
      <w:r>
        <w:rPr>
          <w:spacing w:val="10"/>
        </w:rPr>
        <w:t xml:space="preserve"> </w:t>
      </w:r>
      <w:r>
        <w:t>shorthanded</w:t>
      </w:r>
      <w:r>
        <w:rPr>
          <w:spacing w:val="12"/>
        </w:rPr>
        <w:t xml:space="preserve"> (</w:t>
      </w:r>
      <w:r>
        <w:rPr>
          <w:rFonts w:ascii="宋体" w:eastAsia="宋体" w:hAnsi="宋体" w:hint="eastAsia"/>
          <w:spacing w:val="12"/>
        </w:rPr>
        <w:t>人手短缺</w:t>
      </w:r>
      <w:r>
        <w:t>).As</w:t>
      </w:r>
      <w:r>
        <w:rPr>
          <w:spacing w:val="10"/>
        </w:rPr>
        <w:t xml:space="preserve"> </w:t>
      </w:r>
      <w:r>
        <w:t>a</w:t>
      </w:r>
      <w:r>
        <w:rPr>
          <w:spacing w:val="12"/>
        </w:rPr>
        <w:t xml:space="preserve"> </w:t>
      </w:r>
      <w:r>
        <w:t>result,</w:t>
      </w:r>
      <w:r>
        <w:rPr>
          <w:spacing w:val="10"/>
        </w:rPr>
        <w:t xml:space="preserve"> </w:t>
      </w:r>
      <w:r>
        <w:t>many</w:t>
      </w:r>
      <w:r>
        <w:rPr>
          <w:spacing w:val="11"/>
        </w:rPr>
        <w:t xml:space="preserve"> </w:t>
      </w:r>
      <w:r>
        <w:t>unemployed</w:t>
      </w:r>
      <w:r>
        <w:rPr>
          <w:spacing w:val="12"/>
        </w:rPr>
        <w:t xml:space="preserve"> </w:t>
      </w:r>
      <w:r>
        <w:t>people</w:t>
      </w:r>
      <w:r>
        <w:rPr>
          <w:spacing w:val="12"/>
        </w:rPr>
        <w:t xml:space="preserve"> </w:t>
      </w:r>
      <w:r>
        <w:t>have</w:t>
      </w:r>
      <w:r>
        <w:rPr>
          <w:spacing w:val="11"/>
        </w:rPr>
        <w:t xml:space="preserve"> </w:t>
      </w:r>
      <w:r>
        <w:t>started</w:t>
      </w:r>
      <w:r>
        <w:rPr>
          <w:spacing w:val="13"/>
        </w:rPr>
        <w:t xml:space="preserve"> </w:t>
      </w:r>
      <w:r>
        <w:t>to</w:t>
      </w:r>
      <w:r>
        <w:rPr>
          <w:spacing w:val="7"/>
        </w:rPr>
        <w:t xml:space="preserve"> </w:t>
      </w:r>
      <w:r>
        <w:t>look for part-time jobs. As of Feb 10, over 1,800 workers had started their new short-term jobs as delivery</w:t>
      </w:r>
      <w:r>
        <w:rPr>
          <w:spacing w:val="-1"/>
        </w:rPr>
        <w:t xml:space="preserve"> (</w:t>
      </w:r>
      <w:r>
        <w:rPr>
          <w:rFonts w:ascii="宋体" w:eastAsia="宋体" w:hAnsi="宋体" w:hint="eastAsia"/>
        </w:rPr>
        <w:t>送货</w:t>
      </w:r>
      <w:r>
        <w:rPr>
          <w:spacing w:val="-1"/>
        </w:rPr>
        <w:t xml:space="preserve">) </w:t>
      </w:r>
      <w:r>
        <w:t xml:space="preserve">workers with Freshhema, </w:t>
      </w:r>
      <w:r>
        <w:rPr>
          <w:i/>
        </w:rPr>
        <w:t>Xinhua</w:t>
      </w:r>
      <w:r>
        <w:rPr>
          <w:i/>
          <w:spacing w:val="1"/>
        </w:rPr>
        <w:t xml:space="preserve"> </w:t>
      </w:r>
      <w:r>
        <w:t>reported.</w:t>
      </w:r>
    </w:p>
    <w:p>
      <w:pPr>
        <w:pStyle w:val="Heading1"/>
        <w:spacing w:before="73"/>
        <w:ind w:left="575"/>
        <w:jc w:val="both"/>
      </w:pPr>
      <w:r>
        <w:t>Amazing speed</w:t>
      </w:r>
    </w:p>
    <w:p>
      <w:pPr>
        <w:pStyle w:val="BodyText"/>
        <w:spacing w:before="20" w:line="256" w:lineRule="auto"/>
        <w:ind w:left="155" w:right="168" w:firstLine="420"/>
        <w:jc w:val="both"/>
      </w:pPr>
      <w:r>
        <w:t xml:space="preserve">Because there are lots of infected ( </w:t>
      </w:r>
      <w:r>
        <w:rPr>
          <w:rFonts w:ascii="宋体" w:eastAsia="宋体" w:hint="eastAsia"/>
        </w:rPr>
        <w:t xml:space="preserve">被 感 染 的 </w:t>
      </w:r>
      <w:r>
        <w:t xml:space="preserve">) people in Wuhan, more hospital beds are needed. The government decided to build Huoshenshan Hospital and Leishenshan Hospital in Wuhan. More than 4,000 workers worked 24/7 in two shifts ( </w:t>
      </w:r>
      <w:r>
        <w:rPr>
          <w:rFonts w:ascii="宋体" w:eastAsia="宋体" w:hint="eastAsia"/>
        </w:rPr>
        <w:t xml:space="preserve">轮 班 </w:t>
      </w:r>
      <w:r>
        <w:t>), and nearly 1,000 pieces of</w:t>
      </w:r>
    </w:p>
    <w:p>
      <w:pPr>
        <w:spacing w:after="0" w:line="256" w:lineRule="auto"/>
        <w:jc w:val="both"/>
        <w:sectPr>
          <w:pgSz w:w="11910" w:h="16840"/>
          <w:pgMar w:top="1360" w:right="1040" w:bottom="1160" w:left="1080" w:header="0" w:footer="975" w:gutter="0"/>
          <w:cols w:space="708"/>
        </w:sectPr>
      </w:pPr>
    </w:p>
    <w:p>
      <w:pPr>
        <w:pStyle w:val="BodyText"/>
        <w:spacing w:before="45" w:line="259" w:lineRule="auto"/>
        <w:ind w:left="155" w:right="164"/>
        <w:jc w:val="both"/>
      </w:pPr>
      <w:r>
        <w:t>large equipment and transport vehicles (</w:t>
      </w:r>
      <w:r>
        <w:rPr>
          <w:rFonts w:ascii="宋体" w:eastAsia="宋体" w:hAnsi="宋体" w:hint="eastAsia"/>
        </w:rPr>
        <w:t>运输车辆</w:t>
      </w:r>
      <w:r>
        <w:t xml:space="preserve">) helped them build the hospitals. It took less than 15 days to finish the two hospitals. They provide about 2,600 beds. “China has a record of getting things done fast even for monumental projects ( </w:t>
      </w:r>
      <w:r>
        <w:rPr>
          <w:rFonts w:ascii="宋体" w:eastAsia="宋体" w:hAnsi="宋体" w:hint="eastAsia"/>
        </w:rPr>
        <w:t>大型项目</w:t>
      </w:r>
      <w:r>
        <w:t>) like this,” said Yanzhong Huang, an expert form the Council on Foreign Relations. “This is very hard for Westerners to imagine,” Huang added.</w:t>
      </w:r>
    </w:p>
    <w:p>
      <w:pPr>
        <w:pStyle w:val="BodyText"/>
        <w:spacing w:before="3"/>
        <w:rPr>
          <w:sz w:val="27"/>
        </w:rPr>
      </w:pPr>
    </w:p>
    <w:p>
      <w:pPr>
        <w:pStyle w:val="ListParagraph"/>
        <w:numPr>
          <w:ilvl w:val="0"/>
          <w:numId w:val="7"/>
        </w:numPr>
        <w:tabs>
          <w:tab w:val="left" w:pos="637"/>
          <w:tab w:val="left" w:pos="4307"/>
          <w:tab w:val="left" w:pos="8226"/>
        </w:tabs>
        <w:spacing w:before="0" w:after="0" w:line="242" w:lineRule="auto"/>
        <w:ind w:left="575" w:right="1557" w:hanging="420"/>
        <w:jc w:val="left"/>
        <w:rPr>
          <w:sz w:val="24"/>
        </w:rPr>
      </w:pPr>
      <w:r>
        <w:rPr>
          <w:sz w:val="24"/>
        </w:rPr>
        <w:t>From the passage, what do Chinese companies do to make</w:t>
      </w:r>
      <w:r>
        <w:rPr>
          <w:spacing w:val="-12"/>
          <w:sz w:val="24"/>
        </w:rPr>
        <w:t xml:space="preserve"> </w:t>
      </w:r>
      <w:r>
        <w:rPr>
          <w:sz w:val="24"/>
        </w:rPr>
        <w:t>more masks?</w:t>
      </w:r>
      <w:r>
        <w:rPr>
          <w:sz w:val="24"/>
          <w:u w:val="single"/>
        </w:rPr>
        <w:t xml:space="preserve"> </w:t>
      </w:r>
      <w:r>
        <w:rPr>
          <w:sz w:val="24"/>
          <w:u w:val="single"/>
        </w:rPr>
        <w:tab/>
      </w:r>
      <w:r>
        <w:rPr>
          <w:sz w:val="24"/>
        </w:rPr>
        <w:t xml:space="preserve"> A</w:t>
      </w:r>
      <w:r>
        <w:rPr>
          <w:rFonts w:ascii="宋体" w:eastAsia="宋体" w:hint="eastAsia"/>
          <w:sz w:val="24"/>
        </w:rPr>
        <w:t>．</w:t>
      </w:r>
      <w:r>
        <w:rPr>
          <w:sz w:val="24"/>
        </w:rPr>
        <w:t>Change</w:t>
      </w:r>
      <w:r>
        <w:rPr>
          <w:spacing w:val="-3"/>
          <w:sz w:val="24"/>
        </w:rPr>
        <w:t xml:space="preserve"> </w:t>
      </w:r>
      <w:r>
        <w:rPr>
          <w:sz w:val="24"/>
        </w:rPr>
        <w:t>production</w:t>
      </w:r>
      <w:r>
        <w:rPr>
          <w:spacing w:val="1"/>
          <w:sz w:val="24"/>
        </w:rPr>
        <w:t xml:space="preserve"> </w:t>
      </w:r>
      <w:r>
        <w:rPr>
          <w:sz w:val="24"/>
        </w:rPr>
        <w:t>lines.</w:t>
      </w:r>
      <w:r>
        <w:rPr>
          <w:sz w:val="24"/>
        </w:rPr>
        <w:tab/>
      </w:r>
      <w:r>
        <w:rPr>
          <w:sz w:val="24"/>
        </w:rPr>
        <w:t>B</w:t>
      </w:r>
      <w:r>
        <w:rPr>
          <w:rFonts w:ascii="宋体" w:eastAsia="宋体" w:hint="eastAsia"/>
          <w:sz w:val="24"/>
        </w:rPr>
        <w:t>．</w:t>
      </w:r>
      <w:r>
        <w:rPr>
          <w:sz w:val="24"/>
        </w:rPr>
        <w:t>Hire more workers.</w:t>
      </w:r>
    </w:p>
    <w:p>
      <w:pPr>
        <w:pStyle w:val="BodyText"/>
        <w:tabs>
          <w:tab w:val="left" w:pos="4307"/>
        </w:tabs>
        <w:spacing w:before="3"/>
        <w:ind w:left="575"/>
      </w:pPr>
      <w:r>
        <w:t>C</w:t>
      </w:r>
      <w:r>
        <w:rPr>
          <w:rFonts w:ascii="宋体" w:eastAsia="宋体" w:hint="eastAsia"/>
        </w:rPr>
        <w:t>．</w:t>
      </w:r>
      <w:r>
        <w:t>Build</w:t>
      </w:r>
      <w:r>
        <w:rPr>
          <w:spacing w:val="-2"/>
        </w:rPr>
        <w:t xml:space="preserve"> </w:t>
      </w:r>
      <w:r>
        <w:t>new</w:t>
      </w:r>
      <w:r>
        <w:rPr>
          <w:spacing w:val="-2"/>
        </w:rPr>
        <w:t xml:space="preserve"> </w:t>
      </w:r>
      <w:r>
        <w:t>factories.</w:t>
      </w:r>
      <w:r>
        <w:tab/>
      </w:r>
      <w:r>
        <w:t>D</w:t>
      </w:r>
      <w:r>
        <w:rPr>
          <w:rFonts w:ascii="宋体" w:eastAsia="宋体" w:hint="eastAsia"/>
        </w:rPr>
        <w:t>．</w:t>
      </w:r>
      <w:r>
        <w:t>Share their own</w:t>
      </w:r>
      <w:r>
        <w:rPr>
          <w:spacing w:val="-1"/>
        </w:rPr>
        <w:t xml:space="preserve"> </w:t>
      </w:r>
      <w:r>
        <w:t>technologies.</w:t>
      </w:r>
    </w:p>
    <w:p>
      <w:pPr>
        <w:pStyle w:val="ListParagraph"/>
        <w:numPr>
          <w:ilvl w:val="0"/>
          <w:numId w:val="7"/>
        </w:numPr>
        <w:tabs>
          <w:tab w:val="left" w:pos="637"/>
          <w:tab w:val="left" w:pos="8452"/>
        </w:tabs>
        <w:spacing w:before="5" w:after="0" w:line="242" w:lineRule="auto"/>
        <w:ind w:left="575" w:right="1331" w:hanging="420"/>
        <w:jc w:val="left"/>
        <w:rPr>
          <w:sz w:val="24"/>
        </w:rPr>
      </w:pPr>
      <w:r>
        <w:rPr>
          <w:sz w:val="24"/>
        </w:rPr>
        <w:t>What do we know about Huoshenshan and Leishenshan from</w:t>
      </w:r>
      <w:r>
        <w:rPr>
          <w:spacing w:val="-9"/>
          <w:sz w:val="24"/>
        </w:rPr>
        <w:t xml:space="preserve"> </w:t>
      </w:r>
      <w:r>
        <w:rPr>
          <w:sz w:val="24"/>
        </w:rPr>
        <w:t>the</w:t>
      </w:r>
      <w:r>
        <w:rPr>
          <w:spacing w:val="-2"/>
          <w:sz w:val="24"/>
        </w:rPr>
        <w:t xml:space="preserve"> </w:t>
      </w:r>
      <w:r>
        <w:rPr>
          <w:sz w:val="24"/>
        </w:rPr>
        <w:t>passage?</w:t>
      </w:r>
      <w:r>
        <w:rPr>
          <w:sz w:val="24"/>
          <w:u w:val="single"/>
        </w:rPr>
        <w:t xml:space="preserve"> </w:t>
      </w:r>
      <w:r>
        <w:rPr>
          <w:sz w:val="24"/>
          <w:u w:val="single"/>
        </w:rPr>
        <w:tab/>
      </w:r>
      <w:r>
        <w:rPr>
          <w:sz w:val="24"/>
        </w:rPr>
        <w:t xml:space="preserve"> A</w:t>
      </w:r>
      <w:r>
        <w:rPr>
          <w:rFonts w:ascii="宋体" w:eastAsia="宋体" w:hint="eastAsia"/>
          <w:sz w:val="24"/>
        </w:rPr>
        <w:t>．</w:t>
      </w:r>
      <w:r>
        <w:rPr>
          <w:sz w:val="24"/>
        </w:rPr>
        <w:t>Each hospital took 10 days to</w:t>
      </w:r>
      <w:r>
        <w:rPr>
          <w:spacing w:val="1"/>
          <w:sz w:val="24"/>
        </w:rPr>
        <w:t xml:space="preserve"> </w:t>
      </w:r>
      <w:r>
        <w:rPr>
          <w:sz w:val="24"/>
        </w:rPr>
        <w:t>build.</w:t>
      </w:r>
    </w:p>
    <w:p>
      <w:pPr>
        <w:pStyle w:val="ListParagraph"/>
        <w:numPr>
          <w:ilvl w:val="0"/>
          <w:numId w:val="8"/>
        </w:numPr>
        <w:tabs>
          <w:tab w:val="left" w:pos="978"/>
        </w:tabs>
        <w:spacing w:before="2" w:after="0" w:line="240" w:lineRule="auto"/>
        <w:ind w:left="977" w:right="0" w:hanging="403"/>
        <w:jc w:val="left"/>
        <w:rPr>
          <w:sz w:val="24"/>
        </w:rPr>
      </w:pPr>
      <w:r>
        <w:rPr>
          <w:sz w:val="24"/>
        </w:rPr>
        <w:t>There are about 2,600 beds in</w:t>
      </w:r>
      <w:r>
        <w:rPr>
          <w:spacing w:val="1"/>
          <w:sz w:val="24"/>
        </w:rPr>
        <w:t xml:space="preserve"> </w:t>
      </w:r>
      <w:r>
        <w:rPr>
          <w:sz w:val="24"/>
        </w:rPr>
        <w:t>total.</w:t>
      </w:r>
    </w:p>
    <w:p>
      <w:pPr>
        <w:pStyle w:val="ListParagraph"/>
        <w:numPr>
          <w:ilvl w:val="0"/>
          <w:numId w:val="8"/>
        </w:numPr>
        <w:tabs>
          <w:tab w:val="left" w:pos="978"/>
        </w:tabs>
        <w:spacing w:before="5" w:after="0" w:line="240" w:lineRule="auto"/>
        <w:ind w:left="977" w:right="0" w:hanging="403"/>
        <w:jc w:val="left"/>
        <w:rPr>
          <w:sz w:val="24"/>
        </w:rPr>
      </w:pPr>
      <w:r>
        <w:rPr>
          <w:sz w:val="24"/>
        </w:rPr>
        <w:t>Many people think it is easy to build</w:t>
      </w:r>
      <w:r>
        <w:rPr>
          <w:spacing w:val="-5"/>
          <w:sz w:val="24"/>
        </w:rPr>
        <w:t xml:space="preserve"> </w:t>
      </w:r>
      <w:r>
        <w:rPr>
          <w:sz w:val="24"/>
        </w:rPr>
        <w:t>them.</w:t>
      </w:r>
    </w:p>
    <w:p>
      <w:pPr>
        <w:pStyle w:val="ListParagraph"/>
        <w:numPr>
          <w:ilvl w:val="0"/>
          <w:numId w:val="8"/>
        </w:numPr>
        <w:tabs>
          <w:tab w:val="left" w:pos="990"/>
        </w:tabs>
        <w:spacing w:before="4" w:after="0" w:line="240" w:lineRule="auto"/>
        <w:ind w:left="989" w:right="0" w:hanging="415"/>
        <w:jc w:val="left"/>
        <w:rPr>
          <w:sz w:val="24"/>
        </w:rPr>
      </w:pPr>
      <w:r>
        <w:rPr>
          <w:sz w:val="24"/>
        </w:rPr>
        <w:t>Less than 4,000 workers build the</w:t>
      </w:r>
      <w:r>
        <w:rPr>
          <w:spacing w:val="-3"/>
          <w:sz w:val="24"/>
        </w:rPr>
        <w:t xml:space="preserve"> </w:t>
      </w:r>
      <w:r>
        <w:rPr>
          <w:sz w:val="24"/>
        </w:rPr>
        <w:t>hospitals.</w:t>
      </w:r>
    </w:p>
    <w:p>
      <w:pPr>
        <w:pStyle w:val="ListParagraph"/>
        <w:numPr>
          <w:ilvl w:val="0"/>
          <w:numId w:val="7"/>
        </w:numPr>
        <w:tabs>
          <w:tab w:val="left" w:pos="637"/>
          <w:tab w:val="left" w:pos="4715"/>
        </w:tabs>
        <w:spacing w:before="5" w:after="0" w:line="240" w:lineRule="auto"/>
        <w:ind w:left="637" w:right="0" w:hanging="482"/>
        <w:jc w:val="left"/>
        <w:rPr>
          <w:sz w:val="24"/>
        </w:rPr>
      </w:pPr>
      <w:r>
        <w:rPr>
          <w:sz w:val="24"/>
        </w:rPr>
        <w:t xml:space="preserve">What does </w:t>
      </w:r>
      <w:r>
        <w:rPr>
          <w:spacing w:val="-4"/>
          <w:sz w:val="24"/>
        </w:rPr>
        <w:t xml:space="preserve">Yanzhong </w:t>
      </w:r>
      <w:r>
        <w:rPr>
          <w:sz w:val="24"/>
        </w:rPr>
        <w:t>Huang</w:t>
      </w:r>
      <w:r>
        <w:rPr>
          <w:spacing w:val="-1"/>
          <w:sz w:val="24"/>
        </w:rPr>
        <w:t xml:space="preserve"> </w:t>
      </w:r>
      <w:r>
        <w:rPr>
          <w:sz w:val="24"/>
        </w:rPr>
        <w:t>mean?</w:t>
      </w:r>
      <w:r>
        <w:rPr>
          <w:sz w:val="24"/>
          <w:u w:val="single"/>
        </w:rPr>
        <w:t xml:space="preserve"> </w:t>
      </w:r>
      <w:r>
        <w:rPr>
          <w:sz w:val="24"/>
          <w:u w:val="single"/>
        </w:rPr>
        <w:tab/>
      </w:r>
    </w:p>
    <w:p>
      <w:pPr>
        <w:pStyle w:val="BodyText"/>
        <w:tabs>
          <w:tab w:val="left" w:pos="4895"/>
        </w:tabs>
        <w:spacing w:before="4" w:line="242" w:lineRule="auto"/>
        <w:ind w:left="575" w:right="414"/>
      </w:pPr>
      <w:r>
        <w:t>A</w:t>
      </w:r>
      <w:r>
        <w:rPr>
          <w:rFonts w:ascii="宋体" w:eastAsia="宋体" w:hint="eastAsia"/>
        </w:rPr>
        <w:t>．</w:t>
      </w:r>
      <w:r>
        <w:t>It is easy to build</w:t>
      </w:r>
      <w:r>
        <w:rPr>
          <w:spacing w:val="-11"/>
        </w:rPr>
        <w:t xml:space="preserve"> </w:t>
      </w:r>
      <w:r>
        <w:t>hospitals</w:t>
      </w:r>
      <w:r>
        <w:rPr>
          <w:spacing w:val="-5"/>
        </w:rPr>
        <w:t xml:space="preserve"> </w:t>
      </w:r>
      <w:r>
        <w:t>quickly.</w:t>
      </w:r>
      <w:r>
        <w:tab/>
      </w:r>
      <w:r>
        <w:t>B</w:t>
      </w:r>
      <w:r>
        <w:rPr>
          <w:rFonts w:ascii="宋体" w:eastAsia="宋体" w:hint="eastAsia"/>
        </w:rPr>
        <w:t>．</w:t>
      </w:r>
      <w:r>
        <w:t>China built the two hospitals very</w:t>
      </w:r>
      <w:r>
        <w:rPr>
          <w:spacing w:val="-22"/>
        </w:rPr>
        <w:t xml:space="preserve"> </w:t>
      </w:r>
      <w:r>
        <w:t>quickly. C</w:t>
      </w:r>
      <w:r>
        <w:rPr>
          <w:rFonts w:ascii="宋体" w:eastAsia="宋体" w:hint="eastAsia"/>
        </w:rPr>
        <w:t>．</w:t>
      </w:r>
      <w:r>
        <w:t>Chinese people are good</w:t>
      </w:r>
      <w:r>
        <w:rPr>
          <w:spacing w:val="-6"/>
        </w:rPr>
        <w:t xml:space="preserve"> </w:t>
      </w:r>
      <w:r>
        <w:t>at</w:t>
      </w:r>
      <w:r>
        <w:rPr>
          <w:spacing w:val="1"/>
        </w:rPr>
        <w:t xml:space="preserve"> </w:t>
      </w:r>
      <w:r>
        <w:t>imagining.</w:t>
      </w:r>
      <w:r>
        <w:tab/>
      </w:r>
      <w:r>
        <w:t>D</w:t>
      </w:r>
      <w:r>
        <w:rPr>
          <w:rFonts w:ascii="宋体" w:eastAsia="宋体" w:hint="eastAsia"/>
        </w:rPr>
        <w:t>．</w:t>
      </w:r>
      <w:r>
        <w:t>People can finish anything</w:t>
      </w:r>
      <w:r>
        <w:rPr>
          <w:spacing w:val="-4"/>
        </w:rPr>
        <w:t xml:space="preserve"> </w:t>
      </w:r>
      <w:r>
        <w:t>easily.</w:t>
      </w:r>
    </w:p>
    <w:p>
      <w:pPr>
        <w:pStyle w:val="ListParagraph"/>
        <w:numPr>
          <w:ilvl w:val="0"/>
          <w:numId w:val="7"/>
        </w:numPr>
        <w:tabs>
          <w:tab w:val="left" w:pos="637"/>
          <w:tab w:val="left" w:pos="8944"/>
        </w:tabs>
        <w:spacing w:before="3" w:after="0" w:line="240" w:lineRule="auto"/>
        <w:ind w:left="637" w:right="0" w:hanging="482"/>
        <w:jc w:val="left"/>
        <w:rPr>
          <w:sz w:val="24"/>
        </w:rPr>
      </w:pPr>
      <w:r>
        <w:rPr>
          <w:sz w:val="24"/>
        </w:rPr>
        <w:t>According to the “Sharing employees” part, the outbreak has led some</w:t>
      </w:r>
      <w:r>
        <w:rPr>
          <w:spacing w:val="-14"/>
          <w:sz w:val="24"/>
        </w:rPr>
        <w:t xml:space="preserve"> </w:t>
      </w:r>
      <w:r>
        <w:rPr>
          <w:sz w:val="24"/>
        </w:rPr>
        <w:t>people</w:t>
      </w:r>
      <w:r>
        <w:rPr>
          <w:spacing w:val="-1"/>
          <w:sz w:val="24"/>
        </w:rPr>
        <w:t xml:space="preserve"> </w:t>
      </w:r>
      <w:r>
        <w:rPr>
          <w:sz w:val="24"/>
        </w:rPr>
        <w:t>to</w:t>
      </w:r>
      <w:r>
        <w:rPr>
          <w:sz w:val="24"/>
          <w:u w:val="single"/>
        </w:rPr>
        <w:t xml:space="preserve"> </w:t>
      </w:r>
      <w:r>
        <w:rPr>
          <w:sz w:val="24"/>
          <w:u w:val="single"/>
        </w:rPr>
        <w:tab/>
      </w:r>
      <w:r>
        <w:rPr>
          <w:sz w:val="24"/>
        </w:rPr>
        <w:t>.</w:t>
      </w:r>
    </w:p>
    <w:p>
      <w:pPr>
        <w:pStyle w:val="BodyText"/>
        <w:tabs>
          <w:tab w:val="left" w:pos="4307"/>
        </w:tabs>
        <w:spacing w:before="5" w:line="242" w:lineRule="auto"/>
        <w:ind w:left="575" w:right="2512"/>
      </w:pPr>
      <w:r>
        <w:t>A</w:t>
      </w:r>
      <w:r>
        <w:rPr>
          <w:rFonts w:ascii="宋体" w:eastAsia="宋体" w:hint="eastAsia"/>
        </w:rPr>
        <w:t>．</w:t>
      </w:r>
      <w:r>
        <w:t>start</w:t>
      </w:r>
      <w:r>
        <w:rPr>
          <w:spacing w:val="-2"/>
        </w:rPr>
        <w:t xml:space="preserve"> </w:t>
      </w:r>
      <w:r>
        <w:t>new hobbies</w:t>
      </w:r>
      <w:r>
        <w:tab/>
      </w:r>
      <w:r>
        <w:t>B</w:t>
      </w:r>
      <w:r>
        <w:rPr>
          <w:rFonts w:ascii="宋体" w:eastAsia="宋体" w:hint="eastAsia"/>
        </w:rPr>
        <w:t>．</w:t>
      </w:r>
      <w:r>
        <w:t>find part-time  jobs C</w:t>
      </w:r>
      <w:r>
        <w:rPr>
          <w:rFonts w:ascii="宋体" w:eastAsia="宋体" w:hint="eastAsia"/>
        </w:rPr>
        <w:t>．</w:t>
      </w:r>
      <w:r>
        <w:t>ask for</w:t>
      </w:r>
      <w:r>
        <w:rPr>
          <w:spacing w:val="-4"/>
        </w:rPr>
        <w:t xml:space="preserve"> </w:t>
      </w:r>
      <w:r>
        <w:t>higher</w:t>
      </w:r>
      <w:r>
        <w:rPr>
          <w:spacing w:val="-1"/>
        </w:rPr>
        <w:t xml:space="preserve"> </w:t>
      </w:r>
      <w:r>
        <w:t>salaries</w:t>
      </w:r>
      <w:r>
        <w:tab/>
      </w:r>
      <w:r>
        <w:t>D</w:t>
      </w:r>
      <w:r>
        <w:rPr>
          <w:rFonts w:ascii="宋体" w:eastAsia="宋体" w:hint="eastAsia"/>
        </w:rPr>
        <w:t>．</w:t>
      </w:r>
      <w:r>
        <w:t>build their own</w:t>
      </w:r>
      <w:r>
        <w:rPr>
          <w:spacing w:val="7"/>
        </w:rPr>
        <w:t xml:space="preserve"> </w:t>
      </w:r>
      <w:r>
        <w:rPr>
          <w:spacing w:val="-3"/>
        </w:rPr>
        <w:t>companies</w:t>
      </w:r>
    </w:p>
    <w:p>
      <w:pPr>
        <w:pStyle w:val="ListParagraph"/>
        <w:numPr>
          <w:ilvl w:val="0"/>
          <w:numId w:val="7"/>
        </w:numPr>
        <w:tabs>
          <w:tab w:val="left" w:pos="637"/>
          <w:tab w:val="left" w:pos="4684"/>
        </w:tabs>
        <w:spacing w:before="3" w:after="0" w:line="240" w:lineRule="auto"/>
        <w:ind w:left="637" w:right="0" w:hanging="482"/>
        <w:jc w:val="left"/>
        <w:rPr>
          <w:sz w:val="24"/>
        </w:rPr>
      </w:pPr>
      <w:r>
        <w:rPr>
          <w:sz w:val="24"/>
        </w:rPr>
        <w:t>Which of the following is</w:t>
      </w:r>
      <w:r>
        <w:rPr>
          <w:spacing w:val="-12"/>
          <w:sz w:val="24"/>
        </w:rPr>
        <w:t xml:space="preserve"> </w:t>
      </w:r>
      <w:r>
        <w:rPr>
          <w:sz w:val="24"/>
        </w:rPr>
        <w:t>TRUE</w:t>
      </w:r>
      <w:r>
        <w:rPr>
          <w:rFonts w:ascii="宋体" w:eastAsia="宋体" w:hint="eastAsia"/>
          <w:sz w:val="24"/>
        </w:rPr>
        <w:t>？</w:t>
      </w:r>
      <w:r>
        <w:rPr>
          <w:sz w:val="24"/>
          <w:u w:val="single"/>
        </w:rPr>
        <w:t xml:space="preserve"> </w:t>
      </w:r>
      <w:r>
        <w:rPr>
          <w:sz w:val="24"/>
          <w:u w:val="single"/>
        </w:rPr>
        <w:tab/>
      </w:r>
    </w:p>
    <w:p>
      <w:pPr>
        <w:pStyle w:val="ListParagraph"/>
        <w:numPr>
          <w:ilvl w:val="1"/>
          <w:numId w:val="7"/>
        </w:numPr>
        <w:tabs>
          <w:tab w:val="left" w:pos="990"/>
        </w:tabs>
        <w:spacing w:before="4" w:after="0" w:line="240" w:lineRule="auto"/>
        <w:ind w:left="989" w:right="0" w:hanging="415"/>
        <w:jc w:val="left"/>
        <w:rPr>
          <w:sz w:val="22"/>
        </w:rPr>
      </w:pPr>
      <w:r>
        <w:rPr>
          <w:position w:val="1"/>
          <w:sz w:val="22"/>
        </w:rPr>
        <w:t>Many other countries gave their help to build Huoshenshan Hospital and Leishenshan</w:t>
      </w:r>
      <w:r>
        <w:rPr>
          <w:spacing w:val="-35"/>
          <w:position w:val="1"/>
          <w:sz w:val="22"/>
        </w:rPr>
        <w:t xml:space="preserve"> </w:t>
      </w:r>
      <w:r>
        <w:rPr>
          <w:position w:val="1"/>
          <w:sz w:val="22"/>
        </w:rPr>
        <w:t>Hospital.</w:t>
      </w:r>
    </w:p>
    <w:p>
      <w:pPr>
        <w:pStyle w:val="ListParagraph"/>
        <w:numPr>
          <w:ilvl w:val="1"/>
          <w:numId w:val="7"/>
        </w:numPr>
        <w:tabs>
          <w:tab w:val="left" w:pos="978"/>
        </w:tabs>
        <w:spacing w:before="5" w:after="0" w:line="242" w:lineRule="auto"/>
        <w:ind w:left="575" w:right="2490" w:firstLine="0"/>
        <w:jc w:val="left"/>
        <w:rPr>
          <w:sz w:val="24"/>
        </w:rPr>
      </w:pPr>
      <w:r>
        <w:rPr>
          <w:sz w:val="24"/>
        </w:rPr>
        <w:t>The restaurants need many workers during the outbreak. C</w:t>
      </w:r>
      <w:r>
        <w:rPr>
          <w:rFonts w:ascii="宋体" w:eastAsia="宋体" w:hint="eastAsia"/>
          <w:sz w:val="24"/>
        </w:rPr>
        <w:t>．</w:t>
      </w:r>
      <w:r>
        <w:rPr>
          <w:sz w:val="24"/>
        </w:rPr>
        <w:t>Huoshenshan Hospital and Leishenshan Hospital are in</w:t>
      </w:r>
      <w:r>
        <w:rPr>
          <w:spacing w:val="-14"/>
          <w:sz w:val="24"/>
        </w:rPr>
        <w:t xml:space="preserve"> </w:t>
      </w:r>
      <w:r>
        <w:rPr>
          <w:sz w:val="24"/>
        </w:rPr>
        <w:t>Shanghai.</w:t>
      </w:r>
    </w:p>
    <w:p>
      <w:pPr>
        <w:pStyle w:val="BodyText"/>
        <w:spacing w:before="2"/>
        <w:ind w:left="575"/>
      </w:pPr>
      <w:r>
        <w:t>D</w:t>
      </w:r>
      <w:r>
        <w:rPr>
          <w:rFonts w:ascii="宋体" w:eastAsia="宋体" w:hint="eastAsia"/>
        </w:rPr>
        <w:t>．</w:t>
      </w:r>
      <w:r>
        <w:t>Chinese people have come up with many solutions to fight against the new coronavirus.</w:t>
      </w:r>
    </w:p>
    <w:p>
      <w:pPr>
        <w:pStyle w:val="Heading1"/>
        <w:tabs>
          <w:tab w:val="left" w:pos="3580"/>
        </w:tabs>
        <w:spacing w:before="55"/>
        <w:ind w:left="2556"/>
        <w:jc w:val="left"/>
        <w:rPr>
          <w:rFonts w:ascii="Microsoft JhengHei" w:eastAsia="Microsoft JhengHei" w:hint="eastAsia"/>
        </w:rPr>
      </w:pPr>
      <w:r>
        <w:rPr>
          <w:rFonts w:ascii="Microsoft JhengHei" w:eastAsia="Microsoft JhengHei" w:hint="eastAsia"/>
        </w:rPr>
        <w:t>第</w:t>
      </w:r>
      <w:r>
        <w:rPr>
          <w:rFonts w:ascii="Microsoft JhengHei" w:eastAsia="Microsoft JhengHei" w:hint="eastAsia"/>
          <w:spacing w:val="5"/>
        </w:rPr>
        <w:t xml:space="preserve"> </w:t>
      </w:r>
      <w:r>
        <w:rPr>
          <w:rFonts w:ascii="Microsoft JhengHei" w:eastAsia="Microsoft JhengHei" w:hint="eastAsia"/>
          <w:w w:val="105"/>
        </w:rPr>
        <w:t>II</w:t>
      </w:r>
      <w:r>
        <w:rPr>
          <w:rFonts w:ascii="Microsoft JhengHei" w:eastAsia="Microsoft JhengHei" w:hint="eastAsia"/>
          <w:spacing w:val="-1"/>
          <w:w w:val="105"/>
        </w:rPr>
        <w:t xml:space="preserve"> </w:t>
      </w:r>
      <w:r>
        <w:rPr>
          <w:rFonts w:ascii="Microsoft JhengHei" w:eastAsia="Microsoft JhengHei" w:hint="eastAsia"/>
        </w:rPr>
        <w:t>卷</w:t>
      </w:r>
      <w:r>
        <w:rPr>
          <w:rFonts w:ascii="Microsoft JhengHei" w:eastAsia="Microsoft JhengHei" w:hint="eastAsia"/>
        </w:rPr>
        <w:tab/>
      </w:r>
      <w:r>
        <w:rPr>
          <w:rFonts w:ascii="Microsoft JhengHei" w:eastAsia="Microsoft JhengHei" w:hint="eastAsia"/>
        </w:rPr>
        <w:t>非选择题</w:t>
      </w:r>
      <w:r>
        <w:rPr>
          <w:rFonts w:ascii="Microsoft JhengHei" w:eastAsia="Microsoft JhengHei" w:hint="eastAsia"/>
          <w:spacing w:val="58"/>
        </w:rPr>
        <w:t xml:space="preserve"> </w:t>
      </w:r>
      <w:r>
        <w:rPr>
          <w:rFonts w:ascii="Microsoft JhengHei" w:eastAsia="Microsoft JhengHei" w:hint="eastAsia"/>
        </w:rPr>
        <w:t>（共</w:t>
      </w:r>
      <w:r>
        <w:rPr>
          <w:rFonts w:ascii="Microsoft JhengHei" w:eastAsia="Microsoft JhengHei" w:hint="eastAsia"/>
          <w:spacing w:val="-1"/>
        </w:rPr>
        <w:t xml:space="preserve"> </w:t>
      </w:r>
      <w:r>
        <w:rPr>
          <w:rFonts w:ascii="Microsoft JhengHei" w:eastAsia="Microsoft JhengHei" w:hint="eastAsia"/>
        </w:rPr>
        <w:t>35</w:t>
      </w:r>
      <w:r>
        <w:rPr>
          <w:rFonts w:ascii="Microsoft JhengHei" w:eastAsia="Microsoft JhengHei" w:hint="eastAsia"/>
          <w:spacing w:val="-4"/>
        </w:rPr>
        <w:t xml:space="preserve"> </w:t>
      </w:r>
      <w:r>
        <w:rPr>
          <w:rFonts w:ascii="Microsoft JhengHei" w:eastAsia="Microsoft JhengHei" w:hint="eastAsia"/>
        </w:rPr>
        <w:t>分）</w:t>
      </w:r>
    </w:p>
    <w:p>
      <w:pPr>
        <w:pStyle w:val="BodyText"/>
        <w:spacing w:before="133"/>
        <w:ind w:left="155"/>
        <w:rPr>
          <w:rFonts w:ascii="宋体" w:eastAsia="宋体" w:hint="eastAsia"/>
        </w:rPr>
      </w:pPr>
      <w:r>
        <w:rPr>
          <w:rFonts w:ascii="宋体" w:eastAsia="宋体" w:hint="eastAsia"/>
        </w:rPr>
        <w:t xml:space="preserve">五、词与短语填空。（共 </w:t>
      </w:r>
      <w:r>
        <w:t xml:space="preserve">5 </w:t>
      </w:r>
      <w:r>
        <w:rPr>
          <w:rFonts w:ascii="宋体" w:eastAsia="宋体" w:hint="eastAsia"/>
        </w:rPr>
        <w:t xml:space="preserve">题，每小题 </w:t>
      </w:r>
      <w:r>
        <w:t xml:space="preserve">2 </w:t>
      </w:r>
      <w:r>
        <w:rPr>
          <w:rFonts w:ascii="宋体" w:eastAsia="宋体" w:hint="eastAsia"/>
        </w:rPr>
        <w:t xml:space="preserve">分，满分 </w:t>
      </w:r>
      <w:r>
        <w:t xml:space="preserve">10 </w:t>
      </w:r>
      <w:r>
        <w:rPr>
          <w:rFonts w:ascii="宋体" w:eastAsia="宋体" w:hint="eastAsia"/>
        </w:rPr>
        <w:t>分）</w:t>
      </w:r>
    </w:p>
    <w:p>
      <w:pPr>
        <w:pStyle w:val="BodyText"/>
        <w:spacing w:before="4"/>
        <w:rPr>
          <w:rFonts w:ascii="宋体"/>
          <w:sz w:val="21"/>
        </w:rPr>
      </w:pPr>
      <w:r>
        <w:pict>
          <v:shapetype id="_x0000_t202" coordsize="21600,21600" o:spt="202" path="m,l,21600r21600,l21600,xe">
            <v:stroke joinstyle="miter"/>
            <v:path gradientshapeok="t" o:connecttype="rect"/>
          </v:shapetype>
          <v:shape id="_x0000_s1030" o:spid="_x0000_s1030" type="#_x0000_t202" style="width:341.1pt;height:23.9pt;margin-top:15.85pt;margin-left:127.05pt;mso-height-relative:page;mso-position-horizontal-relative:page;mso-width-relative:page;mso-wrap-distance-bottom:0;mso-wrap-distance-top:0;position:absolute;z-index:-251655168" coordsize="21600,21600" filled="f" stroked="t" strokecolor="black">
            <v:textbox inset="0,0,0,0">
              <w:txbxContent>
                <w:p>
                  <w:pPr>
                    <w:spacing w:before="96"/>
                    <w:ind w:left="901" w:right="0" w:firstLine="0"/>
                    <w:jc w:val="left"/>
                    <w:rPr>
                      <w:b/>
                      <w:sz w:val="24"/>
                    </w:rPr>
                  </w:pPr>
                  <w:r>
                    <w:rPr>
                      <w:b/>
                      <w:sz w:val="24"/>
                    </w:rPr>
                    <w:t>peaceful / classic / die from / challenge / abroad / change</w:t>
                  </w:r>
                </w:p>
              </w:txbxContent>
            </v:textbox>
            <w10:wrap type="topAndBottom"/>
          </v:shape>
        </w:pict>
      </w:r>
    </w:p>
    <w:p>
      <w:pPr>
        <w:pStyle w:val="ListParagraph"/>
        <w:numPr>
          <w:ilvl w:val="0"/>
          <w:numId w:val="7"/>
        </w:numPr>
        <w:tabs>
          <w:tab w:val="left" w:pos="576"/>
          <w:tab w:val="left" w:pos="6587"/>
        </w:tabs>
        <w:spacing w:before="53" w:after="0" w:line="376" w:lineRule="auto"/>
        <w:ind w:left="635" w:right="244" w:hanging="480"/>
        <w:jc w:val="left"/>
        <w:rPr>
          <w:sz w:val="24"/>
        </w:rPr>
      </w:pPr>
      <w:r>
        <w:rPr>
          <w:b/>
          <w:i/>
          <w:sz w:val="24"/>
        </w:rPr>
        <w:t>"Gone</w:t>
      </w:r>
      <w:r>
        <w:rPr>
          <w:b/>
          <w:i/>
          <w:spacing w:val="-7"/>
          <w:sz w:val="24"/>
        </w:rPr>
        <w:t xml:space="preserve"> </w:t>
      </w:r>
      <w:r>
        <w:rPr>
          <w:b/>
          <w:i/>
          <w:spacing w:val="-3"/>
          <w:sz w:val="24"/>
        </w:rPr>
        <w:t xml:space="preserve">With </w:t>
      </w:r>
      <w:r>
        <w:rPr>
          <w:b/>
          <w:i/>
          <w:sz w:val="24"/>
        </w:rPr>
        <w:t>the</w:t>
      </w:r>
      <w:r>
        <w:rPr>
          <w:b/>
          <w:i/>
          <w:spacing w:val="-6"/>
          <w:sz w:val="24"/>
        </w:rPr>
        <w:t xml:space="preserve"> </w:t>
      </w:r>
      <w:r>
        <w:rPr>
          <w:b/>
          <w:i/>
          <w:sz w:val="24"/>
        </w:rPr>
        <w:t>Wind"</w:t>
      </w:r>
      <w:r>
        <w:rPr>
          <w:b/>
          <w:i/>
          <w:spacing w:val="57"/>
          <w:sz w:val="24"/>
        </w:rPr>
        <w:t xml:space="preserve"> </w:t>
      </w:r>
      <w:r>
        <w:rPr>
          <w:rFonts w:ascii="宋体" w:eastAsia="宋体" w:hint="eastAsia"/>
          <w:sz w:val="24"/>
        </w:rPr>
        <w:t>（乱世佳人）</w:t>
      </w:r>
      <w:r>
        <w:rPr>
          <w:sz w:val="24"/>
        </w:rPr>
        <w:t>is</w:t>
      </w:r>
      <w:r>
        <w:rPr>
          <w:spacing w:val="-1"/>
          <w:sz w:val="24"/>
        </w:rPr>
        <w:t xml:space="preserve"> </w:t>
      </w:r>
      <w:r>
        <w:rPr>
          <w:sz w:val="24"/>
        </w:rPr>
        <w:t>not just</w:t>
      </w:r>
      <w:r>
        <w:rPr>
          <w:spacing w:val="-3"/>
          <w:sz w:val="24"/>
        </w:rPr>
        <w:t xml:space="preserve"> </w:t>
      </w:r>
      <w:r>
        <w:rPr>
          <w:sz w:val="24"/>
        </w:rPr>
        <w:t>a</w:t>
      </w:r>
      <w:r>
        <w:rPr>
          <w:sz w:val="24"/>
          <w:u w:val="single"/>
        </w:rPr>
        <w:t xml:space="preserve"> </w:t>
      </w:r>
      <w:r>
        <w:rPr>
          <w:sz w:val="24"/>
          <w:u w:val="single"/>
        </w:rPr>
        <w:tab/>
      </w:r>
      <w:r>
        <w:rPr>
          <w:sz w:val="24"/>
        </w:rPr>
        <w:t>of Hollywood's golden age but also the greatest screen entertainment of all</w:t>
      </w:r>
      <w:r>
        <w:rPr>
          <w:spacing w:val="-3"/>
          <w:sz w:val="24"/>
        </w:rPr>
        <w:t xml:space="preserve"> </w:t>
      </w:r>
      <w:r>
        <w:rPr>
          <w:sz w:val="24"/>
        </w:rPr>
        <w:t>time!</w:t>
      </w:r>
    </w:p>
    <w:p>
      <w:pPr>
        <w:pStyle w:val="ListParagraph"/>
        <w:numPr>
          <w:ilvl w:val="0"/>
          <w:numId w:val="7"/>
        </w:numPr>
        <w:tabs>
          <w:tab w:val="left" w:pos="576"/>
        </w:tabs>
        <w:spacing w:before="33" w:after="0" w:line="240" w:lineRule="auto"/>
        <w:ind w:left="576" w:right="0" w:hanging="421"/>
        <w:jc w:val="left"/>
        <w:rPr>
          <w:sz w:val="24"/>
        </w:rPr>
      </w:pPr>
      <w:r>
        <w:rPr>
          <w:sz w:val="24"/>
        </w:rPr>
        <w:t>—Why do so many climbers risk their</w:t>
      </w:r>
      <w:r>
        <w:rPr>
          <w:spacing w:val="-4"/>
          <w:sz w:val="24"/>
        </w:rPr>
        <w:t xml:space="preserve"> </w:t>
      </w:r>
      <w:r>
        <w:rPr>
          <w:sz w:val="24"/>
        </w:rPr>
        <w:t>lives?</w:t>
      </w:r>
    </w:p>
    <w:p>
      <w:pPr>
        <w:pStyle w:val="BodyText"/>
        <w:spacing w:before="192" w:line="408" w:lineRule="auto"/>
        <w:ind w:left="575" w:right="143" w:hanging="300"/>
      </w:pPr>
      <w:r>
        <w:t>— One of the main reasons is because people want to ______ themselves in the face of difficulties.</w:t>
      </w:r>
    </w:p>
    <w:p>
      <w:pPr>
        <w:pStyle w:val="ListParagraph"/>
        <w:numPr>
          <w:ilvl w:val="0"/>
          <w:numId w:val="7"/>
        </w:numPr>
        <w:tabs>
          <w:tab w:val="left" w:pos="457"/>
        </w:tabs>
        <w:spacing w:before="0" w:after="0" w:line="274" w:lineRule="exact"/>
        <w:ind w:left="457" w:right="0" w:hanging="302"/>
        <w:jc w:val="left"/>
        <w:rPr>
          <w:sz w:val="24"/>
        </w:rPr>
      </w:pPr>
      <w:r>
        <w:rPr>
          <w:sz w:val="24"/>
        </w:rPr>
        <w:t>—Pandas do not have many babies, maybe only one every two</w:t>
      </w:r>
      <w:r>
        <w:rPr>
          <w:spacing w:val="-13"/>
          <w:sz w:val="24"/>
        </w:rPr>
        <w:t xml:space="preserve"> </w:t>
      </w:r>
      <w:r>
        <w:rPr>
          <w:sz w:val="24"/>
        </w:rPr>
        <w:t>years.</w:t>
      </w:r>
    </w:p>
    <w:p>
      <w:pPr>
        <w:pStyle w:val="BodyText"/>
        <w:tabs>
          <w:tab w:val="left" w:pos="4468"/>
        </w:tabs>
        <w:spacing w:before="192"/>
        <w:ind w:left="515"/>
      </w:pPr>
      <w:r>
        <w:t>--What’s worse, the</w:t>
      </w:r>
      <w:r>
        <w:rPr>
          <w:spacing w:val="-10"/>
        </w:rPr>
        <w:t xml:space="preserve"> </w:t>
      </w:r>
      <w:r>
        <w:t>babies</w:t>
      </w:r>
      <w:r>
        <w:rPr>
          <w:spacing w:val="-3"/>
        </w:rPr>
        <w:t xml:space="preserve"> </w:t>
      </w:r>
      <w:r>
        <w:t>often</w:t>
      </w:r>
      <w:r>
        <w:rPr>
          <w:u w:val="single"/>
        </w:rPr>
        <w:t xml:space="preserve"> </w:t>
      </w:r>
      <w:r>
        <w:rPr>
          <w:u w:val="single"/>
        </w:rPr>
        <w:tab/>
      </w:r>
      <w:r>
        <w:t>illness and do not live very</w:t>
      </w:r>
      <w:r>
        <w:rPr>
          <w:spacing w:val="-9"/>
        </w:rPr>
        <w:t xml:space="preserve"> </w:t>
      </w:r>
      <w:r>
        <w:t>long.</w:t>
      </w:r>
    </w:p>
    <w:p>
      <w:pPr>
        <w:pStyle w:val="ListParagraph"/>
        <w:numPr>
          <w:ilvl w:val="0"/>
          <w:numId w:val="7"/>
        </w:numPr>
        <w:tabs>
          <w:tab w:val="left" w:pos="512"/>
          <w:tab w:val="left" w:pos="6894"/>
        </w:tabs>
        <w:spacing w:before="179" w:after="0" w:line="240" w:lineRule="auto"/>
        <w:ind w:left="511" w:right="0" w:hanging="357"/>
        <w:jc w:val="left"/>
        <w:rPr>
          <w:sz w:val="24"/>
        </w:rPr>
      </w:pPr>
      <w:r>
        <w:rPr>
          <w:spacing w:val="-3"/>
          <w:sz w:val="24"/>
        </w:rPr>
        <w:t>Vivien</w:t>
      </w:r>
      <w:r>
        <w:rPr>
          <w:spacing w:val="-2"/>
          <w:sz w:val="24"/>
        </w:rPr>
        <w:t xml:space="preserve"> </w:t>
      </w:r>
      <w:r>
        <w:rPr>
          <w:sz w:val="24"/>
        </w:rPr>
        <w:t>Leigh</w:t>
      </w:r>
      <w:r>
        <w:rPr>
          <w:spacing w:val="-1"/>
          <w:sz w:val="24"/>
        </w:rPr>
        <w:t xml:space="preserve"> </w:t>
      </w:r>
      <w:r>
        <w:rPr>
          <w:sz w:val="24"/>
        </w:rPr>
        <w:t>(</w:t>
      </w:r>
      <w:r>
        <w:rPr>
          <w:rFonts w:ascii="宋体" w:eastAsia="宋体" w:hint="eastAsia"/>
          <w:sz w:val="24"/>
        </w:rPr>
        <w:t>费雯丽）</w:t>
      </w:r>
      <w:r>
        <w:rPr>
          <w:sz w:val="24"/>
        </w:rPr>
        <w:t>was</w:t>
      </w:r>
      <w:r>
        <w:rPr>
          <w:spacing w:val="-1"/>
          <w:sz w:val="24"/>
        </w:rPr>
        <w:t xml:space="preserve"> </w:t>
      </w:r>
      <w:r>
        <w:rPr>
          <w:sz w:val="24"/>
        </w:rPr>
        <w:t>a</w:t>
      </w:r>
      <w:r>
        <w:rPr>
          <w:spacing w:val="-2"/>
          <w:sz w:val="24"/>
        </w:rPr>
        <w:t xml:space="preserve"> </w:t>
      </w:r>
      <w:r>
        <w:rPr>
          <w:sz w:val="24"/>
        </w:rPr>
        <w:t>British</w:t>
      </w:r>
      <w:r>
        <w:rPr>
          <w:spacing w:val="1"/>
          <w:sz w:val="24"/>
        </w:rPr>
        <w:t xml:space="preserve"> </w:t>
      </w:r>
      <w:r>
        <w:rPr>
          <w:sz w:val="24"/>
        </w:rPr>
        <w:t>actress,</w:t>
      </w:r>
      <w:r>
        <w:rPr>
          <w:spacing w:val="-1"/>
          <w:sz w:val="24"/>
        </w:rPr>
        <w:t xml:space="preserve"> </w:t>
      </w:r>
      <w:r>
        <w:rPr>
          <w:sz w:val="24"/>
        </w:rPr>
        <w:t>she</w:t>
      </w:r>
      <w:r>
        <w:rPr>
          <w:spacing w:val="-2"/>
          <w:sz w:val="24"/>
        </w:rPr>
        <w:t xml:space="preserve"> </w:t>
      </w:r>
      <w:r>
        <w:rPr>
          <w:sz w:val="24"/>
        </w:rPr>
        <w:t>worked</w:t>
      </w:r>
      <w:r>
        <w:rPr>
          <w:sz w:val="24"/>
          <w:u w:val="single"/>
        </w:rPr>
        <w:t xml:space="preserve"> </w:t>
      </w:r>
      <w:r>
        <w:rPr>
          <w:sz w:val="24"/>
          <w:u w:val="single"/>
        </w:rPr>
        <w:tab/>
      </w:r>
      <w:r>
        <w:rPr>
          <w:sz w:val="24"/>
        </w:rPr>
        <w:t>in America after</w:t>
      </w:r>
      <w:r>
        <w:rPr>
          <w:spacing w:val="-12"/>
          <w:sz w:val="24"/>
        </w:rPr>
        <w:t xml:space="preserve"> </w:t>
      </w:r>
      <w:r>
        <w:rPr>
          <w:sz w:val="24"/>
        </w:rPr>
        <w:t>1938.</w:t>
      </w:r>
    </w:p>
    <w:p>
      <w:pPr>
        <w:pStyle w:val="ListParagraph"/>
        <w:numPr>
          <w:ilvl w:val="0"/>
          <w:numId w:val="7"/>
        </w:numPr>
        <w:tabs>
          <w:tab w:val="left" w:pos="516"/>
          <w:tab w:val="left" w:pos="6285"/>
        </w:tabs>
        <w:spacing w:before="174" w:after="0" w:line="240" w:lineRule="auto"/>
        <w:ind w:left="516" w:right="0" w:hanging="361"/>
        <w:jc w:val="left"/>
        <w:rPr>
          <w:sz w:val="24"/>
        </w:rPr>
      </w:pPr>
      <w:r>
        <w:rPr>
          <w:sz w:val="24"/>
        </w:rPr>
        <w:t xml:space="preserve">Hangzhou National </w:t>
      </w:r>
      <w:r>
        <w:rPr>
          <w:spacing w:val="-6"/>
          <w:sz w:val="24"/>
        </w:rPr>
        <w:t xml:space="preserve">Tea </w:t>
      </w:r>
      <w:r>
        <w:rPr>
          <w:sz w:val="24"/>
        </w:rPr>
        <w:t>Museum is a</w:t>
      </w:r>
      <w:r>
        <w:rPr>
          <w:spacing w:val="-5"/>
          <w:sz w:val="24"/>
        </w:rPr>
        <w:t xml:space="preserve"> </w:t>
      </w:r>
      <w:r>
        <w:rPr>
          <w:sz w:val="24"/>
        </w:rPr>
        <w:t>relaxing</w:t>
      </w:r>
      <w:r>
        <w:rPr>
          <w:spacing w:val="-1"/>
          <w:sz w:val="24"/>
        </w:rPr>
        <w:t xml:space="preserve"> </w:t>
      </w:r>
      <w:r>
        <w:rPr>
          <w:sz w:val="24"/>
        </w:rPr>
        <w:t>and</w:t>
      </w:r>
      <w:r>
        <w:rPr>
          <w:sz w:val="24"/>
          <w:u w:val="single"/>
        </w:rPr>
        <w:t xml:space="preserve"> </w:t>
      </w:r>
      <w:r>
        <w:rPr>
          <w:sz w:val="24"/>
          <w:u w:val="single"/>
        </w:rPr>
        <w:tab/>
      </w:r>
      <w:r>
        <w:rPr>
          <w:sz w:val="24"/>
        </w:rPr>
        <w:t>place near a</w:t>
      </w:r>
      <w:r>
        <w:rPr>
          <w:spacing w:val="2"/>
          <w:sz w:val="24"/>
        </w:rPr>
        <w:t xml:space="preserve"> </w:t>
      </w:r>
      <w:r>
        <w:rPr>
          <w:sz w:val="24"/>
        </w:rPr>
        <w:t>lake.</w:t>
      </w:r>
    </w:p>
    <w:p>
      <w:pPr>
        <w:pStyle w:val="BodyText"/>
        <w:spacing w:before="99"/>
        <w:ind w:left="155"/>
        <w:rPr>
          <w:rFonts w:ascii="宋体" w:eastAsia="宋体" w:hint="eastAsia"/>
        </w:rPr>
      </w:pPr>
      <w:r>
        <w:rPr>
          <w:rFonts w:ascii="宋体" w:eastAsia="宋体" w:hint="eastAsia"/>
        </w:rPr>
        <w:t xml:space="preserve">六、阅读理解填词。（共 </w:t>
      </w:r>
      <w:r>
        <w:t xml:space="preserve">10 </w:t>
      </w:r>
      <w:r>
        <w:rPr>
          <w:rFonts w:ascii="宋体" w:eastAsia="宋体" w:hint="eastAsia"/>
        </w:rPr>
        <w:t xml:space="preserve">题，每小题 </w:t>
      </w:r>
      <w:r>
        <w:t xml:space="preserve">1 </w:t>
      </w:r>
      <w:r>
        <w:rPr>
          <w:rFonts w:ascii="宋体" w:eastAsia="宋体" w:hint="eastAsia"/>
        </w:rPr>
        <w:t xml:space="preserve">分，满分 </w:t>
      </w:r>
      <w:r>
        <w:t xml:space="preserve">10 </w:t>
      </w:r>
      <w:r>
        <w:rPr>
          <w:rFonts w:ascii="宋体" w:eastAsia="宋体" w:hint="eastAsia"/>
        </w:rPr>
        <w:t>分）</w:t>
      </w:r>
    </w:p>
    <w:p>
      <w:pPr>
        <w:spacing w:after="0"/>
        <w:rPr>
          <w:rFonts w:ascii="宋体" w:eastAsia="宋体" w:hint="eastAsia"/>
        </w:rPr>
        <w:sectPr>
          <w:pgSz w:w="11910" w:h="16840"/>
          <w:pgMar w:top="1380" w:right="1040" w:bottom="1160" w:left="1080" w:header="0" w:footer="975" w:gutter="0"/>
          <w:cols w:space="708"/>
        </w:sectPr>
      </w:pPr>
    </w:p>
    <w:p>
      <w:pPr>
        <w:pStyle w:val="BodyText"/>
        <w:tabs>
          <w:tab w:val="left" w:pos="5829"/>
        </w:tabs>
        <w:spacing w:before="79" w:line="266" w:lineRule="auto"/>
        <w:ind w:left="155" w:right="169" w:firstLine="480"/>
        <w:jc w:val="both"/>
      </w:pPr>
      <w:r>
        <w:t>There once lived a rich businessman who had a lazy son. The businessman wanted his son to r</w:t>
      </w:r>
      <w:r>
        <w:rPr>
          <w:spacing w:val="1"/>
          <w:u w:val="thick"/>
        </w:rPr>
        <w:t xml:space="preserve"> </w:t>
      </w:r>
      <w:r>
        <w:rPr>
          <w:u w:val="thick"/>
        </w:rPr>
        <w:t>76</w:t>
      </w:r>
      <w:r>
        <w:rPr>
          <w:spacing w:val="5"/>
        </w:rPr>
        <w:t xml:space="preserve"> </w:t>
      </w:r>
      <w:r>
        <w:t>the</w:t>
      </w:r>
      <w:r>
        <w:rPr>
          <w:spacing w:val="6"/>
        </w:rPr>
        <w:t xml:space="preserve"> </w:t>
      </w:r>
      <w:r>
        <w:t>value</w:t>
      </w:r>
      <w:r>
        <w:rPr>
          <w:spacing w:val="7"/>
        </w:rPr>
        <w:t xml:space="preserve"> </w:t>
      </w:r>
      <w:r>
        <w:t>of</w:t>
      </w:r>
      <w:r>
        <w:rPr>
          <w:spacing w:val="4"/>
        </w:rPr>
        <w:t xml:space="preserve"> </w:t>
      </w:r>
      <w:r>
        <w:t>labor</w:t>
      </w:r>
      <w:r>
        <w:rPr>
          <w:rFonts w:ascii="宋体" w:eastAsia="宋体" w:hAnsi="宋体" w:hint="eastAsia"/>
        </w:rPr>
        <w:t>（</w:t>
      </w:r>
      <w:r>
        <w:rPr>
          <w:rFonts w:ascii="宋体" w:eastAsia="宋体" w:hAnsi="宋体" w:hint="eastAsia"/>
          <w:spacing w:val="7"/>
        </w:rPr>
        <w:t>劳</w:t>
      </w:r>
      <w:r>
        <w:rPr>
          <w:rFonts w:ascii="宋体" w:eastAsia="宋体" w:hAnsi="宋体" w:hint="eastAsia"/>
          <w:spacing w:val="4"/>
        </w:rPr>
        <w:t>动的价</w:t>
      </w:r>
      <w:r>
        <w:rPr>
          <w:rFonts w:ascii="宋体" w:eastAsia="宋体" w:hAnsi="宋体" w:hint="eastAsia"/>
          <w:spacing w:val="7"/>
        </w:rPr>
        <w:t>值</w:t>
      </w:r>
      <w:r>
        <w:rPr>
          <w:rFonts w:ascii="宋体" w:eastAsia="宋体" w:hAnsi="宋体" w:hint="eastAsia"/>
        </w:rPr>
        <w:t>）</w:t>
      </w:r>
      <w:r>
        <w:t>.</w:t>
      </w:r>
      <w:r>
        <w:rPr>
          <w:spacing w:val="7"/>
        </w:rPr>
        <w:t xml:space="preserve"> </w:t>
      </w:r>
      <w:r>
        <w:t>One</w:t>
      </w:r>
      <w:r>
        <w:rPr>
          <w:spacing w:val="6"/>
        </w:rPr>
        <w:t xml:space="preserve"> </w:t>
      </w:r>
      <w:r>
        <w:rPr>
          <w:spacing w:val="-4"/>
        </w:rPr>
        <w:t>day,</w:t>
      </w:r>
      <w:r>
        <w:rPr>
          <w:spacing w:val="3"/>
        </w:rPr>
        <w:t xml:space="preserve"> </w:t>
      </w:r>
      <w:r>
        <w:t>he</w:t>
      </w:r>
      <w:r>
        <w:rPr>
          <w:spacing w:val="3"/>
        </w:rPr>
        <w:t xml:space="preserve"> </w:t>
      </w:r>
      <w:r>
        <w:t>told</w:t>
      </w:r>
      <w:r>
        <w:rPr>
          <w:spacing w:val="4"/>
        </w:rPr>
        <w:t xml:space="preserve"> </w:t>
      </w:r>
      <w:r>
        <w:t>his</w:t>
      </w:r>
      <w:r>
        <w:rPr>
          <w:spacing w:val="6"/>
        </w:rPr>
        <w:t xml:space="preserve"> </w:t>
      </w:r>
      <w:r>
        <w:t>son,</w:t>
      </w:r>
      <w:r>
        <w:rPr>
          <w:spacing w:val="4"/>
        </w:rPr>
        <w:t xml:space="preserve"> </w:t>
      </w:r>
      <w:r>
        <w:rPr>
          <w:spacing w:val="-5"/>
        </w:rPr>
        <w:t>“Today,</w:t>
      </w:r>
      <w:r>
        <w:rPr>
          <w:spacing w:val="2"/>
        </w:rPr>
        <w:t xml:space="preserve"> </w:t>
      </w:r>
      <w:r>
        <w:t>I</w:t>
      </w:r>
      <w:r>
        <w:rPr>
          <w:spacing w:val="6"/>
        </w:rPr>
        <w:t xml:space="preserve"> </w:t>
      </w:r>
      <w:r>
        <w:t>want</w:t>
      </w:r>
      <w:r>
        <w:rPr>
          <w:spacing w:val="6"/>
        </w:rPr>
        <w:t xml:space="preserve"> </w:t>
      </w:r>
      <w:r>
        <w:t>you</w:t>
      </w:r>
      <w:r>
        <w:rPr>
          <w:spacing w:val="9"/>
        </w:rPr>
        <w:t xml:space="preserve"> </w:t>
      </w:r>
      <w:r>
        <w:t>to</w:t>
      </w:r>
      <w:r>
        <w:rPr>
          <w:spacing w:val="4"/>
        </w:rPr>
        <w:t xml:space="preserve"> </w:t>
      </w:r>
      <w:r>
        <w:t>earn something. If you fail, you won't have your</w:t>
      </w:r>
      <w:r>
        <w:rPr>
          <w:spacing w:val="43"/>
        </w:rPr>
        <w:t xml:space="preserve"> </w:t>
      </w:r>
      <w:r>
        <w:t>s</w:t>
      </w:r>
      <w:r>
        <w:rPr>
          <w:u w:val="single"/>
        </w:rPr>
        <w:t xml:space="preserve">      </w:t>
      </w:r>
      <w:r>
        <w:rPr>
          <w:spacing w:val="51"/>
          <w:u w:val="single"/>
        </w:rPr>
        <w:t xml:space="preserve"> </w:t>
      </w:r>
      <w:r>
        <w:rPr>
          <w:u w:val="single"/>
        </w:rPr>
        <w:t>77</w:t>
      </w:r>
      <w:r>
        <w:rPr>
          <w:u w:val="single"/>
        </w:rPr>
        <w:tab/>
      </w:r>
      <w:r>
        <w:t>tonight.” The boy didn't want to find a job, so he asked his mother for help. She gave him a gold coin. In the evening, when the father asked his son what he had earned, the son s</w:t>
      </w:r>
      <w:r>
        <w:rPr>
          <w:u w:val="single"/>
        </w:rPr>
        <w:t xml:space="preserve">    78     </w:t>
      </w:r>
      <w:r>
        <w:t>him the gold coin. The father then asked him to throw it into the well . The son did as he was</w:t>
      </w:r>
      <w:r>
        <w:rPr>
          <w:spacing w:val="-10"/>
        </w:rPr>
        <w:t xml:space="preserve"> </w:t>
      </w:r>
      <w:r>
        <w:t>told.</w:t>
      </w:r>
    </w:p>
    <w:p>
      <w:pPr>
        <w:pStyle w:val="BodyText"/>
        <w:spacing w:before="0" w:line="271" w:lineRule="auto"/>
        <w:ind w:left="155" w:right="167" w:firstLine="480"/>
        <w:jc w:val="both"/>
      </w:pPr>
      <w:r>
        <w:t>The father g</w:t>
      </w:r>
      <w:r>
        <w:rPr>
          <w:u w:val="single"/>
        </w:rPr>
        <w:t xml:space="preserve">      79    </w:t>
      </w:r>
      <w:r>
        <w:t xml:space="preserve">  that the gold coin was from the boy's mother. The next </w:t>
      </w:r>
      <w:r>
        <w:rPr>
          <w:spacing w:val="-4"/>
        </w:rPr>
        <w:t xml:space="preserve">day, </w:t>
      </w:r>
      <w:r>
        <w:t>he sent   his wife to her parents' home and asked his son to earn something. S</w:t>
      </w:r>
      <w:r>
        <w:rPr>
          <w:u w:val="thick"/>
        </w:rPr>
        <w:t xml:space="preserve">    80    </w:t>
      </w:r>
      <w:r>
        <w:t xml:space="preserve"> no one helped him, the son had to go  to the market to look for  a job. A shopkeeper  told him that he would p</w:t>
      </w:r>
      <w:r>
        <w:rPr>
          <w:u w:val="single"/>
        </w:rPr>
        <w:t xml:space="preserve">  81</w:t>
      </w:r>
      <w:r>
        <w:t xml:space="preserve">   him a coin if he carried heavy tools for him. The son accepted. As he r</w:t>
      </w:r>
      <w:r>
        <w:rPr>
          <w:u w:val="single"/>
        </w:rPr>
        <w:t xml:space="preserve">    82   </w:t>
      </w:r>
      <w:r>
        <w:t xml:space="preserve">  home and gave   the coin to his father. he was asked to t</w:t>
      </w:r>
      <w:r>
        <w:rPr>
          <w:u w:val="single"/>
        </w:rPr>
        <w:t xml:space="preserve">  83  </w:t>
      </w:r>
      <w:r>
        <w:t>it into the well. The boy cried, "Dad! No,I won’t.  How are you asking me to throw my hard-earned coin into a</w:t>
      </w:r>
      <w:r>
        <w:rPr>
          <w:spacing w:val="-4"/>
        </w:rPr>
        <w:t xml:space="preserve"> </w:t>
      </w:r>
      <w:r>
        <w:t>well?"</w:t>
      </w:r>
    </w:p>
    <w:p>
      <w:pPr>
        <w:pStyle w:val="BodyText"/>
        <w:tabs>
          <w:tab w:val="left" w:pos="3693"/>
        </w:tabs>
        <w:spacing w:before="0" w:line="271" w:lineRule="auto"/>
        <w:ind w:left="155" w:right="171" w:firstLine="480"/>
        <w:jc w:val="both"/>
      </w:pPr>
      <w:r>
        <w:t>The  businessman</w:t>
      </w:r>
      <w:r>
        <w:rPr>
          <w:spacing w:val="-17"/>
        </w:rPr>
        <w:t xml:space="preserve"> </w:t>
      </w:r>
      <w:r>
        <w:t>s</w:t>
      </w:r>
      <w:r>
        <w:rPr>
          <w:u w:val="thick"/>
        </w:rPr>
        <w:t xml:space="preserve">    </w:t>
      </w:r>
      <w:r>
        <w:rPr>
          <w:spacing w:val="58"/>
          <w:u w:val="thick"/>
        </w:rPr>
        <w:t xml:space="preserve"> </w:t>
      </w:r>
      <w:r>
        <w:rPr>
          <w:u w:val="thick"/>
        </w:rPr>
        <w:t>84</w:t>
      </w:r>
      <w:r>
        <w:rPr>
          <w:u w:val="thick"/>
        </w:rPr>
        <w:tab/>
      </w:r>
      <w:r>
        <w:t>. He told his son that one feels pain only when the fruits of labor are wasted. The son p</w:t>
      </w:r>
      <w:r>
        <w:rPr>
          <w:u w:val="thick"/>
        </w:rPr>
        <w:t xml:space="preserve"> 85</w:t>
      </w:r>
      <w:r>
        <w:t xml:space="preserve"> not to be lazy boy any</w:t>
      </w:r>
      <w:r>
        <w:rPr>
          <w:spacing w:val="-11"/>
        </w:rPr>
        <w:t xml:space="preserve"> </w:t>
      </w:r>
      <w:r>
        <w:t>more.</w:t>
      </w:r>
    </w:p>
    <w:p>
      <w:pPr>
        <w:pStyle w:val="BodyText"/>
        <w:spacing w:before="10"/>
        <w:rPr>
          <w:sz w:val="20"/>
        </w:rPr>
      </w:pPr>
    </w:p>
    <w:p>
      <w:pPr>
        <w:tabs>
          <w:tab w:val="left" w:pos="2011"/>
          <w:tab w:val="left" w:pos="3928"/>
          <w:tab w:val="left" w:pos="5690"/>
          <w:tab w:val="left" w:pos="7475"/>
          <w:tab w:val="left" w:pos="9273"/>
        </w:tabs>
        <w:spacing w:before="90"/>
        <w:ind w:left="155" w:right="0" w:firstLine="0"/>
        <w:jc w:val="left"/>
        <w:rPr>
          <w:sz w:val="21"/>
        </w:rPr>
      </w:pPr>
      <w:r>
        <w:rPr>
          <w:sz w:val="21"/>
        </w:rPr>
        <w:t>76.</w:t>
      </w:r>
      <w:r>
        <w:rPr>
          <w:spacing w:val="50"/>
          <w:sz w:val="21"/>
        </w:rPr>
        <w:t xml:space="preserve"> </w:t>
      </w:r>
      <w:r>
        <w:rPr>
          <w:sz w:val="21"/>
        </w:rPr>
        <w:t>r</w:t>
      </w:r>
      <w:r>
        <w:rPr>
          <w:sz w:val="21"/>
          <w:u w:val="single"/>
        </w:rPr>
        <w:t xml:space="preserve"> </w:t>
      </w:r>
      <w:r>
        <w:rPr>
          <w:sz w:val="21"/>
          <w:u w:val="single"/>
        </w:rPr>
        <w:tab/>
      </w:r>
      <w:r>
        <w:rPr>
          <w:sz w:val="21"/>
        </w:rPr>
        <w:t>77.s</w:t>
      </w:r>
      <w:r>
        <w:rPr>
          <w:sz w:val="21"/>
          <w:u w:val="single"/>
        </w:rPr>
        <w:t xml:space="preserve"> </w:t>
      </w:r>
      <w:r>
        <w:rPr>
          <w:sz w:val="21"/>
          <w:u w:val="single"/>
        </w:rPr>
        <w:tab/>
      </w:r>
      <w:r>
        <w:rPr>
          <w:sz w:val="21"/>
        </w:rPr>
        <w:t>78.s</w:t>
      </w:r>
      <w:r>
        <w:rPr>
          <w:sz w:val="21"/>
          <w:u w:val="single"/>
        </w:rPr>
        <w:t xml:space="preserve"> </w:t>
      </w:r>
      <w:r>
        <w:rPr>
          <w:sz w:val="21"/>
          <w:u w:val="single"/>
        </w:rPr>
        <w:tab/>
      </w:r>
      <w:r>
        <w:rPr>
          <w:sz w:val="21"/>
        </w:rPr>
        <w:t>79.g</w:t>
      </w:r>
      <w:r>
        <w:rPr>
          <w:sz w:val="21"/>
          <w:u w:val="single"/>
        </w:rPr>
        <w:t xml:space="preserve"> </w:t>
      </w:r>
      <w:r>
        <w:rPr>
          <w:sz w:val="21"/>
          <w:u w:val="single"/>
        </w:rPr>
        <w:tab/>
      </w:r>
      <w:r>
        <w:rPr>
          <w:sz w:val="21"/>
        </w:rPr>
        <w:t>80.S</w:t>
      </w:r>
      <w:r>
        <w:rPr>
          <w:sz w:val="21"/>
          <w:u w:val="single"/>
        </w:rPr>
        <w:t xml:space="preserve"> </w:t>
      </w:r>
      <w:r>
        <w:rPr>
          <w:sz w:val="21"/>
          <w:u w:val="single"/>
        </w:rPr>
        <w:tab/>
      </w:r>
    </w:p>
    <w:p>
      <w:pPr>
        <w:pStyle w:val="BodyText"/>
        <w:spacing w:before="5"/>
        <w:rPr>
          <w:sz w:val="25"/>
        </w:rPr>
      </w:pPr>
    </w:p>
    <w:p>
      <w:pPr>
        <w:tabs>
          <w:tab w:val="left" w:pos="1989"/>
          <w:tab w:val="left" w:pos="2253"/>
          <w:tab w:val="left" w:pos="4000"/>
          <w:tab w:val="left" w:pos="5738"/>
          <w:tab w:val="left" w:pos="7502"/>
          <w:tab w:val="left" w:pos="9288"/>
        </w:tabs>
        <w:spacing w:before="90"/>
        <w:ind w:left="155" w:right="0" w:firstLine="0"/>
        <w:jc w:val="left"/>
        <w:rPr>
          <w:sz w:val="21"/>
        </w:rPr>
      </w:pPr>
      <w:r>
        <w:rPr>
          <w:sz w:val="21"/>
        </w:rPr>
        <w:t>81.</w:t>
      </w:r>
      <w:r>
        <w:rPr>
          <w:spacing w:val="-4"/>
          <w:sz w:val="21"/>
        </w:rPr>
        <w:t xml:space="preserve"> </w:t>
      </w:r>
      <w:r>
        <w:rPr>
          <w:sz w:val="21"/>
        </w:rPr>
        <w:t>p</w:t>
      </w:r>
      <w:r>
        <w:rPr>
          <w:sz w:val="21"/>
          <w:u w:val="single"/>
        </w:rPr>
        <w:t xml:space="preserve"> </w:t>
      </w:r>
      <w:r>
        <w:rPr>
          <w:sz w:val="21"/>
          <w:u w:val="single"/>
        </w:rPr>
        <w:tab/>
      </w:r>
      <w:r>
        <w:rPr>
          <w:sz w:val="21"/>
        </w:rPr>
        <w:tab/>
      </w:r>
      <w:r>
        <w:rPr>
          <w:sz w:val="21"/>
        </w:rPr>
        <w:t>82.r</w:t>
      </w:r>
      <w:r>
        <w:rPr>
          <w:sz w:val="21"/>
          <w:u w:val="single"/>
        </w:rPr>
        <w:t xml:space="preserve"> </w:t>
      </w:r>
      <w:r>
        <w:rPr>
          <w:sz w:val="21"/>
          <w:u w:val="single"/>
        </w:rPr>
        <w:tab/>
      </w:r>
      <w:r>
        <w:rPr>
          <w:sz w:val="21"/>
        </w:rPr>
        <w:t>83.t</w:t>
      </w:r>
      <w:r>
        <w:rPr>
          <w:sz w:val="21"/>
          <w:u w:val="single"/>
        </w:rPr>
        <w:t xml:space="preserve"> </w:t>
      </w:r>
      <w:r>
        <w:rPr>
          <w:sz w:val="21"/>
          <w:u w:val="single"/>
        </w:rPr>
        <w:tab/>
      </w:r>
      <w:r>
        <w:rPr>
          <w:sz w:val="21"/>
        </w:rPr>
        <w:t>84.s</w:t>
      </w:r>
      <w:r>
        <w:rPr>
          <w:sz w:val="21"/>
          <w:u w:val="single"/>
        </w:rPr>
        <w:t xml:space="preserve"> </w:t>
      </w:r>
      <w:r>
        <w:rPr>
          <w:sz w:val="21"/>
          <w:u w:val="single"/>
        </w:rPr>
        <w:tab/>
      </w:r>
      <w:r>
        <w:rPr>
          <w:sz w:val="21"/>
        </w:rPr>
        <w:t>85.p</w:t>
      </w:r>
      <w:r>
        <w:rPr>
          <w:sz w:val="21"/>
          <w:u w:val="single"/>
        </w:rPr>
        <w:t xml:space="preserve"> </w:t>
      </w:r>
      <w:r>
        <w:rPr>
          <w:sz w:val="21"/>
          <w:u w:val="single"/>
        </w:rPr>
        <w:tab/>
      </w:r>
    </w:p>
    <w:p>
      <w:pPr>
        <w:spacing w:before="57"/>
        <w:ind w:left="155" w:right="0" w:firstLine="0"/>
        <w:jc w:val="left"/>
        <w:rPr>
          <w:rFonts w:ascii="宋体" w:eastAsia="宋体" w:hint="eastAsia"/>
          <w:sz w:val="21"/>
        </w:rPr>
      </w:pPr>
      <w:r>
        <w:rPr>
          <w:rFonts w:ascii="宋体" w:eastAsia="宋体" w:hint="eastAsia"/>
          <w:sz w:val="21"/>
        </w:rPr>
        <w:t>（填入答卷时，请填写完整的单词，含首字母）</w:t>
      </w:r>
    </w:p>
    <w:p>
      <w:pPr>
        <w:pStyle w:val="BodyText"/>
        <w:spacing w:before="22"/>
        <w:ind w:left="155"/>
        <w:jc w:val="both"/>
        <w:rPr>
          <w:rFonts w:ascii="宋体" w:eastAsia="宋体" w:hint="eastAsia"/>
        </w:rPr>
      </w:pPr>
      <w:r>
        <w:rPr>
          <w:rFonts w:ascii="宋体" w:eastAsia="宋体" w:hint="eastAsia"/>
        </w:rPr>
        <w:t xml:space="preserve">七、书面表达。（满分 </w:t>
      </w:r>
      <w:r>
        <w:t xml:space="preserve">15 </w:t>
      </w:r>
      <w:r>
        <w:rPr>
          <w:rFonts w:ascii="宋体" w:eastAsia="宋体" w:hint="eastAsia"/>
        </w:rPr>
        <w:t>分）</w:t>
      </w:r>
    </w:p>
    <w:p>
      <w:pPr>
        <w:spacing w:before="47" w:line="319" w:lineRule="auto"/>
        <w:ind w:left="575" w:right="3656" w:firstLine="0"/>
        <w:jc w:val="both"/>
        <w:rPr>
          <w:sz w:val="21"/>
        </w:rPr>
      </w:pPr>
      <w:r>
        <w:rPr>
          <w:rFonts w:ascii="宋体" w:eastAsia="宋体" w:hint="eastAsia"/>
          <w:spacing w:val="-3"/>
          <w:sz w:val="21"/>
        </w:rPr>
        <w:t xml:space="preserve">请根据以下中文提示写一篇关于你的好朋友 </w:t>
      </w:r>
      <w:r>
        <w:rPr>
          <w:sz w:val="21"/>
        </w:rPr>
        <w:t xml:space="preserve">Shaoan </w:t>
      </w:r>
      <w:r>
        <w:rPr>
          <w:rFonts w:ascii="宋体" w:eastAsia="宋体" w:hint="eastAsia"/>
          <w:sz w:val="21"/>
        </w:rPr>
        <w:t>的文章。</w:t>
      </w:r>
      <w:r>
        <w:rPr>
          <w:sz w:val="21"/>
        </w:rPr>
        <w:t>1</w:t>
      </w:r>
      <w:r>
        <w:rPr>
          <w:rFonts w:ascii="宋体" w:eastAsia="宋体" w:hint="eastAsia"/>
          <w:sz w:val="21"/>
        </w:rPr>
        <w:t>、性格外向</w:t>
      </w:r>
      <w:r>
        <w:rPr>
          <w:sz w:val="21"/>
        </w:rPr>
        <w:t>,</w:t>
      </w:r>
      <w:r>
        <w:rPr>
          <w:rFonts w:ascii="宋体" w:eastAsia="宋体" w:hint="eastAsia"/>
          <w:sz w:val="21"/>
        </w:rPr>
        <w:t>喜欢读名著</w:t>
      </w:r>
      <w:r>
        <w:rPr>
          <w:sz w:val="21"/>
        </w:rPr>
        <w:t>,</w:t>
      </w:r>
      <w:r>
        <w:rPr>
          <w:rFonts w:ascii="宋体" w:eastAsia="宋体" w:hint="eastAsia"/>
          <w:spacing w:val="-12"/>
          <w:sz w:val="21"/>
        </w:rPr>
        <w:t xml:space="preserve">已经看了 </w:t>
      </w:r>
      <w:r>
        <w:rPr>
          <w:i/>
          <w:sz w:val="21"/>
        </w:rPr>
        <w:t xml:space="preserve">the Ordinary </w:t>
      </w:r>
      <w:r>
        <w:rPr>
          <w:i/>
          <w:spacing w:val="-4"/>
          <w:sz w:val="21"/>
        </w:rPr>
        <w:t xml:space="preserve">World </w:t>
      </w:r>
      <w:r>
        <w:rPr>
          <w:rFonts w:ascii="宋体" w:eastAsia="宋体" w:hint="eastAsia"/>
          <w:sz w:val="21"/>
        </w:rPr>
        <w:t xml:space="preserve">两遍； </w:t>
      </w:r>
      <w:r>
        <w:rPr>
          <w:sz w:val="21"/>
        </w:rPr>
        <w:t>2</w:t>
      </w:r>
      <w:r>
        <w:rPr>
          <w:rFonts w:ascii="宋体" w:eastAsia="宋体" w:hint="eastAsia"/>
          <w:sz w:val="21"/>
        </w:rPr>
        <w:t>、经常帮父母做家务</w:t>
      </w:r>
      <w:r>
        <w:rPr>
          <w:sz w:val="21"/>
        </w:rPr>
        <w:t>,</w:t>
      </w:r>
      <w:r>
        <w:rPr>
          <w:rFonts w:ascii="宋体" w:eastAsia="宋体" w:hint="eastAsia"/>
          <w:sz w:val="21"/>
        </w:rPr>
        <w:t>洗碗、扫地、扔垃圾等</w:t>
      </w:r>
      <w:r>
        <w:rPr>
          <w:sz w:val="21"/>
        </w:rPr>
        <w:t>;</w:t>
      </w:r>
    </w:p>
    <w:p>
      <w:pPr>
        <w:spacing w:before="2"/>
        <w:ind w:left="575" w:right="0" w:firstLine="0"/>
        <w:jc w:val="left"/>
        <w:rPr>
          <w:sz w:val="21"/>
        </w:rPr>
      </w:pPr>
      <w:r>
        <w:rPr>
          <w:sz w:val="21"/>
        </w:rPr>
        <w:t>3</w:t>
      </w:r>
      <w:r>
        <w:rPr>
          <w:rFonts w:ascii="宋体" w:eastAsia="宋体" w:hint="eastAsia"/>
          <w:sz w:val="21"/>
        </w:rPr>
        <w:t>、一个月去一次敬老院</w:t>
      </w:r>
      <w:r>
        <w:rPr>
          <w:sz w:val="21"/>
        </w:rPr>
        <w:t>,</w:t>
      </w:r>
      <w:r>
        <w:rPr>
          <w:rFonts w:ascii="宋体" w:eastAsia="宋体" w:hint="eastAsia"/>
          <w:sz w:val="21"/>
        </w:rPr>
        <w:t>帮助老人做事</w:t>
      </w:r>
      <w:r>
        <w:rPr>
          <w:sz w:val="21"/>
        </w:rPr>
        <w:t>,</w:t>
      </w:r>
      <w:r>
        <w:rPr>
          <w:rFonts w:ascii="宋体" w:eastAsia="宋体" w:hint="eastAsia"/>
          <w:sz w:val="21"/>
        </w:rPr>
        <w:t>使老人开心</w:t>
      </w:r>
      <w:r>
        <w:rPr>
          <w:sz w:val="21"/>
        </w:rPr>
        <w:t>;</w:t>
      </w:r>
    </w:p>
    <w:p>
      <w:pPr>
        <w:tabs>
          <w:tab w:val="left" w:pos="5066"/>
        </w:tabs>
        <w:spacing w:before="90" w:line="319" w:lineRule="auto"/>
        <w:ind w:left="575" w:right="1397" w:firstLine="0"/>
        <w:jc w:val="left"/>
        <w:rPr>
          <w:rFonts w:ascii="宋体" w:eastAsia="宋体" w:hint="eastAsia"/>
          <w:sz w:val="21"/>
        </w:rPr>
      </w:pPr>
      <w:r>
        <w:rPr>
          <w:sz w:val="21"/>
        </w:rPr>
        <w:t>4</w:t>
      </w:r>
      <w:r>
        <w:rPr>
          <w:rFonts w:ascii="宋体" w:eastAsia="宋体" w:hint="eastAsia"/>
          <w:sz w:val="21"/>
        </w:rPr>
        <w:t>、如果今年有暑假，准备去陕北（</w:t>
      </w:r>
      <w:r>
        <w:rPr>
          <w:sz w:val="21"/>
        </w:rPr>
        <w:t>the</w:t>
      </w:r>
      <w:r>
        <w:rPr>
          <w:spacing w:val="-2"/>
          <w:sz w:val="21"/>
        </w:rPr>
        <w:t xml:space="preserve"> </w:t>
      </w:r>
      <w:r>
        <w:rPr>
          <w:sz w:val="21"/>
        </w:rPr>
        <w:t>North</w:t>
      </w:r>
      <w:r>
        <w:rPr>
          <w:spacing w:val="-2"/>
          <w:sz w:val="21"/>
        </w:rPr>
        <w:t xml:space="preserve"> </w:t>
      </w:r>
      <w:r>
        <w:rPr>
          <w:sz w:val="21"/>
        </w:rPr>
        <w:t>of</w:t>
      </w:r>
      <w:r>
        <w:rPr>
          <w:sz w:val="21"/>
        </w:rPr>
        <w:tab/>
      </w:r>
      <w:r>
        <w:rPr>
          <w:sz w:val="21"/>
        </w:rPr>
        <w:t>Shannxi</w:t>
      </w:r>
      <w:r>
        <w:rPr>
          <w:rFonts w:ascii="宋体" w:eastAsia="宋体" w:hint="eastAsia"/>
          <w:sz w:val="21"/>
        </w:rPr>
        <w:t>）旅游</w:t>
      </w:r>
      <w:r>
        <w:rPr>
          <w:sz w:val="21"/>
        </w:rPr>
        <w:t>,</w:t>
      </w:r>
      <w:r>
        <w:rPr>
          <w:rFonts w:ascii="宋体" w:eastAsia="宋体" w:hint="eastAsia"/>
          <w:sz w:val="21"/>
        </w:rPr>
        <w:t>参观著名的城市延安</w:t>
      </w:r>
      <w:r>
        <w:rPr>
          <w:sz w:val="21"/>
        </w:rPr>
        <w:t>; 5</w:t>
      </w:r>
      <w:r>
        <w:rPr>
          <w:rFonts w:ascii="宋体" w:eastAsia="宋体" w:hint="eastAsia"/>
          <w:sz w:val="21"/>
        </w:rPr>
        <w:t>、即将升入九年级了</w:t>
      </w:r>
      <w:r>
        <w:rPr>
          <w:sz w:val="21"/>
        </w:rPr>
        <w:t>,</w:t>
      </w:r>
      <w:r>
        <w:rPr>
          <w:rFonts w:ascii="宋体" w:eastAsia="宋体" w:hint="eastAsia"/>
          <w:sz w:val="21"/>
        </w:rPr>
        <w:t>请你对他提一两点建议。</w:t>
      </w:r>
    </w:p>
    <w:p>
      <w:pPr>
        <w:tabs>
          <w:tab w:val="left" w:pos="3580"/>
          <w:tab w:val="left" w:pos="3979"/>
          <w:tab w:val="left" w:pos="6736"/>
          <w:tab w:val="left" w:pos="7036"/>
          <w:tab w:val="left" w:pos="7919"/>
        </w:tabs>
        <w:spacing w:before="2" w:line="319" w:lineRule="auto"/>
        <w:ind w:left="575" w:right="1446" w:firstLine="0"/>
        <w:jc w:val="left"/>
        <w:rPr>
          <w:rFonts w:ascii="宋体" w:eastAsia="宋体" w:hAnsi="宋体" w:hint="eastAsia"/>
          <w:sz w:val="21"/>
        </w:rPr>
      </w:pPr>
      <w:r>
        <w:rPr>
          <w:rFonts w:ascii="宋体" w:eastAsia="宋体" w:hAnsi="宋体" w:hint="eastAsia"/>
          <w:sz w:val="21"/>
        </w:rPr>
        <w:t>要求</w:t>
      </w:r>
      <w:r>
        <w:rPr>
          <w:sz w:val="21"/>
        </w:rPr>
        <w:t>:</w:t>
      </w:r>
      <w:r>
        <w:rPr>
          <w:spacing w:val="-3"/>
          <w:sz w:val="21"/>
        </w:rPr>
        <w:t xml:space="preserve"> </w:t>
      </w:r>
      <w:r>
        <w:rPr>
          <w:sz w:val="21"/>
        </w:rPr>
        <w:t>1</w:t>
      </w:r>
      <w:r>
        <w:rPr>
          <w:rFonts w:ascii="宋体" w:eastAsia="宋体" w:hAnsi="宋体" w:hint="eastAsia"/>
          <w:sz w:val="21"/>
        </w:rPr>
        <w:t>、不要逐字逐句翻译</w:t>
      </w:r>
      <w:r>
        <w:rPr>
          <w:sz w:val="21"/>
        </w:rPr>
        <w:t>;</w:t>
      </w:r>
      <w:r>
        <w:rPr>
          <w:sz w:val="21"/>
        </w:rPr>
        <w:tab/>
      </w:r>
      <w:r>
        <w:rPr>
          <w:sz w:val="21"/>
        </w:rPr>
        <w:t>2</w:t>
      </w:r>
      <w:r>
        <w:rPr>
          <w:rFonts w:ascii="宋体" w:eastAsia="宋体" w:hAnsi="宋体" w:hint="eastAsia"/>
          <w:sz w:val="21"/>
        </w:rPr>
        <w:t>、开头已给出</w:t>
      </w:r>
      <w:r>
        <w:rPr>
          <w:sz w:val="21"/>
        </w:rPr>
        <w:t>,</w:t>
      </w:r>
      <w:r>
        <w:rPr>
          <w:rFonts w:ascii="宋体" w:eastAsia="宋体" w:hAnsi="宋体" w:hint="eastAsia"/>
          <w:sz w:val="21"/>
        </w:rPr>
        <w:t>不计入总词数</w:t>
      </w:r>
      <w:r>
        <w:rPr>
          <w:sz w:val="21"/>
        </w:rPr>
        <w:t>;</w:t>
      </w:r>
      <w:r>
        <w:rPr>
          <w:sz w:val="21"/>
        </w:rPr>
        <w:tab/>
      </w:r>
      <w:r>
        <w:rPr>
          <w:sz w:val="21"/>
        </w:rPr>
        <w:t>3</w:t>
      </w:r>
      <w:r>
        <w:rPr>
          <w:rFonts w:ascii="宋体" w:eastAsia="宋体" w:hAnsi="宋体" w:hint="eastAsia"/>
          <w:sz w:val="21"/>
        </w:rPr>
        <w:t>、</w:t>
      </w:r>
      <w:r>
        <w:rPr>
          <w:sz w:val="21"/>
        </w:rPr>
        <w:t>80</w:t>
      </w:r>
      <w:r>
        <w:rPr>
          <w:spacing w:val="-2"/>
          <w:sz w:val="21"/>
        </w:rPr>
        <w:t xml:space="preserve"> </w:t>
      </w:r>
      <w:r>
        <w:rPr>
          <w:rFonts w:ascii="宋体" w:eastAsia="宋体" w:hAnsi="宋体" w:hint="eastAsia"/>
          <w:sz w:val="21"/>
        </w:rPr>
        <w:t>词左右。提示词</w:t>
      </w:r>
      <w:r>
        <w:rPr>
          <w:sz w:val="21"/>
        </w:rPr>
        <w:t>:</w:t>
      </w:r>
      <w:r>
        <w:rPr>
          <w:spacing w:val="-3"/>
          <w:sz w:val="21"/>
        </w:rPr>
        <w:t xml:space="preserve"> </w:t>
      </w:r>
      <w:r>
        <w:rPr>
          <w:sz w:val="21"/>
        </w:rPr>
        <w:t>do chores.</w:t>
      </w:r>
      <w:r>
        <w:rPr>
          <w:spacing w:val="-5"/>
          <w:sz w:val="21"/>
        </w:rPr>
        <w:t xml:space="preserve"> </w:t>
      </w:r>
      <w:r>
        <w:rPr>
          <w:spacing w:val="-12"/>
          <w:sz w:val="21"/>
        </w:rPr>
        <w:t xml:space="preserve">V. </w:t>
      </w:r>
      <w:r>
        <w:rPr>
          <w:spacing w:val="7"/>
          <w:sz w:val="21"/>
        </w:rPr>
        <w:t xml:space="preserve"> </w:t>
      </w:r>
      <w:r>
        <w:rPr>
          <w:rFonts w:ascii="宋体" w:eastAsia="宋体" w:hAnsi="宋体" w:hint="eastAsia"/>
          <w:sz w:val="21"/>
        </w:rPr>
        <w:t>做家务</w:t>
      </w:r>
      <w:r>
        <w:rPr>
          <w:rFonts w:ascii="宋体" w:eastAsia="宋体" w:hAnsi="宋体" w:hint="eastAsia"/>
          <w:sz w:val="21"/>
        </w:rPr>
        <w:tab/>
      </w:r>
      <w:r>
        <w:rPr>
          <w:rFonts w:ascii="宋体" w:eastAsia="宋体" w:hAnsi="宋体" w:hint="eastAsia"/>
          <w:sz w:val="21"/>
        </w:rPr>
        <w:tab/>
      </w:r>
      <w:r>
        <w:rPr>
          <w:sz w:val="21"/>
        </w:rPr>
        <w:t>the</w:t>
      </w:r>
      <w:r>
        <w:rPr>
          <w:spacing w:val="-3"/>
          <w:sz w:val="21"/>
        </w:rPr>
        <w:t xml:space="preserve"> </w:t>
      </w:r>
      <w:r>
        <w:rPr>
          <w:sz w:val="21"/>
        </w:rPr>
        <w:t>old</w:t>
      </w:r>
      <w:r>
        <w:rPr>
          <w:spacing w:val="-2"/>
          <w:sz w:val="21"/>
        </w:rPr>
        <w:t xml:space="preserve"> </w:t>
      </w:r>
      <w:r>
        <w:rPr>
          <w:sz w:val="21"/>
        </w:rPr>
        <w:t>people’s</w:t>
      </w:r>
      <w:r>
        <w:rPr>
          <w:spacing w:val="-4"/>
          <w:sz w:val="21"/>
        </w:rPr>
        <w:t xml:space="preserve"> </w:t>
      </w:r>
      <w:r>
        <w:rPr>
          <w:sz w:val="21"/>
        </w:rPr>
        <w:t>home</w:t>
      </w:r>
      <w:r>
        <w:rPr>
          <w:spacing w:val="-2"/>
          <w:sz w:val="21"/>
        </w:rPr>
        <w:t xml:space="preserve"> </w:t>
      </w:r>
      <w:r>
        <w:rPr>
          <w:rFonts w:ascii="宋体" w:eastAsia="宋体" w:hAnsi="宋体" w:hint="eastAsia"/>
          <w:sz w:val="21"/>
        </w:rPr>
        <w:t>敬老院</w:t>
      </w:r>
      <w:r>
        <w:rPr>
          <w:rFonts w:ascii="宋体" w:eastAsia="宋体" w:hAnsi="宋体" w:hint="eastAsia"/>
          <w:sz w:val="21"/>
        </w:rPr>
        <w:tab/>
      </w:r>
      <w:r>
        <w:rPr>
          <w:rFonts w:ascii="宋体" w:eastAsia="宋体" w:hAnsi="宋体" w:hint="eastAsia"/>
          <w:sz w:val="21"/>
        </w:rPr>
        <w:tab/>
      </w:r>
      <w:r>
        <w:rPr>
          <w:sz w:val="21"/>
        </w:rPr>
        <w:t xml:space="preserve">travel </w:t>
      </w:r>
      <w:r>
        <w:rPr>
          <w:spacing w:val="-6"/>
          <w:sz w:val="21"/>
        </w:rPr>
        <w:t>v.</w:t>
      </w:r>
      <w:r>
        <w:rPr>
          <w:spacing w:val="-6"/>
          <w:sz w:val="21"/>
        </w:rPr>
        <w:tab/>
      </w:r>
      <w:r>
        <w:rPr>
          <w:rFonts w:ascii="宋体" w:eastAsia="宋体" w:hAnsi="宋体" w:hint="eastAsia"/>
          <w:sz w:val="21"/>
        </w:rPr>
        <w:t>旅</w:t>
      </w:r>
      <w:r>
        <w:rPr>
          <w:rFonts w:ascii="宋体" w:eastAsia="宋体" w:hAnsi="宋体" w:hint="eastAsia"/>
          <w:spacing w:val="-16"/>
          <w:sz w:val="21"/>
        </w:rPr>
        <w:t>游</w:t>
      </w:r>
    </w:p>
    <w:p>
      <w:pPr>
        <w:pStyle w:val="BodyText"/>
        <w:spacing w:before="0"/>
        <w:rPr>
          <w:rFonts w:ascii="宋体"/>
          <w:sz w:val="22"/>
        </w:rPr>
      </w:pPr>
    </w:p>
    <w:p>
      <w:pPr>
        <w:pStyle w:val="BodyText"/>
        <w:spacing w:before="1"/>
        <w:rPr>
          <w:rFonts w:ascii="宋体"/>
          <w:sz w:val="20"/>
        </w:rPr>
      </w:pPr>
    </w:p>
    <w:p>
      <w:pPr>
        <w:tabs>
          <w:tab w:val="left" w:pos="9201"/>
        </w:tabs>
        <w:spacing w:before="0"/>
        <w:ind w:left="996" w:right="0" w:firstLine="0"/>
        <w:jc w:val="left"/>
        <w:rPr>
          <w:sz w:val="21"/>
        </w:rPr>
      </w:pPr>
      <w:r>
        <w:rPr>
          <w:sz w:val="21"/>
        </w:rPr>
        <w:t>Let me tell you something about my friend</w:t>
      </w:r>
      <w:r>
        <w:rPr>
          <w:spacing w:val="-17"/>
          <w:sz w:val="21"/>
        </w:rPr>
        <w:t xml:space="preserve"> </w:t>
      </w:r>
      <w:r>
        <w:rPr>
          <w:sz w:val="21"/>
        </w:rPr>
        <w:t>Shaoan.</w:t>
      </w:r>
      <w:r>
        <w:rPr>
          <w:spacing w:val="-2"/>
          <w:sz w:val="21"/>
        </w:rPr>
        <w:t xml:space="preserve"> </w:t>
      </w:r>
      <w:r>
        <w:rPr>
          <w:w w:val="99"/>
          <w:sz w:val="21"/>
          <w:u w:val="single"/>
        </w:rPr>
        <w:t xml:space="preserve"> </w:t>
      </w:r>
      <w:r>
        <w:rPr>
          <w:sz w:val="21"/>
          <w:u w:val="single"/>
        </w:rPr>
        <w:tab/>
      </w:r>
    </w:p>
    <w:p>
      <w:pPr>
        <w:pStyle w:val="BodyText"/>
        <w:spacing w:before="0"/>
        <w:rPr>
          <w:sz w:val="20"/>
        </w:rPr>
      </w:pPr>
    </w:p>
    <w:p>
      <w:pPr>
        <w:pStyle w:val="BodyText"/>
        <w:spacing w:before="6"/>
        <w:rPr>
          <w:sz w:val="16"/>
        </w:rPr>
      </w:pPr>
      <w:r>
        <w:pict>
          <v:line id="_x0000_s1031" o:spid="_x0000_s1031" style="mso-height-relative:page;mso-position-horizontal-relative:page;mso-width-relative:page;mso-wrap-distance-bottom:0;mso-wrap-distance-top:0;position:absolute;z-index:-251654144" from="82.8pt,11.7pt" to="528.95pt,11.7pt" coordsize="21600,21600" stroked="t" strokecolor="black">
            <w10:wrap type="topAndBottom"/>
          </v:line>
        </w:pict>
      </w:r>
    </w:p>
    <w:p>
      <w:pPr>
        <w:pStyle w:val="BodyText"/>
        <w:spacing w:before="0"/>
        <w:rPr>
          <w:sz w:val="20"/>
        </w:rPr>
      </w:pPr>
    </w:p>
    <w:p>
      <w:pPr>
        <w:pStyle w:val="BodyText"/>
        <w:spacing w:before="10"/>
        <w:rPr>
          <w:sz w:val="13"/>
        </w:rPr>
      </w:pPr>
      <w:r>
        <w:pict>
          <v:line id="_x0000_s1032" o:spid="_x0000_s1032" style="mso-height-relative:page;mso-position-horizontal-relative:page;mso-width-relative:page;mso-wrap-distance-bottom:0;mso-wrap-distance-top:0;position:absolute;z-index:-251653120" from="82.8pt,10.2pt" to="528.95pt,10.2pt" coordsize="21600,21600" stroked="t" strokecolor="black">
            <w10:wrap type="topAndBottom"/>
          </v:line>
        </w:pict>
      </w:r>
    </w:p>
    <w:p>
      <w:pPr>
        <w:pStyle w:val="BodyText"/>
        <w:spacing w:before="0"/>
        <w:rPr>
          <w:sz w:val="20"/>
        </w:rPr>
      </w:pPr>
    </w:p>
    <w:p>
      <w:pPr>
        <w:pStyle w:val="BodyText"/>
        <w:spacing w:before="10"/>
        <w:rPr>
          <w:sz w:val="13"/>
        </w:rPr>
      </w:pPr>
      <w:r>
        <w:pict>
          <v:line id="_x0000_s1033" o:spid="_x0000_s1033" style="mso-height-relative:page;mso-position-horizontal-relative:page;mso-width-relative:page;mso-wrap-distance-bottom:0;mso-wrap-distance-top:0;position:absolute;z-index:-251652096" from="82.8pt,10.2pt" to="528.95pt,10.2pt" coordsize="21600,21600" stroked="t" strokecolor="black">
            <w10:wrap type="topAndBottom"/>
          </v:line>
        </w:pict>
      </w:r>
    </w:p>
    <w:p>
      <w:pPr>
        <w:pStyle w:val="BodyText"/>
        <w:spacing w:before="0"/>
        <w:rPr>
          <w:sz w:val="20"/>
        </w:rPr>
      </w:pPr>
    </w:p>
    <w:p>
      <w:pPr>
        <w:pStyle w:val="BodyText"/>
        <w:spacing w:before="10"/>
        <w:rPr>
          <w:sz w:val="13"/>
        </w:rPr>
      </w:pPr>
      <w:r>
        <w:pict>
          <v:line id="_x0000_s1034" o:spid="_x0000_s1034" style="mso-height-relative:page;mso-position-horizontal-relative:page;mso-width-relative:page;mso-wrap-distance-bottom:0;mso-wrap-distance-top:0;position:absolute;z-index:-251651072" from="82.8pt,10.2pt" to="528.95pt,10.2pt" coordsize="21600,21600" stroked="t" strokecolor="black">
            <w10:wrap type="topAndBottom"/>
          </v:line>
        </w:pict>
      </w:r>
    </w:p>
    <w:p>
      <w:pPr>
        <w:pStyle w:val="BodyText"/>
        <w:spacing w:before="0"/>
        <w:rPr>
          <w:sz w:val="20"/>
        </w:rPr>
      </w:pPr>
    </w:p>
    <w:p>
      <w:pPr>
        <w:pStyle w:val="BodyText"/>
        <w:spacing w:before="10"/>
        <w:rPr>
          <w:sz w:val="13"/>
        </w:rPr>
      </w:pPr>
      <w:r>
        <w:pict>
          <v:line id="_x0000_s1035" o:spid="_x0000_s1035" style="mso-height-relative:page;mso-position-horizontal-relative:page;mso-width-relative:page;mso-wrap-distance-bottom:0;mso-wrap-distance-top:0;position:absolute;z-index:-251650048" from="82.8pt,10.2pt" to="528.95pt,10.2pt" coordsize="21600,21600" stroked="t" strokecolor="black">
            <w10:wrap type="topAndBottom"/>
          </v:line>
        </w:pict>
      </w:r>
    </w:p>
    <w:p>
      <w:pPr>
        <w:pStyle w:val="BodyText"/>
        <w:spacing w:before="0"/>
        <w:rPr>
          <w:sz w:val="20"/>
        </w:rPr>
      </w:pPr>
    </w:p>
    <w:p>
      <w:pPr>
        <w:pStyle w:val="BodyText"/>
        <w:spacing w:before="10"/>
        <w:rPr>
          <w:sz w:val="13"/>
        </w:rPr>
      </w:pPr>
      <w:r>
        <w:pict>
          <v:line id="_x0000_s1036" o:spid="_x0000_s1036" style="mso-height-relative:page;mso-position-horizontal-relative:page;mso-width-relative:page;mso-wrap-distance-bottom:0;mso-wrap-distance-top:0;position:absolute;z-index:-251649024" from="82.8pt,10.2pt" to="528.95pt,10.2pt" coordsize="21600,21600" stroked="t" strokecolor="black">
            <w10:wrap type="topAndBottom"/>
          </v:line>
        </w:pict>
      </w:r>
    </w:p>
    <w:p>
      <w:pPr>
        <w:pStyle w:val="BodyText"/>
        <w:spacing w:before="0"/>
        <w:rPr>
          <w:sz w:val="20"/>
        </w:rPr>
      </w:pPr>
    </w:p>
    <w:p>
      <w:pPr>
        <w:pStyle w:val="BodyText"/>
        <w:spacing w:before="10"/>
        <w:rPr>
          <w:sz w:val="13"/>
        </w:rPr>
      </w:pPr>
      <w:r>
        <w:pict>
          <v:line id="_x0000_s1037" o:spid="_x0000_s1037" style="mso-height-relative:page;mso-position-horizontal-relative:page;mso-width-relative:page;mso-wrap-distance-bottom:0;mso-wrap-distance-top:0;position:absolute;z-index:-251648000" from="82.8pt,10.2pt" to="528.95pt,10.2pt" coordsize="21600,21600" stroked="t" strokecolor="black">
            <w10:wrap type="topAndBottom"/>
          </v:line>
        </w:pict>
      </w:r>
    </w:p>
    <w:p>
      <w:pPr>
        <w:pStyle w:val="BodyText"/>
        <w:spacing w:before="0"/>
        <w:rPr>
          <w:sz w:val="20"/>
        </w:rPr>
      </w:pPr>
    </w:p>
    <w:p>
      <w:pPr>
        <w:pStyle w:val="BodyText"/>
        <w:spacing w:before="10"/>
        <w:rPr>
          <w:sz w:val="13"/>
        </w:rPr>
      </w:pPr>
      <w:r>
        <w:pict>
          <v:line id="_x0000_s1038" o:spid="_x0000_s1038" style="mso-height-relative:page;mso-position-horizontal-relative:page;mso-width-relative:page;mso-wrap-distance-bottom:0;mso-wrap-distance-top:0;position:absolute;z-index:-251646976" from="82.8pt,10.2pt" to="528.95pt,10.2pt" coordsize="21600,21600" stroked="t" strokecolor="black">
            <w10:wrap type="topAndBottom"/>
          </v:line>
        </w:pict>
      </w:r>
    </w:p>
    <w:p>
      <w:pPr>
        <w:pStyle w:val="BodyText"/>
        <w:spacing w:before="0"/>
        <w:rPr>
          <w:sz w:val="20"/>
        </w:rPr>
      </w:pPr>
    </w:p>
    <w:p>
      <w:pPr>
        <w:pStyle w:val="BodyText"/>
        <w:spacing w:before="10"/>
      </w:pPr>
      <w:r>
        <w:pict>
          <v:line id="_x0000_s1039" o:spid="_x0000_s1039" style="mso-height-relative:page;mso-position-horizontal-relative:page;mso-width-relative:page;mso-wrap-distance-bottom:0;mso-wrap-distance-top:0;position:absolute;z-index:-251645952" from="82.8pt,10.2pt" to="528.95pt,10.2pt" coordsize="21600,21600" stroked="t" strokecolor="black">
            <w10:wrap type="topAndBottom"/>
          </v:line>
        </w:pict>
      </w:r>
    </w:p>
    <w:p>
      <w:pPr>
        <w:bidi w:val="0"/>
        <w:jc w:val="left"/>
      </w:pPr>
    </w:p>
    <w:p>
      <w:pPr>
        <w:bidi w:val="0"/>
        <w:jc w:val="left"/>
      </w:pPr>
    </w:p>
    <w:p>
      <w:pPr>
        <w:bidi w:val="0"/>
        <w:jc w:val="left"/>
        <w:rPr>
          <w:rFonts w:hint="eastAsia"/>
          <w:sz w:val="32"/>
          <w:szCs w:val="32"/>
        </w:rPr>
      </w:pPr>
      <w:r>
        <w:rPr>
          <w:rFonts w:eastAsia="宋体" w:hint="eastAsia"/>
          <w:sz w:val="32"/>
          <w:szCs w:val="32"/>
          <w:lang w:val="en-US" w:eastAsia="zh-CN"/>
        </w:rPr>
        <w:t>参考</w:t>
      </w:r>
      <w:r>
        <w:rPr>
          <w:rFonts w:hint="eastAsia"/>
          <w:sz w:val="32"/>
          <w:szCs w:val="32"/>
        </w:rPr>
        <w:t>答案</w:t>
      </w:r>
    </w:p>
    <w:p>
      <w:pPr>
        <w:bidi w:val="0"/>
        <w:jc w:val="left"/>
        <w:rPr>
          <w:rFonts w:hint="eastAsia"/>
          <w:sz w:val="32"/>
          <w:szCs w:val="32"/>
        </w:rPr>
      </w:pPr>
      <w:r>
        <w:rPr>
          <w:rFonts w:hint="eastAsia"/>
          <w:sz w:val="32"/>
          <w:szCs w:val="32"/>
        </w:rPr>
        <w:t xml:space="preserve">1-5 ACBBA  </w:t>
      </w:r>
      <w:r>
        <w:rPr>
          <w:rFonts w:eastAsia="宋体" w:hint="eastAsia"/>
          <w:sz w:val="32"/>
          <w:szCs w:val="32"/>
          <w:lang w:val="en-US" w:eastAsia="zh-CN"/>
        </w:rPr>
        <w:t xml:space="preserve">      </w:t>
      </w:r>
      <w:r>
        <w:rPr>
          <w:rFonts w:hint="eastAsia"/>
          <w:sz w:val="32"/>
          <w:szCs w:val="32"/>
        </w:rPr>
        <w:t xml:space="preserve">6-10 BCACB  </w:t>
      </w:r>
    </w:p>
    <w:p>
      <w:pPr>
        <w:bidi w:val="0"/>
        <w:jc w:val="left"/>
        <w:rPr>
          <w:rFonts w:hint="eastAsia"/>
          <w:sz w:val="32"/>
          <w:szCs w:val="32"/>
        </w:rPr>
      </w:pPr>
      <w:r>
        <w:rPr>
          <w:rFonts w:hint="eastAsia"/>
          <w:sz w:val="32"/>
          <w:szCs w:val="32"/>
        </w:rPr>
        <w:t xml:space="preserve">11-15 CCBAB  </w:t>
      </w:r>
      <w:r>
        <w:rPr>
          <w:rFonts w:eastAsia="宋体" w:hint="eastAsia"/>
          <w:sz w:val="32"/>
          <w:szCs w:val="32"/>
          <w:lang w:val="en-US" w:eastAsia="zh-CN"/>
        </w:rPr>
        <w:t xml:space="preserve">  </w:t>
      </w:r>
      <w:r>
        <w:rPr>
          <w:rFonts w:hint="eastAsia"/>
          <w:sz w:val="32"/>
          <w:szCs w:val="32"/>
        </w:rPr>
        <w:t xml:space="preserve">16-20 ABBBA  </w:t>
      </w:r>
    </w:p>
    <w:p>
      <w:pPr>
        <w:bidi w:val="0"/>
        <w:jc w:val="left"/>
        <w:rPr>
          <w:rFonts w:hint="eastAsia"/>
          <w:sz w:val="32"/>
          <w:szCs w:val="32"/>
        </w:rPr>
      </w:pPr>
      <w:r>
        <w:rPr>
          <w:rFonts w:hint="eastAsia"/>
          <w:sz w:val="32"/>
          <w:szCs w:val="32"/>
        </w:rPr>
        <w:t>21-25 BBCAB</w:t>
      </w:r>
      <w:r>
        <w:rPr>
          <w:rFonts w:eastAsia="宋体" w:hint="eastAsia"/>
          <w:sz w:val="32"/>
          <w:szCs w:val="32"/>
          <w:lang w:val="en-US" w:eastAsia="zh-CN"/>
        </w:rPr>
        <w:t xml:space="preserve">     </w:t>
      </w:r>
      <w:r>
        <w:rPr>
          <w:rFonts w:hint="eastAsia"/>
          <w:sz w:val="32"/>
          <w:szCs w:val="32"/>
        </w:rPr>
        <w:t xml:space="preserve">26-30 ABDCB  </w:t>
      </w:r>
    </w:p>
    <w:p>
      <w:pPr>
        <w:bidi w:val="0"/>
        <w:jc w:val="left"/>
        <w:rPr>
          <w:rFonts w:hint="eastAsia"/>
          <w:sz w:val="32"/>
          <w:szCs w:val="32"/>
        </w:rPr>
      </w:pPr>
      <w:r>
        <w:rPr>
          <w:rFonts w:hint="eastAsia"/>
          <w:sz w:val="32"/>
          <w:szCs w:val="32"/>
        </w:rPr>
        <w:t xml:space="preserve">31-35 AAAAC </w:t>
      </w:r>
      <w:r>
        <w:rPr>
          <w:rFonts w:eastAsia="宋体" w:hint="eastAsia"/>
          <w:sz w:val="32"/>
          <w:szCs w:val="32"/>
          <w:lang w:val="en-US" w:eastAsia="zh-CN"/>
        </w:rPr>
        <w:t xml:space="preserve">  </w:t>
      </w:r>
      <w:r>
        <w:rPr>
          <w:rFonts w:hint="eastAsia"/>
          <w:sz w:val="32"/>
          <w:szCs w:val="32"/>
        </w:rPr>
        <w:t xml:space="preserve"> 36-40  BBBDA   </w:t>
      </w:r>
    </w:p>
    <w:p>
      <w:pPr>
        <w:bidi w:val="0"/>
        <w:jc w:val="left"/>
        <w:rPr>
          <w:rFonts w:hint="eastAsia"/>
          <w:sz w:val="32"/>
          <w:szCs w:val="32"/>
        </w:rPr>
      </w:pPr>
      <w:r>
        <w:rPr>
          <w:rFonts w:hint="eastAsia"/>
          <w:sz w:val="32"/>
          <w:szCs w:val="32"/>
        </w:rPr>
        <w:t xml:space="preserve">41-45 ABDBC  </w:t>
      </w:r>
      <w:r>
        <w:rPr>
          <w:rFonts w:eastAsia="宋体" w:hint="eastAsia"/>
          <w:sz w:val="32"/>
          <w:szCs w:val="32"/>
          <w:lang w:val="en-US" w:eastAsia="zh-CN"/>
        </w:rPr>
        <w:t xml:space="preserve"> </w:t>
      </w:r>
      <w:r>
        <w:rPr>
          <w:rFonts w:hint="eastAsia"/>
          <w:sz w:val="32"/>
          <w:szCs w:val="32"/>
        </w:rPr>
        <w:t xml:space="preserve"> 46-50BADBA   </w:t>
      </w:r>
    </w:p>
    <w:p>
      <w:pPr>
        <w:bidi w:val="0"/>
        <w:jc w:val="left"/>
        <w:rPr>
          <w:rFonts w:hint="eastAsia"/>
          <w:sz w:val="32"/>
          <w:szCs w:val="32"/>
        </w:rPr>
      </w:pPr>
      <w:r>
        <w:rPr>
          <w:rFonts w:hint="eastAsia"/>
          <w:sz w:val="32"/>
          <w:szCs w:val="32"/>
        </w:rPr>
        <w:t xml:space="preserve">51-55  CDAAD   56-60 CBCDC  </w:t>
      </w:r>
    </w:p>
    <w:p>
      <w:pPr>
        <w:bidi w:val="0"/>
        <w:jc w:val="left"/>
        <w:rPr>
          <w:rFonts w:hint="eastAsia"/>
          <w:sz w:val="32"/>
          <w:szCs w:val="32"/>
        </w:rPr>
      </w:pPr>
      <w:r>
        <w:rPr>
          <w:rFonts w:hint="eastAsia"/>
          <w:sz w:val="32"/>
          <w:szCs w:val="32"/>
        </w:rPr>
        <w:t xml:space="preserve">61-65 DBCBB </w:t>
      </w:r>
      <w:r>
        <w:rPr>
          <w:rFonts w:eastAsia="宋体" w:hint="eastAsia"/>
          <w:sz w:val="32"/>
          <w:szCs w:val="32"/>
          <w:lang w:val="en-US" w:eastAsia="zh-CN"/>
        </w:rPr>
        <w:t xml:space="preserve">   </w:t>
      </w:r>
      <w:r>
        <w:rPr>
          <w:rFonts w:hint="eastAsia"/>
          <w:sz w:val="32"/>
          <w:szCs w:val="32"/>
        </w:rPr>
        <w:t xml:space="preserve"> 66-70 ABBBD  </w:t>
      </w:r>
    </w:p>
    <w:p>
      <w:pPr>
        <w:bidi w:val="0"/>
        <w:jc w:val="left"/>
        <w:rPr>
          <w:rFonts w:hint="eastAsia"/>
          <w:sz w:val="32"/>
          <w:szCs w:val="32"/>
        </w:rPr>
      </w:pPr>
    </w:p>
    <w:p>
      <w:pPr>
        <w:bidi w:val="0"/>
        <w:jc w:val="left"/>
        <w:rPr>
          <w:rFonts w:eastAsia="宋体" w:hint="eastAsia"/>
          <w:sz w:val="32"/>
          <w:szCs w:val="32"/>
          <w:lang w:val="en-US" w:eastAsia="zh-CN"/>
        </w:rPr>
      </w:pPr>
      <w:r>
        <w:rPr>
          <w:rFonts w:eastAsia="宋体" w:hint="eastAsia"/>
          <w:sz w:val="32"/>
          <w:szCs w:val="32"/>
          <w:lang w:val="en-US" w:eastAsia="zh-CN"/>
        </w:rPr>
        <w:t>71-75  classic、 challenge、die from、abroad、peaceful</w:t>
      </w:r>
    </w:p>
    <w:p>
      <w:pPr>
        <w:bidi w:val="0"/>
        <w:jc w:val="left"/>
        <w:rPr>
          <w:rFonts w:eastAsia="宋体" w:hint="eastAsia"/>
          <w:sz w:val="32"/>
          <w:szCs w:val="32"/>
          <w:lang w:val="en-US" w:eastAsia="zh-CN"/>
        </w:rPr>
      </w:pPr>
      <w:r>
        <w:rPr>
          <w:rFonts w:eastAsia="宋体" w:hint="eastAsia"/>
          <w:sz w:val="32"/>
          <w:szCs w:val="32"/>
          <w:lang w:val="en-US" w:eastAsia="zh-CN"/>
        </w:rPr>
        <w:t>76.realize  77.supper      78.showed   79.guessed   80.Since</w:t>
      </w:r>
    </w:p>
    <w:p>
      <w:pPr>
        <w:bidi w:val="0"/>
        <w:jc w:val="left"/>
        <w:rPr>
          <w:rFonts w:eastAsia="宋体" w:hint="eastAsia"/>
          <w:sz w:val="32"/>
          <w:szCs w:val="32"/>
          <w:lang w:val="en-US" w:eastAsia="zh-CN"/>
        </w:rPr>
      </w:pPr>
      <w:r>
        <w:rPr>
          <w:rFonts w:eastAsia="宋体" w:hint="eastAsia"/>
          <w:sz w:val="32"/>
          <w:szCs w:val="32"/>
          <w:lang w:val="en-US" w:eastAsia="zh-CN"/>
        </w:rPr>
        <w:t>81.pay       82.returned   83.throw      84.smiled      85.promised</w:t>
      </w:r>
      <w:bookmarkStart w:id="0" w:name="_GoBack"/>
      <w:bookmarkEnd w:id="0"/>
    </w:p>
    <w:p>
      <w:pPr>
        <w:bidi w:val="0"/>
        <w:jc w:val="left"/>
        <w:rPr>
          <w:rFonts w:eastAsia="宋体" w:hint="eastAsia"/>
          <w:sz w:val="32"/>
          <w:szCs w:val="32"/>
          <w:lang w:val="en-US" w:eastAsia="zh-CN"/>
        </w:rPr>
      </w:pPr>
    </w:p>
    <w:p>
      <w:pPr>
        <w:bidi w:val="0"/>
        <w:jc w:val="left"/>
        <w:rPr>
          <w:rFonts w:eastAsia="宋体" w:hint="default"/>
          <w:sz w:val="32"/>
          <w:szCs w:val="32"/>
          <w:lang w:val="en-US" w:eastAsia="zh-CN"/>
        </w:rPr>
      </w:pPr>
    </w:p>
    <w:sectPr>
      <w:pgSz w:w="11910" w:h="16840"/>
      <w:pgMar w:top="1360" w:right="1040" w:bottom="1160" w:left="1080" w:header="0" w:footer="975"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EFF" w:usb1="C000247B" w:usb2="00000009" w:usb3="00000000" w:csb0="200401FF" w:csb1="00000000"/>
  </w:font>
  <w:font w:name="Microsoft JhengHei">
    <w:panose1 w:val="020B0604030504040204"/>
    <w:charset w:val="88"/>
    <w:family w:val="swiss"/>
    <w:pitch w:val="default"/>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BodyText"/>
      <w:spacing w:before="0" w:line="14" w:lineRule="auto"/>
      <w:rPr>
        <w:sz w:val="20"/>
      </w:rPr>
    </w:pPr>
    <w:r>
      <w:pict>
        <v:shapetype id="_x0000_t202" coordsize="21600,21600" o:spt="202" path="m,l,21600r21600,l21600,xe">
          <v:stroke joinstyle="miter"/>
          <v:path gradientshapeok="t" o:connecttype="rect"/>
        </v:shapetype>
        <v:shape id="_x0000_s2049" o:spid="_x0000_s2049" type="#_x0000_t202" style="width:8.6pt;height:11pt;margin-top:782.1pt;margin-left:293.3pt;mso-height-relative:page;mso-position-horizontal-relative:page;mso-position-vertical-relative:page;mso-width-relative:page;position:absolute;z-index:-251658240" coordsize="21600,21600" filled="f" stroked="f">
          <v:stroke joinstyle="miter"/>
          <v:textbox inset="0,0,0,0">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5E306ED"/>
    <w:multiLevelType w:val="multilevel"/>
    <w:tmpl w:val="B5E306ED"/>
    <w:lvl w:ilvl="0">
      <w:start w:val="59"/>
      <w:numFmt w:val="decimal"/>
      <w:lvlText w:val="%1."/>
      <w:lvlJc w:val="left"/>
      <w:pPr>
        <w:ind w:left="511" w:hanging="356"/>
        <w:jc w:val="left"/>
      </w:pPr>
      <w:rPr>
        <w:rFonts w:ascii="Times New Roman" w:eastAsia="Times New Roman" w:hAnsi="Times New Roman" w:cs="Times New Roman" w:hint="default"/>
        <w:w w:val="100"/>
        <w:sz w:val="24"/>
        <w:szCs w:val="24"/>
        <w:lang w:val="zh-CN" w:eastAsia="zh-CN" w:bidi="zh-CN"/>
      </w:rPr>
    </w:lvl>
    <w:lvl w:ilvl="1">
      <w:start w:val="1"/>
      <w:numFmt w:val="upperLetter"/>
      <w:lvlText w:val="%2."/>
      <w:lvlJc w:val="left"/>
      <w:pPr>
        <w:ind w:left="868" w:hanging="293"/>
        <w:jc w:val="left"/>
      </w:pPr>
      <w:rPr>
        <w:rFonts w:ascii="Times New Roman" w:eastAsia="Times New Roman" w:hAnsi="Times New Roman" w:cs="Times New Roman" w:hint="default"/>
        <w:spacing w:val="-23"/>
        <w:w w:val="100"/>
        <w:sz w:val="24"/>
        <w:szCs w:val="24"/>
        <w:lang w:val="zh-CN" w:eastAsia="zh-CN" w:bidi="zh-CN"/>
      </w:rPr>
    </w:lvl>
    <w:lvl w:ilvl="2">
      <w:start w:val="0"/>
      <w:numFmt w:val="bullet"/>
      <w:lvlText w:val="•"/>
      <w:lvlJc w:val="left"/>
      <w:pPr>
        <w:ind w:left="1851" w:hanging="293"/>
      </w:pPr>
      <w:rPr>
        <w:rFonts w:hint="default"/>
        <w:lang w:val="zh-CN" w:eastAsia="zh-CN" w:bidi="zh-CN"/>
      </w:rPr>
    </w:lvl>
    <w:lvl w:ilvl="3">
      <w:start w:val="0"/>
      <w:numFmt w:val="bullet"/>
      <w:lvlText w:val="•"/>
      <w:lvlJc w:val="left"/>
      <w:pPr>
        <w:ind w:left="2843" w:hanging="293"/>
      </w:pPr>
      <w:rPr>
        <w:rFonts w:hint="default"/>
        <w:lang w:val="zh-CN" w:eastAsia="zh-CN" w:bidi="zh-CN"/>
      </w:rPr>
    </w:lvl>
    <w:lvl w:ilvl="4">
      <w:start w:val="0"/>
      <w:numFmt w:val="bullet"/>
      <w:lvlText w:val="•"/>
      <w:lvlJc w:val="left"/>
      <w:pPr>
        <w:ind w:left="3835" w:hanging="293"/>
      </w:pPr>
      <w:rPr>
        <w:rFonts w:hint="default"/>
        <w:lang w:val="zh-CN" w:eastAsia="zh-CN" w:bidi="zh-CN"/>
      </w:rPr>
    </w:lvl>
    <w:lvl w:ilvl="5">
      <w:start w:val="0"/>
      <w:numFmt w:val="bullet"/>
      <w:lvlText w:val="•"/>
      <w:lvlJc w:val="left"/>
      <w:pPr>
        <w:ind w:left="4827" w:hanging="293"/>
      </w:pPr>
      <w:rPr>
        <w:rFonts w:hint="default"/>
        <w:lang w:val="zh-CN" w:eastAsia="zh-CN" w:bidi="zh-CN"/>
      </w:rPr>
    </w:lvl>
    <w:lvl w:ilvl="6">
      <w:start w:val="0"/>
      <w:numFmt w:val="bullet"/>
      <w:lvlText w:val="•"/>
      <w:lvlJc w:val="left"/>
      <w:pPr>
        <w:ind w:left="5818" w:hanging="293"/>
      </w:pPr>
      <w:rPr>
        <w:rFonts w:hint="default"/>
        <w:lang w:val="zh-CN" w:eastAsia="zh-CN" w:bidi="zh-CN"/>
      </w:rPr>
    </w:lvl>
    <w:lvl w:ilvl="7">
      <w:start w:val="0"/>
      <w:numFmt w:val="bullet"/>
      <w:lvlText w:val="•"/>
      <w:lvlJc w:val="left"/>
      <w:pPr>
        <w:ind w:left="6810" w:hanging="293"/>
      </w:pPr>
      <w:rPr>
        <w:rFonts w:hint="default"/>
        <w:lang w:val="zh-CN" w:eastAsia="zh-CN" w:bidi="zh-CN"/>
      </w:rPr>
    </w:lvl>
    <w:lvl w:ilvl="8">
      <w:start w:val="0"/>
      <w:numFmt w:val="bullet"/>
      <w:lvlText w:val="•"/>
      <w:lvlJc w:val="left"/>
      <w:pPr>
        <w:ind w:left="7802" w:hanging="293"/>
      </w:pPr>
      <w:rPr>
        <w:rFonts w:hint="default"/>
        <w:lang w:val="zh-CN" w:eastAsia="zh-CN" w:bidi="zh-CN"/>
      </w:rPr>
    </w:lvl>
  </w:abstractNum>
  <w:abstractNum w:abstractNumId="1">
    <w:nsid w:val="BF205925"/>
    <w:multiLevelType w:val="multilevel"/>
    <w:tmpl w:val="BF205925"/>
    <w:lvl w:ilvl="0">
      <w:start w:val="56"/>
      <w:numFmt w:val="decimal"/>
      <w:lvlText w:val="%1."/>
      <w:lvlJc w:val="left"/>
      <w:pPr>
        <w:ind w:left="576" w:hanging="420"/>
        <w:jc w:val="left"/>
      </w:pPr>
      <w:rPr>
        <w:rFonts w:ascii="Times New Roman" w:eastAsia="Times New Roman" w:hAnsi="Times New Roman" w:cs="Times New Roman" w:hint="default"/>
        <w:spacing w:val="-23"/>
        <w:w w:val="100"/>
        <w:sz w:val="24"/>
        <w:szCs w:val="24"/>
        <w:lang w:val="zh-CN" w:eastAsia="zh-CN" w:bidi="zh-CN"/>
      </w:rPr>
    </w:lvl>
    <w:lvl w:ilvl="1">
      <w:start w:val="1"/>
      <w:numFmt w:val="upperLetter"/>
      <w:lvlText w:val="%2."/>
      <w:lvlJc w:val="left"/>
      <w:pPr>
        <w:ind w:left="868" w:hanging="293"/>
        <w:jc w:val="left"/>
      </w:pPr>
      <w:rPr>
        <w:rFonts w:ascii="Times New Roman" w:eastAsia="Times New Roman" w:hAnsi="Times New Roman" w:cs="Times New Roman" w:hint="default"/>
        <w:spacing w:val="-3"/>
        <w:w w:val="100"/>
        <w:sz w:val="24"/>
        <w:szCs w:val="24"/>
        <w:lang w:val="zh-CN" w:eastAsia="zh-CN" w:bidi="zh-CN"/>
      </w:rPr>
    </w:lvl>
    <w:lvl w:ilvl="2">
      <w:start w:val="0"/>
      <w:numFmt w:val="bullet"/>
      <w:lvlText w:val="•"/>
      <w:lvlJc w:val="left"/>
      <w:pPr>
        <w:ind w:left="1851" w:hanging="293"/>
      </w:pPr>
      <w:rPr>
        <w:rFonts w:hint="default"/>
        <w:lang w:val="zh-CN" w:eastAsia="zh-CN" w:bidi="zh-CN"/>
      </w:rPr>
    </w:lvl>
    <w:lvl w:ilvl="3">
      <w:start w:val="0"/>
      <w:numFmt w:val="bullet"/>
      <w:lvlText w:val="•"/>
      <w:lvlJc w:val="left"/>
      <w:pPr>
        <w:ind w:left="2843" w:hanging="293"/>
      </w:pPr>
      <w:rPr>
        <w:rFonts w:hint="default"/>
        <w:lang w:val="zh-CN" w:eastAsia="zh-CN" w:bidi="zh-CN"/>
      </w:rPr>
    </w:lvl>
    <w:lvl w:ilvl="4">
      <w:start w:val="0"/>
      <w:numFmt w:val="bullet"/>
      <w:lvlText w:val="•"/>
      <w:lvlJc w:val="left"/>
      <w:pPr>
        <w:ind w:left="3835" w:hanging="293"/>
      </w:pPr>
      <w:rPr>
        <w:rFonts w:hint="default"/>
        <w:lang w:val="zh-CN" w:eastAsia="zh-CN" w:bidi="zh-CN"/>
      </w:rPr>
    </w:lvl>
    <w:lvl w:ilvl="5">
      <w:start w:val="0"/>
      <w:numFmt w:val="bullet"/>
      <w:lvlText w:val="•"/>
      <w:lvlJc w:val="left"/>
      <w:pPr>
        <w:ind w:left="4827" w:hanging="293"/>
      </w:pPr>
      <w:rPr>
        <w:rFonts w:hint="default"/>
        <w:lang w:val="zh-CN" w:eastAsia="zh-CN" w:bidi="zh-CN"/>
      </w:rPr>
    </w:lvl>
    <w:lvl w:ilvl="6">
      <w:start w:val="0"/>
      <w:numFmt w:val="bullet"/>
      <w:lvlText w:val="•"/>
      <w:lvlJc w:val="left"/>
      <w:pPr>
        <w:ind w:left="5818" w:hanging="293"/>
      </w:pPr>
      <w:rPr>
        <w:rFonts w:hint="default"/>
        <w:lang w:val="zh-CN" w:eastAsia="zh-CN" w:bidi="zh-CN"/>
      </w:rPr>
    </w:lvl>
    <w:lvl w:ilvl="7">
      <w:start w:val="0"/>
      <w:numFmt w:val="bullet"/>
      <w:lvlText w:val="•"/>
      <w:lvlJc w:val="left"/>
      <w:pPr>
        <w:ind w:left="6810" w:hanging="293"/>
      </w:pPr>
      <w:rPr>
        <w:rFonts w:hint="default"/>
        <w:lang w:val="zh-CN" w:eastAsia="zh-CN" w:bidi="zh-CN"/>
      </w:rPr>
    </w:lvl>
    <w:lvl w:ilvl="8">
      <w:start w:val="0"/>
      <w:numFmt w:val="bullet"/>
      <w:lvlText w:val="•"/>
      <w:lvlJc w:val="left"/>
      <w:pPr>
        <w:ind w:left="7802" w:hanging="293"/>
      </w:pPr>
      <w:rPr>
        <w:rFonts w:hint="default"/>
        <w:lang w:val="zh-CN" w:eastAsia="zh-CN" w:bidi="zh-CN"/>
      </w:rPr>
    </w:lvl>
  </w:abstractNum>
  <w:abstractNum w:abstractNumId="2">
    <w:nsid w:val="CF092B84"/>
    <w:multiLevelType w:val="multilevel"/>
    <w:tmpl w:val="CF092B84"/>
    <w:lvl w:ilvl="0">
      <w:start w:val="1"/>
      <w:numFmt w:val="upperLetter"/>
      <w:lvlText w:val="%1."/>
      <w:lvlJc w:val="left"/>
      <w:pPr>
        <w:ind w:left="988" w:hanging="353"/>
        <w:jc w:val="left"/>
      </w:pPr>
      <w:rPr>
        <w:rFonts w:ascii="Times New Roman" w:eastAsia="Times New Roman" w:hAnsi="Times New Roman" w:cs="Times New Roman" w:hint="default"/>
        <w:spacing w:val="-1"/>
        <w:w w:val="100"/>
        <w:sz w:val="24"/>
        <w:szCs w:val="24"/>
        <w:lang w:val="zh-CN" w:eastAsia="zh-CN" w:bidi="zh-CN"/>
      </w:rPr>
    </w:lvl>
    <w:lvl w:ilvl="1">
      <w:start w:val="0"/>
      <w:numFmt w:val="bullet"/>
      <w:lvlText w:val="•"/>
      <w:lvlJc w:val="left"/>
      <w:pPr>
        <w:ind w:left="1860" w:hanging="353"/>
      </w:pPr>
      <w:rPr>
        <w:rFonts w:hint="default"/>
        <w:lang w:val="zh-CN" w:eastAsia="zh-CN" w:bidi="zh-CN"/>
      </w:rPr>
    </w:lvl>
    <w:lvl w:ilvl="2">
      <w:start w:val="0"/>
      <w:numFmt w:val="bullet"/>
      <w:lvlText w:val="•"/>
      <w:lvlJc w:val="left"/>
      <w:pPr>
        <w:ind w:left="2741" w:hanging="353"/>
      </w:pPr>
      <w:rPr>
        <w:rFonts w:hint="default"/>
        <w:lang w:val="zh-CN" w:eastAsia="zh-CN" w:bidi="zh-CN"/>
      </w:rPr>
    </w:lvl>
    <w:lvl w:ilvl="3">
      <w:start w:val="0"/>
      <w:numFmt w:val="bullet"/>
      <w:lvlText w:val="•"/>
      <w:lvlJc w:val="left"/>
      <w:pPr>
        <w:ind w:left="3621" w:hanging="353"/>
      </w:pPr>
      <w:rPr>
        <w:rFonts w:hint="default"/>
        <w:lang w:val="zh-CN" w:eastAsia="zh-CN" w:bidi="zh-CN"/>
      </w:rPr>
    </w:lvl>
    <w:lvl w:ilvl="4">
      <w:start w:val="0"/>
      <w:numFmt w:val="bullet"/>
      <w:lvlText w:val="•"/>
      <w:lvlJc w:val="left"/>
      <w:pPr>
        <w:ind w:left="4502" w:hanging="353"/>
      </w:pPr>
      <w:rPr>
        <w:rFonts w:hint="default"/>
        <w:lang w:val="zh-CN" w:eastAsia="zh-CN" w:bidi="zh-CN"/>
      </w:rPr>
    </w:lvl>
    <w:lvl w:ilvl="5">
      <w:start w:val="0"/>
      <w:numFmt w:val="bullet"/>
      <w:lvlText w:val="•"/>
      <w:lvlJc w:val="left"/>
      <w:pPr>
        <w:ind w:left="5383" w:hanging="353"/>
      </w:pPr>
      <w:rPr>
        <w:rFonts w:hint="default"/>
        <w:lang w:val="zh-CN" w:eastAsia="zh-CN" w:bidi="zh-CN"/>
      </w:rPr>
    </w:lvl>
    <w:lvl w:ilvl="6">
      <w:start w:val="0"/>
      <w:numFmt w:val="bullet"/>
      <w:lvlText w:val="•"/>
      <w:lvlJc w:val="left"/>
      <w:pPr>
        <w:ind w:left="6263" w:hanging="353"/>
      </w:pPr>
      <w:rPr>
        <w:rFonts w:hint="default"/>
        <w:lang w:val="zh-CN" w:eastAsia="zh-CN" w:bidi="zh-CN"/>
      </w:rPr>
    </w:lvl>
    <w:lvl w:ilvl="7">
      <w:start w:val="0"/>
      <w:numFmt w:val="bullet"/>
      <w:lvlText w:val="•"/>
      <w:lvlJc w:val="left"/>
      <w:pPr>
        <w:ind w:left="7144" w:hanging="353"/>
      </w:pPr>
      <w:rPr>
        <w:rFonts w:hint="default"/>
        <w:lang w:val="zh-CN" w:eastAsia="zh-CN" w:bidi="zh-CN"/>
      </w:rPr>
    </w:lvl>
    <w:lvl w:ilvl="8">
      <w:start w:val="0"/>
      <w:numFmt w:val="bullet"/>
      <w:lvlText w:val="•"/>
      <w:lvlJc w:val="left"/>
      <w:pPr>
        <w:ind w:left="8024" w:hanging="353"/>
      </w:pPr>
      <w:rPr>
        <w:rFonts w:hint="default"/>
        <w:lang w:val="zh-CN" w:eastAsia="zh-CN" w:bidi="zh-CN"/>
      </w:rPr>
    </w:lvl>
  </w:abstractNum>
  <w:abstractNum w:abstractNumId="3">
    <w:nsid w:val="0053208E"/>
    <w:multiLevelType w:val="multilevel"/>
    <w:tmpl w:val="0053208E"/>
    <w:lvl w:ilvl="0">
      <w:start w:val="6"/>
      <w:numFmt w:val="decimal"/>
      <w:lvlText w:val="%1."/>
      <w:lvlJc w:val="left"/>
      <w:pPr>
        <w:ind w:left="362" w:hanging="207"/>
        <w:jc w:val="left"/>
      </w:pPr>
      <w:rPr>
        <w:rFonts w:ascii="Times New Roman" w:eastAsia="Times New Roman" w:hAnsi="Times New Roman" w:cs="Times New Roman" w:hint="default"/>
        <w:spacing w:val="0"/>
        <w:w w:val="99"/>
        <w:sz w:val="21"/>
        <w:szCs w:val="21"/>
        <w:lang w:val="zh-CN" w:eastAsia="zh-CN" w:bidi="zh-CN"/>
      </w:rPr>
    </w:lvl>
    <w:lvl w:ilvl="1">
      <w:start w:val="1"/>
      <w:numFmt w:val="upperLetter"/>
      <w:lvlText w:val="%2."/>
      <w:lvlJc w:val="left"/>
      <w:pPr>
        <w:ind w:left="715" w:hanging="257"/>
        <w:jc w:val="left"/>
      </w:pPr>
      <w:rPr>
        <w:rFonts w:ascii="Times New Roman" w:eastAsia="Times New Roman" w:hAnsi="Times New Roman" w:cs="Times New Roman" w:hint="default"/>
        <w:w w:val="99"/>
        <w:sz w:val="21"/>
        <w:szCs w:val="21"/>
        <w:lang w:val="zh-CN" w:eastAsia="zh-CN" w:bidi="zh-CN"/>
      </w:rPr>
    </w:lvl>
    <w:lvl w:ilvl="2">
      <w:start w:val="0"/>
      <w:numFmt w:val="bullet"/>
      <w:lvlText w:val="•"/>
      <w:lvlJc w:val="left"/>
      <w:pPr>
        <w:ind w:left="620" w:hanging="257"/>
      </w:pPr>
      <w:rPr>
        <w:rFonts w:hint="default"/>
        <w:lang w:val="zh-CN" w:eastAsia="zh-CN" w:bidi="zh-CN"/>
      </w:rPr>
    </w:lvl>
    <w:lvl w:ilvl="3">
      <w:start w:val="0"/>
      <w:numFmt w:val="bullet"/>
      <w:lvlText w:val="•"/>
      <w:lvlJc w:val="left"/>
      <w:pPr>
        <w:ind w:left="700" w:hanging="257"/>
      </w:pPr>
      <w:rPr>
        <w:rFonts w:hint="default"/>
        <w:lang w:val="zh-CN" w:eastAsia="zh-CN" w:bidi="zh-CN"/>
      </w:rPr>
    </w:lvl>
    <w:lvl w:ilvl="4">
      <w:start w:val="0"/>
      <w:numFmt w:val="bullet"/>
      <w:lvlText w:val="•"/>
      <w:lvlJc w:val="left"/>
      <w:pPr>
        <w:ind w:left="720" w:hanging="257"/>
      </w:pPr>
      <w:rPr>
        <w:rFonts w:hint="default"/>
        <w:lang w:val="zh-CN" w:eastAsia="zh-CN" w:bidi="zh-CN"/>
      </w:rPr>
    </w:lvl>
    <w:lvl w:ilvl="5">
      <w:start w:val="0"/>
      <w:numFmt w:val="bullet"/>
      <w:lvlText w:val="•"/>
      <w:lvlJc w:val="left"/>
      <w:pPr>
        <w:ind w:left="1100" w:hanging="257"/>
      </w:pPr>
      <w:rPr>
        <w:rFonts w:hint="default"/>
        <w:lang w:val="zh-CN" w:eastAsia="zh-CN" w:bidi="zh-CN"/>
      </w:rPr>
    </w:lvl>
    <w:lvl w:ilvl="6">
      <w:start w:val="0"/>
      <w:numFmt w:val="bullet"/>
      <w:lvlText w:val="•"/>
      <w:lvlJc w:val="left"/>
      <w:pPr>
        <w:ind w:left="2837" w:hanging="257"/>
      </w:pPr>
      <w:rPr>
        <w:rFonts w:hint="default"/>
        <w:lang w:val="zh-CN" w:eastAsia="zh-CN" w:bidi="zh-CN"/>
      </w:rPr>
    </w:lvl>
    <w:lvl w:ilvl="7">
      <w:start w:val="0"/>
      <w:numFmt w:val="bullet"/>
      <w:lvlText w:val="•"/>
      <w:lvlJc w:val="left"/>
      <w:pPr>
        <w:ind w:left="4574" w:hanging="257"/>
      </w:pPr>
      <w:rPr>
        <w:rFonts w:hint="default"/>
        <w:lang w:val="zh-CN" w:eastAsia="zh-CN" w:bidi="zh-CN"/>
      </w:rPr>
    </w:lvl>
    <w:lvl w:ilvl="8">
      <w:start w:val="0"/>
      <w:numFmt w:val="bullet"/>
      <w:lvlText w:val="•"/>
      <w:lvlJc w:val="left"/>
      <w:pPr>
        <w:ind w:left="6311" w:hanging="257"/>
      </w:pPr>
      <w:rPr>
        <w:rFonts w:hint="default"/>
        <w:lang w:val="zh-CN" w:eastAsia="zh-CN" w:bidi="zh-CN"/>
      </w:rPr>
    </w:lvl>
  </w:abstractNum>
  <w:abstractNum w:abstractNumId="4">
    <w:nsid w:val="03D62ECE"/>
    <w:multiLevelType w:val="multilevel"/>
    <w:tmpl w:val="03D62ECE"/>
    <w:lvl w:ilvl="0">
      <w:start w:val="1"/>
      <w:numFmt w:val="upperLetter"/>
      <w:lvlText w:val="%1."/>
      <w:lvlJc w:val="left"/>
      <w:pPr>
        <w:ind w:left="868" w:hanging="293"/>
        <w:jc w:val="left"/>
      </w:pPr>
      <w:rPr>
        <w:rFonts w:ascii="Times New Roman" w:eastAsia="Times New Roman" w:hAnsi="Times New Roman" w:cs="Times New Roman" w:hint="default"/>
        <w:spacing w:val="-3"/>
        <w:w w:val="100"/>
        <w:sz w:val="24"/>
        <w:szCs w:val="24"/>
        <w:lang w:val="zh-CN" w:eastAsia="zh-CN" w:bidi="zh-CN"/>
      </w:rPr>
    </w:lvl>
    <w:lvl w:ilvl="1">
      <w:start w:val="0"/>
      <w:numFmt w:val="bullet"/>
      <w:lvlText w:val="•"/>
      <w:lvlJc w:val="left"/>
      <w:pPr>
        <w:ind w:left="1752" w:hanging="293"/>
      </w:pPr>
      <w:rPr>
        <w:rFonts w:hint="default"/>
        <w:lang w:val="zh-CN" w:eastAsia="zh-CN" w:bidi="zh-CN"/>
      </w:rPr>
    </w:lvl>
    <w:lvl w:ilvl="2">
      <w:start w:val="0"/>
      <w:numFmt w:val="bullet"/>
      <w:lvlText w:val="•"/>
      <w:lvlJc w:val="left"/>
      <w:pPr>
        <w:ind w:left="2645" w:hanging="293"/>
      </w:pPr>
      <w:rPr>
        <w:rFonts w:hint="default"/>
        <w:lang w:val="zh-CN" w:eastAsia="zh-CN" w:bidi="zh-CN"/>
      </w:rPr>
    </w:lvl>
    <w:lvl w:ilvl="3">
      <w:start w:val="0"/>
      <w:numFmt w:val="bullet"/>
      <w:lvlText w:val="•"/>
      <w:lvlJc w:val="left"/>
      <w:pPr>
        <w:ind w:left="3537" w:hanging="293"/>
      </w:pPr>
      <w:rPr>
        <w:rFonts w:hint="default"/>
        <w:lang w:val="zh-CN" w:eastAsia="zh-CN" w:bidi="zh-CN"/>
      </w:rPr>
    </w:lvl>
    <w:lvl w:ilvl="4">
      <w:start w:val="0"/>
      <w:numFmt w:val="bullet"/>
      <w:lvlText w:val="•"/>
      <w:lvlJc w:val="left"/>
      <w:pPr>
        <w:ind w:left="4430" w:hanging="293"/>
      </w:pPr>
      <w:rPr>
        <w:rFonts w:hint="default"/>
        <w:lang w:val="zh-CN" w:eastAsia="zh-CN" w:bidi="zh-CN"/>
      </w:rPr>
    </w:lvl>
    <w:lvl w:ilvl="5">
      <w:start w:val="0"/>
      <w:numFmt w:val="bullet"/>
      <w:lvlText w:val="•"/>
      <w:lvlJc w:val="left"/>
      <w:pPr>
        <w:ind w:left="5323" w:hanging="293"/>
      </w:pPr>
      <w:rPr>
        <w:rFonts w:hint="default"/>
        <w:lang w:val="zh-CN" w:eastAsia="zh-CN" w:bidi="zh-CN"/>
      </w:rPr>
    </w:lvl>
    <w:lvl w:ilvl="6">
      <w:start w:val="0"/>
      <w:numFmt w:val="bullet"/>
      <w:lvlText w:val="•"/>
      <w:lvlJc w:val="left"/>
      <w:pPr>
        <w:ind w:left="6215" w:hanging="293"/>
      </w:pPr>
      <w:rPr>
        <w:rFonts w:hint="default"/>
        <w:lang w:val="zh-CN" w:eastAsia="zh-CN" w:bidi="zh-CN"/>
      </w:rPr>
    </w:lvl>
    <w:lvl w:ilvl="7">
      <w:start w:val="0"/>
      <w:numFmt w:val="bullet"/>
      <w:lvlText w:val="•"/>
      <w:lvlJc w:val="left"/>
      <w:pPr>
        <w:ind w:left="7108" w:hanging="293"/>
      </w:pPr>
      <w:rPr>
        <w:rFonts w:hint="default"/>
        <w:lang w:val="zh-CN" w:eastAsia="zh-CN" w:bidi="zh-CN"/>
      </w:rPr>
    </w:lvl>
    <w:lvl w:ilvl="8">
      <w:start w:val="0"/>
      <w:numFmt w:val="bullet"/>
      <w:lvlText w:val="•"/>
      <w:lvlJc w:val="left"/>
      <w:pPr>
        <w:ind w:left="8000" w:hanging="293"/>
      </w:pPr>
      <w:rPr>
        <w:rFonts w:hint="default"/>
        <w:lang w:val="zh-CN" w:eastAsia="zh-CN" w:bidi="zh-CN"/>
      </w:rPr>
    </w:lvl>
  </w:abstractNum>
  <w:abstractNum w:abstractNumId="5">
    <w:nsid w:val="25B654F3"/>
    <w:multiLevelType w:val="multilevel"/>
    <w:tmpl w:val="25B654F3"/>
    <w:lvl w:ilvl="0">
      <w:start w:val="61"/>
      <w:numFmt w:val="decimal"/>
      <w:lvlText w:val="%1."/>
      <w:lvlJc w:val="left"/>
      <w:pPr>
        <w:ind w:left="576" w:hanging="420"/>
        <w:jc w:val="left"/>
      </w:pPr>
      <w:rPr>
        <w:rFonts w:ascii="Times New Roman" w:eastAsia="Times New Roman" w:hAnsi="Times New Roman" w:cs="Times New Roman" w:hint="default"/>
        <w:spacing w:val="-10"/>
        <w:w w:val="100"/>
        <w:sz w:val="24"/>
        <w:szCs w:val="24"/>
        <w:lang w:val="zh-CN" w:eastAsia="zh-CN" w:bidi="zh-CN"/>
      </w:rPr>
    </w:lvl>
    <w:lvl w:ilvl="1">
      <w:start w:val="1"/>
      <w:numFmt w:val="upperLetter"/>
      <w:lvlText w:val="%2."/>
      <w:lvlJc w:val="left"/>
      <w:pPr>
        <w:ind w:left="928" w:hanging="353"/>
        <w:jc w:val="left"/>
      </w:pPr>
      <w:rPr>
        <w:rFonts w:ascii="Times New Roman" w:eastAsia="Times New Roman" w:hAnsi="Times New Roman" w:cs="Times New Roman" w:hint="default"/>
        <w:spacing w:val="-4"/>
        <w:w w:val="100"/>
        <w:sz w:val="24"/>
        <w:szCs w:val="24"/>
        <w:lang w:val="zh-CN" w:eastAsia="zh-CN" w:bidi="zh-CN"/>
      </w:rPr>
    </w:lvl>
    <w:lvl w:ilvl="2">
      <w:start w:val="0"/>
      <w:numFmt w:val="bullet"/>
      <w:lvlText w:val="•"/>
      <w:lvlJc w:val="left"/>
      <w:pPr>
        <w:ind w:left="920" w:hanging="353"/>
      </w:pPr>
      <w:rPr>
        <w:rFonts w:hint="default"/>
        <w:lang w:val="zh-CN" w:eastAsia="zh-CN" w:bidi="zh-CN"/>
      </w:rPr>
    </w:lvl>
    <w:lvl w:ilvl="3">
      <w:start w:val="0"/>
      <w:numFmt w:val="bullet"/>
      <w:lvlText w:val="•"/>
      <w:lvlJc w:val="left"/>
      <w:pPr>
        <w:ind w:left="980" w:hanging="353"/>
      </w:pPr>
      <w:rPr>
        <w:rFonts w:hint="default"/>
        <w:lang w:val="zh-CN" w:eastAsia="zh-CN" w:bidi="zh-CN"/>
      </w:rPr>
    </w:lvl>
    <w:lvl w:ilvl="4">
      <w:start w:val="0"/>
      <w:numFmt w:val="bullet"/>
      <w:lvlText w:val="•"/>
      <w:lvlJc w:val="left"/>
      <w:pPr>
        <w:ind w:left="2238" w:hanging="353"/>
      </w:pPr>
      <w:rPr>
        <w:rFonts w:hint="default"/>
        <w:lang w:val="zh-CN" w:eastAsia="zh-CN" w:bidi="zh-CN"/>
      </w:rPr>
    </w:lvl>
    <w:lvl w:ilvl="5">
      <w:start w:val="0"/>
      <w:numFmt w:val="bullet"/>
      <w:lvlText w:val="•"/>
      <w:lvlJc w:val="left"/>
      <w:pPr>
        <w:ind w:left="3496" w:hanging="353"/>
      </w:pPr>
      <w:rPr>
        <w:rFonts w:hint="default"/>
        <w:lang w:val="zh-CN" w:eastAsia="zh-CN" w:bidi="zh-CN"/>
      </w:rPr>
    </w:lvl>
    <w:lvl w:ilvl="6">
      <w:start w:val="0"/>
      <w:numFmt w:val="bullet"/>
      <w:lvlText w:val="•"/>
      <w:lvlJc w:val="left"/>
      <w:pPr>
        <w:ind w:left="4754" w:hanging="353"/>
      </w:pPr>
      <w:rPr>
        <w:rFonts w:hint="default"/>
        <w:lang w:val="zh-CN" w:eastAsia="zh-CN" w:bidi="zh-CN"/>
      </w:rPr>
    </w:lvl>
    <w:lvl w:ilvl="7">
      <w:start w:val="0"/>
      <w:numFmt w:val="bullet"/>
      <w:lvlText w:val="•"/>
      <w:lvlJc w:val="left"/>
      <w:pPr>
        <w:ind w:left="6012" w:hanging="353"/>
      </w:pPr>
      <w:rPr>
        <w:rFonts w:hint="default"/>
        <w:lang w:val="zh-CN" w:eastAsia="zh-CN" w:bidi="zh-CN"/>
      </w:rPr>
    </w:lvl>
    <w:lvl w:ilvl="8">
      <w:start w:val="0"/>
      <w:numFmt w:val="bullet"/>
      <w:lvlText w:val="•"/>
      <w:lvlJc w:val="left"/>
      <w:pPr>
        <w:ind w:left="7270" w:hanging="353"/>
      </w:pPr>
      <w:rPr>
        <w:rFonts w:hint="default"/>
        <w:lang w:val="zh-CN" w:eastAsia="zh-CN" w:bidi="zh-CN"/>
      </w:rPr>
    </w:lvl>
  </w:abstractNum>
  <w:abstractNum w:abstractNumId="6">
    <w:nsid w:val="59ADCABA"/>
    <w:multiLevelType w:val="multilevel"/>
    <w:tmpl w:val="59ADCABA"/>
    <w:lvl w:ilvl="0">
      <w:start w:val="41"/>
      <w:numFmt w:val="decimal"/>
      <w:lvlText w:val="%1."/>
      <w:lvlJc w:val="left"/>
      <w:pPr>
        <w:ind w:left="1140" w:hanging="346"/>
        <w:jc w:val="left"/>
      </w:pPr>
      <w:rPr>
        <w:rFonts w:ascii="Times New Roman" w:eastAsia="Times New Roman" w:hAnsi="Times New Roman" w:cs="Times New Roman" w:hint="default"/>
        <w:w w:val="100"/>
        <w:sz w:val="24"/>
        <w:szCs w:val="24"/>
        <w:lang w:val="zh-CN" w:eastAsia="zh-CN" w:bidi="zh-CN"/>
      </w:rPr>
    </w:lvl>
    <w:lvl w:ilvl="1">
      <w:start w:val="0"/>
      <w:numFmt w:val="bullet"/>
      <w:lvlText w:val="•"/>
      <w:lvlJc w:val="left"/>
      <w:pPr>
        <w:ind w:left="2004" w:hanging="346"/>
      </w:pPr>
      <w:rPr>
        <w:rFonts w:hint="default"/>
        <w:lang w:val="zh-CN" w:eastAsia="zh-CN" w:bidi="zh-CN"/>
      </w:rPr>
    </w:lvl>
    <w:lvl w:ilvl="2">
      <w:start w:val="0"/>
      <w:numFmt w:val="bullet"/>
      <w:lvlText w:val="•"/>
      <w:lvlJc w:val="left"/>
      <w:pPr>
        <w:ind w:left="2869" w:hanging="346"/>
      </w:pPr>
      <w:rPr>
        <w:rFonts w:hint="default"/>
        <w:lang w:val="zh-CN" w:eastAsia="zh-CN" w:bidi="zh-CN"/>
      </w:rPr>
    </w:lvl>
    <w:lvl w:ilvl="3">
      <w:start w:val="0"/>
      <w:numFmt w:val="bullet"/>
      <w:lvlText w:val="•"/>
      <w:lvlJc w:val="left"/>
      <w:pPr>
        <w:ind w:left="3733" w:hanging="346"/>
      </w:pPr>
      <w:rPr>
        <w:rFonts w:hint="default"/>
        <w:lang w:val="zh-CN" w:eastAsia="zh-CN" w:bidi="zh-CN"/>
      </w:rPr>
    </w:lvl>
    <w:lvl w:ilvl="4">
      <w:start w:val="0"/>
      <w:numFmt w:val="bullet"/>
      <w:lvlText w:val="•"/>
      <w:lvlJc w:val="left"/>
      <w:pPr>
        <w:ind w:left="4598" w:hanging="346"/>
      </w:pPr>
      <w:rPr>
        <w:rFonts w:hint="default"/>
        <w:lang w:val="zh-CN" w:eastAsia="zh-CN" w:bidi="zh-CN"/>
      </w:rPr>
    </w:lvl>
    <w:lvl w:ilvl="5">
      <w:start w:val="0"/>
      <w:numFmt w:val="bullet"/>
      <w:lvlText w:val="•"/>
      <w:lvlJc w:val="left"/>
      <w:pPr>
        <w:ind w:left="5463" w:hanging="346"/>
      </w:pPr>
      <w:rPr>
        <w:rFonts w:hint="default"/>
        <w:lang w:val="zh-CN" w:eastAsia="zh-CN" w:bidi="zh-CN"/>
      </w:rPr>
    </w:lvl>
    <w:lvl w:ilvl="6">
      <w:start w:val="0"/>
      <w:numFmt w:val="bullet"/>
      <w:lvlText w:val="•"/>
      <w:lvlJc w:val="left"/>
      <w:pPr>
        <w:ind w:left="6327" w:hanging="346"/>
      </w:pPr>
      <w:rPr>
        <w:rFonts w:hint="default"/>
        <w:lang w:val="zh-CN" w:eastAsia="zh-CN" w:bidi="zh-CN"/>
      </w:rPr>
    </w:lvl>
    <w:lvl w:ilvl="7">
      <w:start w:val="0"/>
      <w:numFmt w:val="bullet"/>
      <w:lvlText w:val="•"/>
      <w:lvlJc w:val="left"/>
      <w:pPr>
        <w:ind w:left="7192" w:hanging="346"/>
      </w:pPr>
      <w:rPr>
        <w:rFonts w:hint="default"/>
        <w:lang w:val="zh-CN" w:eastAsia="zh-CN" w:bidi="zh-CN"/>
      </w:rPr>
    </w:lvl>
    <w:lvl w:ilvl="8">
      <w:start w:val="0"/>
      <w:numFmt w:val="bullet"/>
      <w:lvlText w:val="•"/>
      <w:lvlJc w:val="left"/>
      <w:pPr>
        <w:ind w:left="8056" w:hanging="346"/>
      </w:pPr>
      <w:rPr>
        <w:rFonts w:hint="default"/>
        <w:lang w:val="zh-CN" w:eastAsia="zh-CN" w:bidi="zh-CN"/>
      </w:rPr>
    </w:lvl>
  </w:abstractNum>
  <w:abstractNum w:abstractNumId="7">
    <w:nsid w:val="72183CF9"/>
    <w:multiLevelType w:val="multilevel"/>
    <w:tmpl w:val="72183CF9"/>
    <w:lvl w:ilvl="0">
      <w:start w:val="2"/>
      <w:numFmt w:val="upperLetter"/>
      <w:lvlText w:val="%1."/>
      <w:lvlJc w:val="left"/>
      <w:pPr>
        <w:ind w:left="977" w:hanging="402"/>
        <w:jc w:val="left"/>
      </w:pPr>
      <w:rPr>
        <w:rFonts w:ascii="Times New Roman" w:eastAsia="Times New Roman" w:hAnsi="Times New Roman" w:cs="Times New Roman" w:hint="default"/>
        <w:w w:val="100"/>
        <w:sz w:val="22"/>
        <w:szCs w:val="22"/>
        <w:lang w:val="zh-CN" w:eastAsia="zh-CN" w:bidi="zh-CN"/>
      </w:rPr>
    </w:lvl>
    <w:lvl w:ilvl="1">
      <w:start w:val="0"/>
      <w:numFmt w:val="bullet"/>
      <w:lvlText w:val="•"/>
      <w:lvlJc w:val="left"/>
      <w:pPr>
        <w:ind w:left="1860" w:hanging="402"/>
      </w:pPr>
      <w:rPr>
        <w:rFonts w:hint="default"/>
        <w:lang w:val="zh-CN" w:eastAsia="zh-CN" w:bidi="zh-CN"/>
      </w:rPr>
    </w:lvl>
    <w:lvl w:ilvl="2">
      <w:start w:val="0"/>
      <w:numFmt w:val="bullet"/>
      <w:lvlText w:val="•"/>
      <w:lvlJc w:val="left"/>
      <w:pPr>
        <w:ind w:left="2741" w:hanging="402"/>
      </w:pPr>
      <w:rPr>
        <w:rFonts w:hint="default"/>
        <w:lang w:val="zh-CN" w:eastAsia="zh-CN" w:bidi="zh-CN"/>
      </w:rPr>
    </w:lvl>
    <w:lvl w:ilvl="3">
      <w:start w:val="0"/>
      <w:numFmt w:val="bullet"/>
      <w:lvlText w:val="•"/>
      <w:lvlJc w:val="left"/>
      <w:pPr>
        <w:ind w:left="3621" w:hanging="402"/>
      </w:pPr>
      <w:rPr>
        <w:rFonts w:hint="default"/>
        <w:lang w:val="zh-CN" w:eastAsia="zh-CN" w:bidi="zh-CN"/>
      </w:rPr>
    </w:lvl>
    <w:lvl w:ilvl="4">
      <w:start w:val="0"/>
      <w:numFmt w:val="bullet"/>
      <w:lvlText w:val="•"/>
      <w:lvlJc w:val="left"/>
      <w:pPr>
        <w:ind w:left="4502" w:hanging="402"/>
      </w:pPr>
      <w:rPr>
        <w:rFonts w:hint="default"/>
        <w:lang w:val="zh-CN" w:eastAsia="zh-CN" w:bidi="zh-CN"/>
      </w:rPr>
    </w:lvl>
    <w:lvl w:ilvl="5">
      <w:start w:val="0"/>
      <w:numFmt w:val="bullet"/>
      <w:lvlText w:val="•"/>
      <w:lvlJc w:val="left"/>
      <w:pPr>
        <w:ind w:left="5383" w:hanging="402"/>
      </w:pPr>
      <w:rPr>
        <w:rFonts w:hint="default"/>
        <w:lang w:val="zh-CN" w:eastAsia="zh-CN" w:bidi="zh-CN"/>
      </w:rPr>
    </w:lvl>
    <w:lvl w:ilvl="6">
      <w:start w:val="0"/>
      <w:numFmt w:val="bullet"/>
      <w:lvlText w:val="•"/>
      <w:lvlJc w:val="left"/>
      <w:pPr>
        <w:ind w:left="6263" w:hanging="402"/>
      </w:pPr>
      <w:rPr>
        <w:rFonts w:hint="default"/>
        <w:lang w:val="zh-CN" w:eastAsia="zh-CN" w:bidi="zh-CN"/>
      </w:rPr>
    </w:lvl>
    <w:lvl w:ilvl="7">
      <w:start w:val="0"/>
      <w:numFmt w:val="bullet"/>
      <w:lvlText w:val="•"/>
      <w:lvlJc w:val="left"/>
      <w:pPr>
        <w:ind w:left="7144" w:hanging="402"/>
      </w:pPr>
      <w:rPr>
        <w:rFonts w:hint="default"/>
        <w:lang w:val="zh-CN" w:eastAsia="zh-CN" w:bidi="zh-CN"/>
      </w:rPr>
    </w:lvl>
    <w:lvl w:ilvl="8">
      <w:start w:val="0"/>
      <w:numFmt w:val="bullet"/>
      <w:lvlText w:val="•"/>
      <w:lvlJc w:val="left"/>
      <w:pPr>
        <w:ind w:left="8024" w:hanging="402"/>
      </w:pPr>
      <w:rPr>
        <w:rFonts w:hint="default"/>
        <w:lang w:val="zh-CN" w:eastAsia="zh-CN" w:bidi="zh-CN"/>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432261B"/>
    <w:rsid w:val="50C11267"/>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1"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uiPriority w:val="1"/>
    <w:qFormat/>
    <w:pPr>
      <w:widowControl w:val="0"/>
      <w:autoSpaceDE w:val="0"/>
      <w:autoSpaceDN w:val="0"/>
      <w:spacing w:before="0" w:after="0" w:line="240" w:lineRule="auto"/>
      <w:ind w:left="0" w:right="0"/>
      <w:jc w:val="left"/>
    </w:pPr>
    <w:rPr>
      <w:rFonts w:ascii="Times New Roman" w:eastAsia="Times New Roman" w:hAnsi="Times New Roman" w:cs="Times New Roman"/>
      <w:sz w:val="22"/>
      <w:szCs w:val="22"/>
      <w:lang w:val="zh-CN" w:eastAsia="zh-CN" w:bidi="zh-CN"/>
    </w:rPr>
  </w:style>
  <w:style w:type="paragraph" w:styleId="Heading1">
    <w:name w:val="heading 1"/>
    <w:basedOn w:val="Normal"/>
    <w:next w:val="Normal"/>
    <w:uiPriority w:val="1"/>
    <w:qFormat/>
    <w:pPr>
      <w:jc w:val="center"/>
      <w:outlineLvl w:val="1"/>
    </w:pPr>
    <w:rPr>
      <w:rFonts w:ascii="Times New Roman" w:eastAsia="Times New Roman" w:hAnsi="Times New Roman" w:cs="Times New Roman"/>
      <w:b/>
      <w:bCs/>
      <w:sz w:val="24"/>
      <w:szCs w:val="24"/>
      <w:lang w:val="zh-CN" w:eastAsia="zh-CN" w:bidi="zh-CN"/>
    </w:rPr>
  </w:style>
  <w:style w:type="character" w:default="1" w:styleId="DefaultParagraphFont">
    <w:name w:val="Default Paragraph Font"/>
    <w:uiPriority w:val="1"/>
    <w:semiHidden/>
    <w:unhideWhenUsed/>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uiPriority w:val="1"/>
    <w:qFormat/>
    <w:pPr>
      <w:spacing w:before="36"/>
    </w:pPr>
    <w:rPr>
      <w:rFonts w:ascii="Times New Roman" w:eastAsia="Times New Roman" w:hAnsi="Times New Roman" w:cs="Times New Roman"/>
      <w:sz w:val="24"/>
      <w:szCs w:val="24"/>
      <w:lang w:val="zh-CN" w:eastAsia="zh-CN" w:bidi="zh-CN"/>
    </w:rPr>
  </w:style>
  <w:style w:type="table" w:customStyle="1" w:styleId="TableNormal0">
    <w:name w:val="Table Normal_0"/>
    <w:uiPriority w:val="2"/>
    <w:semiHidden/>
    <w:unhideWhenUsed/>
    <w:qFormat/>
    <w:tblPr>
      <w:tblCellMar>
        <w:top w:w="0" w:type="dxa"/>
        <w:left w:w="0" w:type="dxa"/>
        <w:bottom w:w="0" w:type="dxa"/>
        <w:right w:w="0" w:type="dxa"/>
      </w:tblCellMar>
    </w:tblPr>
  </w:style>
  <w:style w:type="paragraph" w:styleId="ListParagraph">
    <w:name w:val="List Paragraph"/>
    <w:basedOn w:val="Normal"/>
    <w:uiPriority w:val="1"/>
    <w:qFormat/>
    <w:pPr>
      <w:spacing w:before="36"/>
      <w:ind w:left="468" w:hanging="313"/>
    </w:pPr>
    <w:rPr>
      <w:rFonts w:ascii="Times New Roman" w:eastAsia="Times New Roman" w:hAnsi="Times New Roman" w:cs="Times New Roman"/>
      <w:lang w:val="zh-CN" w:eastAsia="zh-CN" w:bidi="zh-CN"/>
    </w:rPr>
  </w:style>
  <w:style w:type="paragraph" w:customStyle="1" w:styleId="TableParagraph">
    <w:name w:val="Table Paragraph"/>
    <w:basedOn w:val="Normal"/>
    <w:uiPriority w:val="1"/>
    <w:qFormat/>
    <w:pPr>
      <w:spacing w:before="108"/>
      <w:ind w:left="50"/>
    </w:pPr>
    <w:rPr>
      <w:rFonts w:ascii="Times New Roman" w:eastAsia="Times New Roman" w:hAnsi="Times New Roman" w:cs="Times New Roman"/>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image" Target="media/image2.png" /><Relationship Id="rId8" Type="http://schemas.openxmlformats.org/officeDocument/2006/relationships/image" Target="media/image3.jpeg"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1027"/>
    <customShpInfo spid="_x0000_s1026"/>
    <customShpInfo spid="_x0000_s1029"/>
    <customShpInfo spid="_x0000_s1028"/>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小鱼</cp:lastModifiedBy>
  <cp:revision>0</cp:revision>
  <dcterms:created xsi:type="dcterms:W3CDTF">2020-06-08T01:24:00Z</dcterms:created>
  <dcterms:modified xsi:type="dcterms:W3CDTF">2020-06-09T07:43:26Z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2020-06-04T00:00:00Z</vt:filetime>
  </property>
  <property fmtid="{D5CDD505-2E9C-101B-9397-08002B2CF9AE}" pid="3" name="Creator">
    <vt:lpwstr>WPS 文字</vt:lpwstr>
  </property>
  <property fmtid="{D5CDD505-2E9C-101B-9397-08002B2CF9AE}" pid="4" name="KSOProductBuildVer">
    <vt:lpwstr>2052-11.1.0.9740</vt:lpwstr>
  </property>
  <property fmtid="{D5CDD505-2E9C-101B-9397-08002B2CF9AE}" pid="5" name="LastSaved">
    <vt:filetime>2020-06-08T00:00:00Z</vt:filetime>
  </property>
</Properties>
</file>