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before="43"/>
        <w:ind w:left="220" w:right="0" w:firstLine="0"/>
        <w:jc w:val="left"/>
        <w:rPr>
          <w:rFonts w:ascii="宋体" w:eastAsia="宋体" w:hint="eastAsia"/>
          <w:b/>
          <w:sz w:val="21"/>
        </w:rPr>
      </w:pPr>
      <w:r>
        <w:rPr>
          <w:rFonts w:ascii="宋体" w:eastAsia="宋体" w:hint="eastAsia"/>
          <w:w w:val="100"/>
          <w:sz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6pt;height:27pt;margin-top:875pt;margin-left:863pt;mso-position-horizontal-relative:page;mso-position-vertical-relative:top-margin-area;position:absolute;z-index:251658240">
            <v:imagedata r:id="rId5" o:title=""/>
            <o:lock v:ext="edit" aspectratio="t"/>
          </v:shape>
        </w:pict>
      </w:r>
      <w:r>
        <w:rPr>
          <w:rFonts w:ascii="宋体" w:eastAsia="宋体" w:hint="eastAsia"/>
          <w:w w:val="100"/>
          <w:sz w:val="21"/>
        </w:rPr>
        <w:t xml:space="preserve">                     </w:t>
      </w:r>
      <w:r>
        <w:rPr>
          <w:rFonts w:ascii="宋体" w:eastAsia="宋体" w:hint="eastAsia"/>
          <w:b/>
          <w:w w:val="99"/>
          <w:sz w:val="21"/>
        </w:rPr>
        <w:t xml:space="preserve"> </w:t>
      </w:r>
      <w:r>
        <w:rPr>
          <w:rFonts w:ascii="宋体" w:eastAsia="宋体" w:hint="eastAsia"/>
          <w:b/>
          <w:sz w:val="21"/>
        </w:rPr>
        <w:t>一轮复习英语测试题</w:t>
      </w:r>
      <w:r>
        <w:rPr>
          <w:rFonts w:ascii="宋体" w:eastAsia="宋体" w:hint="eastAsia"/>
          <w:b/>
          <w:w w:val="99"/>
          <w:sz w:val="21"/>
        </w:rPr>
        <w:t xml:space="preserve"> </w:t>
      </w:r>
    </w:p>
    <w:p>
      <w:pPr>
        <w:spacing w:before="139"/>
        <w:ind w:left="220" w:right="0" w:firstLine="0"/>
        <w:jc w:val="left"/>
        <w:rPr>
          <w:rFonts w:ascii="宋体" w:eastAsia="宋体" w:hint="eastAsia"/>
          <w:b/>
          <w:sz w:val="21"/>
        </w:rPr>
      </w:pPr>
      <w:r>
        <w:rPr>
          <w:rFonts w:ascii="宋体" w:eastAsia="宋体" w:hint="eastAsia"/>
          <w:b/>
          <w:sz w:val="21"/>
        </w:rPr>
        <w:t>温馨提示：1.请在答题卡上作答，在试卷上作答无效。</w:t>
      </w:r>
      <w:r>
        <w:rPr>
          <w:rFonts w:ascii="宋体" w:eastAsia="宋体" w:hint="eastAsia"/>
          <w:b/>
          <w:w w:val="99"/>
          <w:sz w:val="21"/>
        </w:rPr>
        <w:t xml:space="preserve"> </w:t>
      </w:r>
    </w:p>
    <w:p>
      <w:pPr>
        <w:spacing w:before="139"/>
        <w:ind w:left="220" w:right="0" w:firstLine="0"/>
        <w:jc w:val="left"/>
        <w:rPr>
          <w:rFonts w:ascii="宋体" w:eastAsia="宋体" w:hint="eastAsia"/>
          <w:b/>
          <w:sz w:val="21"/>
        </w:rPr>
      </w:pPr>
      <w:r>
        <w:rPr>
          <w:rFonts w:ascii="宋体" w:eastAsia="宋体" w:hint="eastAsia"/>
          <w:b/>
          <w:w w:val="99"/>
          <w:sz w:val="21"/>
        </w:rPr>
        <w:t xml:space="preserve">          </w:t>
      </w:r>
      <w:r>
        <w:rPr>
          <w:rFonts w:ascii="宋体" w:eastAsia="宋体" w:hint="eastAsia"/>
          <w:b/>
          <w:sz w:val="21"/>
        </w:rPr>
        <w:t>2.本试卷共八大题，76小题，满分120分。考试时间100分钟。</w:t>
      </w:r>
      <w:r>
        <w:rPr>
          <w:rFonts w:ascii="宋体" w:eastAsia="宋体" w:hint="eastAsia"/>
          <w:b/>
          <w:w w:val="99"/>
          <w:sz w:val="21"/>
        </w:rPr>
        <w:t xml:space="preserve"> </w:t>
      </w:r>
    </w:p>
    <w:p>
      <w:pPr>
        <w:spacing w:before="141"/>
        <w:ind w:left="220" w:right="0" w:firstLine="0"/>
        <w:jc w:val="left"/>
        <w:rPr>
          <w:rFonts w:ascii="宋体" w:eastAsia="宋体" w:hint="eastAsia"/>
          <w:b/>
          <w:sz w:val="21"/>
        </w:rPr>
      </w:pPr>
      <w:r>
        <w:rPr>
          <w:rFonts w:ascii="宋体" w:eastAsia="宋体" w:hint="eastAsia"/>
          <w:b/>
          <w:w w:val="99"/>
          <w:sz w:val="21"/>
        </w:rPr>
        <w:t xml:space="preserve">    </w:t>
      </w:r>
      <w:r>
        <w:rPr>
          <w:rFonts w:ascii="宋体" w:eastAsia="宋体" w:hint="eastAsia"/>
          <w:b/>
          <w:spacing w:val="1"/>
          <w:w w:val="99"/>
          <w:sz w:val="21"/>
        </w:rPr>
        <w:t xml:space="preserve"> </w:t>
      </w:r>
      <w:r>
        <w:rPr>
          <w:rFonts w:ascii="宋体" w:eastAsia="宋体" w:hint="eastAsia"/>
          <w:b/>
          <w:w w:val="99"/>
          <w:sz w:val="21"/>
        </w:rPr>
        <w:t xml:space="preserve">         </w:t>
      </w:r>
      <w:r>
        <w:rPr>
          <w:rFonts w:ascii="宋体" w:eastAsia="宋体" w:hint="eastAsia"/>
          <w:b/>
          <w:spacing w:val="1"/>
          <w:w w:val="99"/>
          <w:sz w:val="21"/>
        </w:rPr>
        <w:t xml:space="preserve"> </w:t>
      </w:r>
      <w:r>
        <w:rPr>
          <w:rFonts w:ascii="宋体" w:eastAsia="宋体" w:hint="eastAsia"/>
          <w:b/>
          <w:w w:val="99"/>
          <w:sz w:val="21"/>
        </w:rPr>
        <w:t xml:space="preserve">  </w:t>
      </w:r>
      <w:r>
        <w:rPr>
          <w:rFonts w:ascii="宋体" w:eastAsia="宋体" w:hint="eastAsia"/>
          <w:b/>
          <w:w w:val="100"/>
          <w:sz w:val="21"/>
        </w:rPr>
        <w:t>第</w:t>
      </w:r>
      <w:r>
        <w:rPr>
          <w:rFonts w:ascii="宋体" w:eastAsia="宋体" w:hint="eastAsia"/>
          <w:b/>
          <w:w w:val="99"/>
          <w:sz w:val="21"/>
        </w:rPr>
        <w:t>I</w:t>
      </w:r>
      <w:r>
        <w:rPr>
          <w:rFonts w:ascii="宋体" w:eastAsia="宋体" w:hint="eastAsia"/>
          <w:b/>
          <w:spacing w:val="-3"/>
          <w:w w:val="100"/>
          <w:sz w:val="21"/>
        </w:rPr>
        <w:t>卷</w:t>
      </w:r>
      <w:r>
        <w:rPr>
          <w:rFonts w:ascii="宋体" w:eastAsia="宋体" w:hint="eastAsia"/>
          <w:b/>
          <w:w w:val="100"/>
          <w:sz w:val="21"/>
        </w:rPr>
        <w:t>（选择题</w:t>
      </w:r>
      <w:r>
        <w:rPr>
          <w:rFonts w:ascii="宋体" w:eastAsia="宋体" w:hint="eastAsia"/>
          <w:b/>
          <w:spacing w:val="-106"/>
          <w:w w:val="100"/>
          <w:sz w:val="21"/>
        </w:rPr>
        <w:t>）</w:t>
      </w:r>
      <w:r>
        <w:rPr>
          <w:rFonts w:ascii="宋体" w:eastAsia="宋体" w:hint="eastAsia"/>
          <w:b/>
          <w:w w:val="100"/>
          <w:sz w:val="21"/>
        </w:rPr>
        <w:t>（</w:t>
      </w:r>
      <w:r>
        <w:rPr>
          <w:rFonts w:ascii="宋体" w:eastAsia="宋体" w:hint="eastAsia"/>
          <w:b/>
          <w:spacing w:val="-1"/>
          <w:w w:val="100"/>
          <w:sz w:val="21"/>
        </w:rPr>
        <w:t>共</w:t>
      </w:r>
      <w:r>
        <w:rPr>
          <w:rFonts w:ascii="宋体" w:eastAsia="宋体" w:hint="eastAsia"/>
          <w:b/>
          <w:w w:val="99"/>
          <w:sz w:val="21"/>
        </w:rPr>
        <w:t>50</w:t>
      </w:r>
      <w:r>
        <w:rPr>
          <w:rFonts w:ascii="宋体" w:eastAsia="宋体" w:hint="eastAsia"/>
          <w:b/>
          <w:w w:val="100"/>
          <w:sz w:val="21"/>
        </w:rPr>
        <w:t>分）</w:t>
      </w:r>
      <w:r>
        <w:rPr>
          <w:rFonts w:ascii="宋体" w:eastAsia="宋体" w:hint="eastAsia"/>
          <w:b/>
          <w:w w:val="99"/>
          <w:sz w:val="21"/>
        </w:rPr>
        <w:t xml:space="preserve">   </w:t>
      </w:r>
      <w:r>
        <w:rPr>
          <w:rFonts w:ascii="宋体" w:eastAsia="宋体" w:hint="eastAsia"/>
          <w:b/>
          <w:spacing w:val="-2"/>
          <w:w w:val="99"/>
          <w:sz w:val="21"/>
        </w:rPr>
        <w:t xml:space="preserve"> </w:t>
      </w:r>
      <w:r>
        <w:rPr>
          <w:rFonts w:ascii="宋体" w:eastAsia="宋体" w:hint="eastAsia"/>
          <w:b/>
          <w:w w:val="99"/>
          <w:sz w:val="21"/>
        </w:rPr>
        <w:t xml:space="preserve"> </w:t>
      </w:r>
    </w:p>
    <w:p>
      <w:pPr>
        <w:pStyle w:val="ListParagraph"/>
        <w:numPr>
          <w:ilvl w:val="0"/>
          <w:numId w:val="1"/>
        </w:numPr>
        <w:tabs>
          <w:tab w:val="left" w:pos="408"/>
        </w:tabs>
        <w:spacing w:before="139" w:after="0" w:line="240" w:lineRule="auto"/>
        <w:ind w:left="407" w:right="0" w:hanging="187"/>
        <w:jc w:val="left"/>
        <w:rPr>
          <w:rFonts w:ascii="宋体" w:eastAsia="宋体" w:hint="eastAsia"/>
          <w:b/>
          <w:sz w:val="21"/>
        </w:rPr>
      </w:pPr>
      <w:r>
        <w:rPr>
          <w:rFonts w:ascii="宋体" w:eastAsia="宋体" w:hint="eastAsia"/>
          <w:b/>
          <w:sz w:val="21"/>
        </w:rPr>
        <w:t>单项选择(共10</w:t>
      </w:r>
      <w:r>
        <w:rPr>
          <w:rFonts w:ascii="宋体" w:eastAsia="宋体" w:hint="eastAsia"/>
          <w:b/>
          <w:spacing w:val="-1"/>
          <w:sz w:val="21"/>
        </w:rPr>
        <w:t>小题；每小题</w:t>
      </w:r>
      <w:r>
        <w:rPr>
          <w:rFonts w:ascii="宋体" w:eastAsia="宋体" w:hint="eastAsia"/>
          <w:b/>
          <w:sz w:val="21"/>
        </w:rPr>
        <w:t>1分，满分10分）</w:t>
      </w:r>
    </w:p>
    <w:p>
      <w:pPr>
        <w:pStyle w:val="ListParagraph"/>
        <w:numPr>
          <w:ilvl w:val="1"/>
          <w:numId w:val="1"/>
        </w:numPr>
        <w:tabs>
          <w:tab w:val="left" w:pos="433"/>
          <w:tab w:val="left" w:pos="6021"/>
        </w:tabs>
        <w:spacing w:before="139" w:after="0" w:line="240" w:lineRule="auto"/>
        <w:ind w:left="432" w:right="0" w:hanging="212"/>
        <w:jc w:val="left"/>
        <w:rPr>
          <w:rFonts w:ascii="宋体" w:eastAsia="宋体" w:hint="eastAsia"/>
          <w:sz w:val="21"/>
        </w:rPr>
      </w:pPr>
      <w:r>
        <w:rPr>
          <w:w w:val="100"/>
          <w:sz w:val="21"/>
        </w:rPr>
        <w:t>The</w:t>
      </w:r>
      <w:r>
        <w:rPr>
          <w:spacing w:val="-2"/>
          <w:sz w:val="21"/>
        </w:rPr>
        <w:t xml:space="preserve"> </w:t>
      </w:r>
      <w:r>
        <w:rPr>
          <w:w w:val="100"/>
          <w:sz w:val="21"/>
        </w:rPr>
        <w:t>S</w:t>
      </w:r>
      <w:r>
        <w:rPr>
          <w:spacing w:val="-1"/>
          <w:w w:val="100"/>
          <w:sz w:val="21"/>
        </w:rPr>
        <w:t>i</w:t>
      </w:r>
      <w:r>
        <w:rPr>
          <w:spacing w:val="-2"/>
          <w:w w:val="100"/>
          <w:sz w:val="21"/>
        </w:rPr>
        <w:t>l</w:t>
      </w:r>
      <w:r>
        <w:rPr>
          <w:w w:val="100"/>
          <w:sz w:val="21"/>
        </w:rPr>
        <w:t>k</w:t>
      </w:r>
      <w:r>
        <w:rPr>
          <w:sz w:val="21"/>
        </w:rPr>
        <w:t xml:space="preserve"> </w:t>
      </w:r>
      <w:r>
        <w:rPr>
          <w:spacing w:val="-2"/>
          <w:w w:val="100"/>
          <w:sz w:val="21"/>
        </w:rPr>
        <w:t>R</w:t>
      </w:r>
      <w:r>
        <w:rPr>
          <w:w w:val="100"/>
          <w:sz w:val="21"/>
        </w:rPr>
        <w:t>oad</w:t>
      </w:r>
      <w:r>
        <w:rPr>
          <w:sz w:val="21"/>
        </w:rPr>
        <w:t xml:space="preserve"> </w:t>
      </w:r>
      <w:r>
        <w:rPr>
          <w:w w:val="100"/>
          <w:sz w:val="21"/>
        </w:rPr>
        <w:t>has</w:t>
      </w:r>
      <w:r>
        <w:rPr>
          <w:spacing w:val="-4"/>
          <w:sz w:val="21"/>
        </w:rPr>
        <w:t xml:space="preserve"> </w:t>
      </w:r>
      <w:r>
        <w:rPr>
          <w:w w:val="100"/>
          <w:sz w:val="21"/>
        </w:rPr>
        <w:t>been</w:t>
      </w:r>
      <w:r>
        <w:rPr>
          <w:spacing w:val="-3"/>
          <w:sz w:val="21"/>
        </w:rPr>
        <w:t xml:space="preserve"> </w:t>
      </w:r>
      <w:r>
        <w:rPr>
          <w:w w:val="100"/>
          <w:sz w:val="21"/>
        </w:rPr>
        <w:t>a</w:t>
      </w:r>
      <w:r>
        <w:rPr>
          <w:spacing w:val="-3"/>
          <w:sz w:val="21"/>
        </w:rPr>
        <w:t xml:space="preserve"> </w:t>
      </w:r>
      <w:r>
        <w:rPr>
          <w:w w:val="100"/>
          <w:sz w:val="21"/>
        </w:rPr>
        <w:t>b</w:t>
      </w:r>
      <w:r>
        <w:rPr>
          <w:spacing w:val="-1"/>
          <w:w w:val="100"/>
          <w:sz w:val="21"/>
        </w:rPr>
        <w:t>r</w:t>
      </w:r>
      <w:r>
        <w:rPr>
          <w:spacing w:val="-2"/>
          <w:w w:val="100"/>
          <w:sz w:val="21"/>
        </w:rPr>
        <w:t>i</w:t>
      </w:r>
      <w:r>
        <w:rPr>
          <w:w w:val="100"/>
          <w:sz w:val="21"/>
        </w:rPr>
        <w:t>dge</w:t>
      </w:r>
      <w:r>
        <w:rPr>
          <w:sz w:val="21"/>
        </w:rPr>
        <w:t xml:space="preserve"> </w:t>
      </w:r>
      <w:r>
        <w:rPr>
          <w:w w:val="100"/>
          <w:sz w:val="21"/>
        </w:rPr>
        <w:t>be</w:t>
      </w:r>
      <w:r>
        <w:rPr>
          <w:spacing w:val="-2"/>
          <w:w w:val="100"/>
          <w:sz w:val="21"/>
        </w:rPr>
        <w:t>tw</w:t>
      </w:r>
      <w:r>
        <w:rPr>
          <w:w w:val="100"/>
          <w:sz w:val="21"/>
        </w:rPr>
        <w:t>een</w:t>
      </w:r>
      <w:r>
        <w:rPr>
          <w:sz w:val="21"/>
        </w:rPr>
        <w:t xml:space="preserve"> </w:t>
      </w:r>
      <w:r>
        <w:rPr>
          <w:spacing w:val="-2"/>
          <w:w w:val="100"/>
          <w:sz w:val="21"/>
        </w:rPr>
        <w:t>t</w:t>
      </w:r>
      <w:r>
        <w:rPr>
          <w:w w:val="100"/>
          <w:sz w:val="21"/>
        </w:rPr>
        <w:t>he</w:t>
      </w:r>
      <w:r>
        <w:rPr>
          <w:spacing w:val="-3"/>
          <w:sz w:val="21"/>
        </w:rPr>
        <w:t xml:space="preserve"> </w:t>
      </w:r>
      <w:r>
        <w:rPr>
          <w:w w:val="100"/>
          <w:sz w:val="21"/>
        </w:rPr>
        <w:t>East</w:t>
      </w:r>
      <w:r>
        <w:rPr>
          <w:spacing w:val="-1"/>
          <w:sz w:val="21"/>
        </w:rPr>
        <w:t xml:space="preserve"> </w:t>
      </w:r>
      <w:r>
        <w:rPr>
          <w:w w:val="100"/>
          <w:sz w:val="21"/>
        </w:rPr>
        <w:t>and</w:t>
      </w:r>
      <w:r>
        <w:rPr>
          <w:spacing w:val="-5"/>
          <w:sz w:val="21"/>
        </w:rPr>
        <w:t xml:space="preserve"> </w:t>
      </w:r>
      <w:r>
        <w:rPr>
          <w:spacing w:val="-2"/>
          <w:w w:val="100"/>
          <w:sz w:val="21"/>
        </w:rPr>
        <w:t>t</w:t>
      </w:r>
      <w:r>
        <w:rPr>
          <w:w w:val="100"/>
          <w:sz w:val="21"/>
        </w:rPr>
        <w:t>he</w:t>
      </w:r>
      <w:r>
        <w:rPr>
          <w:spacing w:val="-5"/>
          <w:sz w:val="21"/>
        </w:rPr>
        <w:t xml:space="preserve"> </w:t>
      </w:r>
      <w:r>
        <w:rPr>
          <w:spacing w:val="-17"/>
          <w:w w:val="100"/>
          <w:sz w:val="21"/>
        </w:rPr>
        <w:t>W</w:t>
      </w:r>
      <w:r>
        <w:rPr>
          <w:w w:val="100"/>
          <w:sz w:val="21"/>
        </w:rPr>
        <w:t>e</w:t>
      </w:r>
      <w:r>
        <w:rPr>
          <w:spacing w:val="-1"/>
          <w:w w:val="100"/>
          <w:sz w:val="21"/>
        </w:rPr>
        <w:t>st</w:t>
      </w:r>
      <w:r>
        <w:rPr>
          <w:w w:val="100"/>
          <w:sz w:val="21"/>
          <w:u w:val="single"/>
        </w:rPr>
        <w:t xml:space="preserve"> </w:t>
      </w:r>
      <w:r>
        <w:rPr>
          <w:sz w:val="21"/>
          <w:u w:val="single"/>
        </w:rPr>
        <w:tab/>
      </w:r>
      <w:r>
        <w:rPr>
          <w:w w:val="100"/>
          <w:sz w:val="21"/>
        </w:rPr>
        <w:t>o</w:t>
      </w:r>
      <w:r>
        <w:rPr>
          <w:spacing w:val="-3"/>
          <w:w w:val="100"/>
          <w:sz w:val="21"/>
        </w:rPr>
        <w:t>v</w:t>
      </w:r>
      <w:r>
        <w:rPr>
          <w:w w:val="100"/>
          <w:sz w:val="21"/>
        </w:rPr>
        <w:t>er</w:t>
      </w:r>
      <w:r>
        <w:rPr>
          <w:spacing w:val="-1"/>
          <w:sz w:val="21"/>
        </w:rPr>
        <w:t xml:space="preserve"> </w:t>
      </w:r>
      <w:r>
        <w:rPr>
          <w:spacing w:val="-1"/>
          <w:w w:val="100"/>
          <w:sz w:val="21"/>
        </w:rPr>
        <w:t>2</w:t>
      </w:r>
      <w:r>
        <w:rPr>
          <w:rFonts w:ascii="宋体" w:eastAsia="宋体" w:hint="eastAsia"/>
          <w:w w:val="100"/>
          <w:sz w:val="21"/>
        </w:rPr>
        <w:t>，</w:t>
      </w:r>
      <w:r>
        <w:rPr>
          <w:w w:val="100"/>
          <w:sz w:val="21"/>
        </w:rPr>
        <w:t>0</w:t>
      </w:r>
      <w:r>
        <w:rPr>
          <w:spacing w:val="-3"/>
          <w:w w:val="100"/>
          <w:sz w:val="21"/>
        </w:rPr>
        <w:t>0</w:t>
      </w:r>
      <w:r>
        <w:rPr>
          <w:w w:val="100"/>
          <w:sz w:val="21"/>
        </w:rPr>
        <w:t>0</w:t>
      </w:r>
      <w:r>
        <w:rPr>
          <w:sz w:val="21"/>
        </w:rPr>
        <w:t xml:space="preserve"> </w:t>
      </w:r>
      <w:r>
        <w:rPr>
          <w:spacing w:val="-5"/>
          <w:w w:val="100"/>
          <w:sz w:val="21"/>
        </w:rPr>
        <w:t>y</w:t>
      </w:r>
      <w:r>
        <w:rPr>
          <w:w w:val="100"/>
          <w:sz w:val="21"/>
        </w:rPr>
        <w:t>ea</w:t>
      </w:r>
      <w:r>
        <w:rPr>
          <w:spacing w:val="0"/>
          <w:w w:val="100"/>
          <w:sz w:val="21"/>
        </w:rPr>
        <w:t>r</w:t>
      </w:r>
      <w:r>
        <w:rPr>
          <w:w w:val="100"/>
          <w:sz w:val="21"/>
        </w:rPr>
        <w:t>s</w:t>
      </w:r>
      <w:r>
        <w:rPr>
          <w:rFonts w:ascii="宋体" w:eastAsia="宋体" w:hint="eastAsia"/>
          <w:spacing w:val="-106"/>
          <w:w w:val="100"/>
          <w:sz w:val="21"/>
        </w:rPr>
        <w:t>．</w:t>
      </w:r>
      <w:r>
        <w:rPr>
          <w:rFonts w:ascii="宋体" w:eastAsia="宋体" w:hint="eastAsia"/>
          <w:w w:val="100"/>
          <w:sz w:val="21"/>
        </w:rPr>
        <w:t xml:space="preserve">（ </w:t>
      </w:r>
      <w:r>
        <w:rPr>
          <w:rFonts w:ascii="宋体" w:eastAsia="宋体" w:hint="eastAsia"/>
          <w:spacing w:val="-2"/>
          <w:sz w:val="21"/>
        </w:rPr>
        <w:t xml:space="preserve"> </w:t>
      </w:r>
      <w:r>
        <w:rPr>
          <w:rFonts w:ascii="宋体" w:eastAsia="宋体" w:hint="eastAsia"/>
          <w:w w:val="100"/>
          <w:sz w:val="21"/>
        </w:rPr>
        <w:t xml:space="preserve"> </w:t>
      </w:r>
      <w:r>
        <w:rPr>
          <w:rFonts w:ascii="宋体" w:eastAsia="宋体" w:hint="eastAsia"/>
          <w:sz w:val="21"/>
        </w:rPr>
        <w:t xml:space="preserve"> </w:t>
      </w:r>
      <w:r>
        <w:rPr>
          <w:rFonts w:ascii="宋体" w:eastAsia="宋体" w:hint="eastAsia"/>
          <w:w w:val="100"/>
          <w:sz w:val="21"/>
        </w:rPr>
        <w:t>）</w:t>
      </w:r>
    </w:p>
    <w:p>
      <w:pPr>
        <w:pStyle w:val="BodyText"/>
        <w:tabs>
          <w:tab w:val="left" w:pos="2520"/>
          <w:tab w:val="left" w:pos="4620"/>
          <w:tab w:val="left" w:pos="4860"/>
          <w:tab w:val="left" w:pos="6622"/>
        </w:tabs>
        <w:spacing w:before="5" w:line="242" w:lineRule="auto"/>
        <w:ind w:left="273" w:right="1728" w:firstLine="220"/>
        <w:rPr>
          <w:rFonts w:ascii="宋体" w:eastAsia="宋体" w:hint="eastAsia"/>
        </w:rPr>
      </w:pPr>
      <w:r>
        <w:t>A</w:t>
      </w:r>
      <w:r>
        <w:rPr>
          <w:rFonts w:ascii="宋体" w:eastAsia="宋体" w:hint="eastAsia"/>
        </w:rPr>
        <w:t>．</w:t>
      </w:r>
      <w:r>
        <w:t>at</w:t>
      </w:r>
      <w:r>
        <w:tab/>
      </w:r>
      <w:r>
        <w:t>B</w:t>
      </w:r>
      <w:r>
        <w:rPr>
          <w:rFonts w:ascii="宋体" w:eastAsia="宋体" w:hint="eastAsia"/>
        </w:rPr>
        <w:t>．</w:t>
      </w:r>
      <w:r>
        <w:t>for</w:t>
      </w:r>
      <w:r>
        <w:tab/>
      </w:r>
      <w:r>
        <w:t>C</w:t>
      </w:r>
      <w:r>
        <w:rPr>
          <w:rFonts w:ascii="宋体" w:eastAsia="宋体" w:hint="eastAsia"/>
        </w:rPr>
        <w:t>．</w:t>
      </w:r>
      <w:r>
        <w:t>in</w:t>
      </w:r>
      <w:r>
        <w:tab/>
      </w:r>
      <w:r>
        <w:t>D</w:t>
      </w:r>
      <w:r>
        <w:rPr>
          <w:rFonts w:ascii="宋体" w:eastAsia="宋体" w:hint="eastAsia"/>
        </w:rPr>
        <w:t>．</w:t>
      </w:r>
      <w:r>
        <w:t>from 2</w:t>
      </w:r>
      <w:r>
        <w:rPr>
          <w:rFonts w:ascii="宋体" w:eastAsia="宋体" w:hint="eastAsia"/>
        </w:rPr>
        <w:t>.</w:t>
      </w:r>
      <w:r>
        <w:t>There's no empty table</w:t>
      </w:r>
      <w:r>
        <w:rPr>
          <w:rFonts w:ascii="宋体" w:eastAsia="宋体" w:hint="eastAsia"/>
        </w:rPr>
        <w:t>．</w:t>
      </w:r>
      <w:r>
        <w:t>Would you</w:t>
      </w:r>
      <w:r>
        <w:rPr>
          <w:spacing w:val="-20"/>
        </w:rPr>
        <w:t xml:space="preserve"> </w:t>
      </w:r>
      <w:r>
        <w:t>please</w:t>
      </w:r>
      <w:r>
        <w:rPr>
          <w:spacing w:val="-4"/>
        </w:rPr>
        <w:t xml:space="preserve"> </w:t>
      </w:r>
      <w:r>
        <w:t>share</w:t>
      </w:r>
      <w:r>
        <w:rPr>
          <w:u w:val="single"/>
        </w:rPr>
        <w:t xml:space="preserve"> </w:t>
      </w:r>
      <w:r>
        <w:rPr>
          <w:u w:val="single"/>
        </w:rPr>
        <w:tab/>
      </w:r>
      <w:r>
        <w:t>with me</w:t>
      </w:r>
      <w:r>
        <w:rPr>
          <w:rFonts w:ascii="宋体" w:eastAsia="宋体" w:hint="eastAsia"/>
        </w:rPr>
        <w:t>？（</w:t>
      </w:r>
      <w:r>
        <w:rPr>
          <w:rFonts w:ascii="宋体" w:eastAsia="宋体" w:hint="eastAsia"/>
          <w:spacing w:val="103"/>
        </w:rPr>
        <w:t xml:space="preserve"> </w:t>
      </w:r>
      <w:r>
        <w:rPr>
          <w:rFonts w:ascii="宋体" w:eastAsia="宋体" w:hint="eastAsia"/>
        </w:rPr>
        <w:t>）</w:t>
      </w:r>
    </w:p>
    <w:p>
      <w:pPr>
        <w:pStyle w:val="BodyText"/>
        <w:tabs>
          <w:tab w:val="left" w:pos="2520"/>
          <w:tab w:val="left" w:pos="3110"/>
          <w:tab w:val="left" w:pos="4620"/>
          <w:tab w:val="left" w:pos="6622"/>
        </w:tabs>
        <w:spacing w:before="1" w:line="242" w:lineRule="auto"/>
        <w:ind w:left="273" w:right="1452" w:firstLine="220"/>
        <w:rPr>
          <w:rFonts w:ascii="宋体" w:eastAsia="宋体" w:hint="eastAsia"/>
        </w:rPr>
      </w:pPr>
      <w:r>
        <w:t>A</w:t>
      </w:r>
      <w:r>
        <w:rPr>
          <w:rFonts w:ascii="宋体" w:eastAsia="宋体" w:hint="eastAsia"/>
        </w:rPr>
        <w:t>．</w:t>
      </w:r>
      <w:r>
        <w:t>you</w:t>
      </w:r>
      <w:r>
        <w:tab/>
      </w:r>
      <w:r>
        <w:t>B</w:t>
      </w:r>
      <w:r>
        <w:rPr>
          <w:rFonts w:ascii="宋体" w:eastAsia="宋体" w:hint="eastAsia"/>
        </w:rPr>
        <w:t>．</w:t>
      </w:r>
      <w:r>
        <w:t>your</w:t>
      </w:r>
      <w:r>
        <w:tab/>
      </w:r>
      <w:r>
        <w:t>C</w:t>
      </w:r>
      <w:r>
        <w:rPr>
          <w:rFonts w:ascii="宋体" w:eastAsia="宋体" w:hint="eastAsia"/>
        </w:rPr>
        <w:t>．</w:t>
      </w:r>
      <w:r>
        <w:t>yours</w:t>
      </w:r>
      <w:r>
        <w:tab/>
      </w:r>
      <w:r>
        <w:rPr>
          <w:spacing w:val="-1"/>
        </w:rPr>
        <w:t>D</w:t>
      </w:r>
      <w:r>
        <w:rPr>
          <w:rFonts w:ascii="宋体" w:eastAsia="宋体" w:hint="eastAsia"/>
          <w:spacing w:val="-1"/>
        </w:rPr>
        <w:t>．</w:t>
      </w:r>
      <w:r>
        <w:rPr>
          <w:spacing w:val="-1"/>
        </w:rPr>
        <w:t xml:space="preserve">yourself </w:t>
      </w:r>
      <w:r>
        <w:t>3</w:t>
      </w:r>
      <w:r>
        <w:rPr>
          <w:rFonts w:ascii="宋体" w:eastAsia="宋体" w:hint="eastAsia"/>
        </w:rPr>
        <w:t>.</w:t>
      </w:r>
      <w:r>
        <w:t>Mum</w:t>
      </w:r>
      <w:r>
        <w:rPr>
          <w:rFonts w:ascii="宋体" w:eastAsia="宋体" w:hint="eastAsia"/>
        </w:rPr>
        <w:t>，</w:t>
      </w:r>
      <w:r>
        <w:t>may I wear</w:t>
      </w:r>
      <w:r>
        <w:rPr>
          <w:spacing w:val="-8"/>
        </w:rPr>
        <w:t xml:space="preserve"> </w:t>
      </w:r>
      <w:r>
        <w:t>this</w:t>
      </w:r>
      <w:r>
        <w:rPr>
          <w:spacing w:val="-1"/>
        </w:rPr>
        <w:t xml:space="preserve"> </w:t>
      </w:r>
      <w:r>
        <w:t>new</w:t>
      </w:r>
      <w:r>
        <w:rPr>
          <w:u w:val="single"/>
        </w:rPr>
        <w:t xml:space="preserve"> </w:t>
      </w:r>
      <w:r>
        <w:rPr>
          <w:u w:val="single"/>
        </w:rPr>
        <w:tab/>
      </w:r>
      <w:r>
        <w:t>to the party tonight</w:t>
      </w:r>
      <w:r>
        <w:rPr>
          <w:rFonts w:ascii="宋体" w:eastAsia="宋体" w:hint="eastAsia"/>
        </w:rPr>
        <w:t>？（</w:t>
      </w:r>
      <w:r>
        <w:rPr>
          <w:rFonts w:ascii="宋体" w:eastAsia="宋体" w:hint="eastAsia"/>
          <w:spacing w:val="97"/>
        </w:rPr>
        <w:t xml:space="preserve"> </w:t>
      </w:r>
      <w:r>
        <w:rPr>
          <w:rFonts w:ascii="宋体" w:eastAsia="宋体" w:hint="eastAsia"/>
        </w:rPr>
        <w:t>）</w:t>
      </w:r>
    </w:p>
    <w:p>
      <w:pPr>
        <w:pStyle w:val="BodyText"/>
        <w:tabs>
          <w:tab w:val="left" w:pos="2520"/>
          <w:tab w:val="left" w:pos="3098"/>
          <w:tab w:val="left" w:pos="4620"/>
          <w:tab w:val="left" w:pos="6622"/>
        </w:tabs>
        <w:spacing w:line="244" w:lineRule="auto"/>
        <w:ind w:left="273" w:right="1810" w:firstLine="220"/>
        <w:rPr>
          <w:rFonts w:ascii="宋体" w:eastAsia="宋体" w:hint="eastAsia"/>
        </w:rPr>
      </w:pPr>
      <w:r>
        <w:t>A</w:t>
      </w:r>
      <w:r>
        <w:rPr>
          <w:rFonts w:ascii="宋体" w:eastAsia="宋体" w:hint="eastAsia"/>
        </w:rPr>
        <w:t>．</w:t>
      </w:r>
      <w:r>
        <w:t>skirt</w:t>
      </w:r>
      <w:r>
        <w:tab/>
      </w:r>
      <w:r>
        <w:t>B</w:t>
      </w:r>
      <w:r>
        <w:rPr>
          <w:rFonts w:ascii="宋体" w:eastAsia="宋体" w:hint="eastAsia"/>
        </w:rPr>
        <w:t>．</w:t>
      </w:r>
      <w:r>
        <w:t>balloon</w:t>
      </w:r>
      <w:r>
        <w:tab/>
      </w:r>
      <w:r>
        <w:t>C</w:t>
      </w:r>
      <w:r>
        <w:rPr>
          <w:rFonts w:ascii="宋体" w:eastAsia="宋体" w:hint="eastAsia"/>
        </w:rPr>
        <w:t>．</w:t>
      </w:r>
      <w:r>
        <w:t>fan</w:t>
      </w:r>
      <w:r>
        <w:tab/>
      </w:r>
      <w:r>
        <w:t>D</w:t>
      </w:r>
      <w:r>
        <w:rPr>
          <w:rFonts w:ascii="宋体" w:eastAsia="宋体" w:hint="eastAsia"/>
        </w:rPr>
        <w:t>．</w:t>
      </w:r>
      <w:r>
        <w:t xml:space="preserve">flag </w:t>
      </w:r>
      <w:r>
        <w:rPr>
          <w:w w:val="100"/>
        </w:rPr>
        <w:t>4</w:t>
      </w:r>
      <w:r>
        <w:rPr>
          <w:rFonts w:ascii="宋体" w:eastAsia="宋体" w:hint="eastAsia"/>
          <w:spacing w:val="-1"/>
          <w:w w:val="100"/>
        </w:rPr>
        <w:t>.</w:t>
      </w:r>
      <w:r>
        <w:rPr>
          <w:w w:val="100"/>
        </w:rPr>
        <w:t>My</w:t>
      </w:r>
      <w:r>
        <w:rPr>
          <w:spacing w:val="-5"/>
        </w:rPr>
        <w:t xml:space="preserve"> </w:t>
      </w:r>
      <w:r>
        <w:rPr>
          <w:spacing w:val="-1"/>
          <w:w w:val="100"/>
        </w:rPr>
        <w:t>f</w:t>
      </w:r>
      <w:r>
        <w:rPr>
          <w:w w:val="100"/>
        </w:rPr>
        <w:t>a</w:t>
      </w:r>
      <w:r>
        <w:rPr>
          <w:spacing w:val="-2"/>
          <w:w w:val="100"/>
        </w:rPr>
        <w:t>t</w:t>
      </w:r>
      <w:r>
        <w:rPr>
          <w:w w:val="100"/>
        </w:rPr>
        <w:t>her</w:t>
      </w:r>
      <w:r>
        <w:rPr>
          <w:spacing w:val="-1"/>
        </w:rPr>
        <w:t xml:space="preserve"> </w:t>
      </w:r>
      <w:r>
        <w:rPr>
          <w:spacing w:val="-2"/>
          <w:w w:val="100"/>
        </w:rPr>
        <w:t>i</w:t>
      </w:r>
      <w:r>
        <w:rPr>
          <w:w w:val="100"/>
        </w:rPr>
        <w:t>s</w:t>
      </w:r>
      <w:r>
        <w:rPr>
          <w:spacing w:val="0"/>
        </w:rPr>
        <w:t xml:space="preserve"> </w:t>
      </w:r>
      <w:r>
        <w:rPr>
          <w:spacing w:val="-3"/>
          <w:w w:val="100"/>
        </w:rPr>
        <w:t>v</w:t>
      </w:r>
      <w:r>
        <w:rPr>
          <w:w w:val="100"/>
        </w:rPr>
        <w:t>e</w:t>
      </w:r>
      <w:r>
        <w:rPr>
          <w:spacing w:val="0"/>
          <w:w w:val="100"/>
        </w:rPr>
        <w:t>r</w:t>
      </w:r>
      <w:r>
        <w:rPr>
          <w:w w:val="100"/>
        </w:rPr>
        <w:t>y</w:t>
      </w:r>
      <w:r>
        <w:rPr>
          <w:spacing w:val="-5"/>
        </w:rPr>
        <w:t xml:space="preserve"> </w:t>
      </w:r>
      <w:r>
        <w:rPr>
          <w:w w:val="100"/>
        </w:rPr>
        <w:t>bu</w:t>
      </w:r>
      <w:r>
        <w:rPr>
          <w:spacing w:val="0"/>
          <w:w w:val="100"/>
        </w:rPr>
        <w:t>s</w:t>
      </w:r>
      <w:r>
        <w:rPr>
          <w:spacing w:val="-4"/>
          <w:w w:val="100"/>
        </w:rPr>
        <w:t>y</w:t>
      </w:r>
      <w:r>
        <w:rPr>
          <w:rFonts w:ascii="宋体" w:eastAsia="宋体" w:hint="eastAsia"/>
          <w:spacing w:val="1"/>
          <w:w w:val="100"/>
        </w:rPr>
        <w:t>．</w:t>
      </w:r>
      <w:r>
        <w:rPr>
          <w:spacing w:val="0"/>
          <w:w w:val="100"/>
        </w:rPr>
        <w:t>H</w:t>
      </w:r>
      <w:r>
        <w:rPr>
          <w:spacing w:val="-1"/>
          <w:w w:val="100"/>
        </w:rPr>
        <w:t>e</w:t>
      </w:r>
      <w:r>
        <w:rPr>
          <w:w w:val="100"/>
          <w:u w:val="single"/>
        </w:rPr>
        <w:t xml:space="preserve"> </w:t>
      </w:r>
      <w:r>
        <w:rPr>
          <w:u w:val="single"/>
        </w:rPr>
        <w:tab/>
      </w:r>
      <w:r>
        <w:rPr>
          <w:w w:val="100"/>
        </w:rPr>
        <w:t>has</w:t>
      </w:r>
      <w:r>
        <w:rPr>
          <w:spacing w:val="-1"/>
        </w:rPr>
        <w:t xml:space="preserve"> </w:t>
      </w:r>
      <w:r>
        <w:rPr>
          <w:w w:val="100"/>
        </w:rPr>
        <w:t>sp</w:t>
      </w:r>
      <w:r>
        <w:rPr>
          <w:spacing w:val="-1"/>
          <w:w w:val="100"/>
        </w:rPr>
        <w:t>ar</w:t>
      </w:r>
      <w:r>
        <w:rPr>
          <w:w w:val="100"/>
        </w:rPr>
        <w:t>e</w:t>
      </w:r>
      <w:r>
        <w:rPr>
          <w:spacing w:val="-3"/>
        </w:rPr>
        <w:t xml:space="preserve"> </w:t>
      </w:r>
      <w:r>
        <w:rPr>
          <w:spacing w:val="-2"/>
          <w:w w:val="100"/>
        </w:rPr>
        <w:t>ti</w:t>
      </w:r>
      <w:r>
        <w:rPr>
          <w:spacing w:val="-4"/>
          <w:w w:val="100"/>
        </w:rPr>
        <w:t>m</w:t>
      </w:r>
      <w:r>
        <w:rPr>
          <w:spacing w:val="-1"/>
          <w:w w:val="100"/>
        </w:rPr>
        <w:t>e</w:t>
      </w:r>
      <w:r>
        <w:rPr>
          <w:rFonts w:ascii="宋体" w:eastAsia="宋体" w:hint="eastAsia"/>
          <w:spacing w:val="-106"/>
          <w:w w:val="100"/>
        </w:rPr>
        <w:t>．</w:t>
      </w:r>
      <w:r>
        <w:rPr>
          <w:rFonts w:ascii="宋体" w:eastAsia="宋体" w:hint="eastAsia"/>
          <w:w w:val="100"/>
        </w:rPr>
        <w:t xml:space="preserve">（ </w:t>
      </w:r>
      <w:r>
        <w:rPr>
          <w:rFonts w:ascii="宋体" w:eastAsia="宋体" w:hint="eastAsia"/>
        </w:rPr>
        <w:t xml:space="preserve"> </w:t>
      </w:r>
      <w:r>
        <w:rPr>
          <w:rFonts w:ascii="宋体" w:eastAsia="宋体" w:hint="eastAsia"/>
          <w:w w:val="100"/>
        </w:rPr>
        <w:t xml:space="preserve"> </w:t>
      </w:r>
      <w:r>
        <w:rPr>
          <w:rFonts w:ascii="宋体" w:eastAsia="宋体" w:hint="eastAsia"/>
          <w:spacing w:val="-2"/>
        </w:rPr>
        <w:t xml:space="preserve"> </w:t>
      </w:r>
      <w:r>
        <w:rPr>
          <w:rFonts w:ascii="宋体" w:eastAsia="宋体" w:hint="eastAsia"/>
          <w:w w:val="100"/>
        </w:rPr>
        <w:t>）</w:t>
      </w:r>
    </w:p>
    <w:p>
      <w:pPr>
        <w:pStyle w:val="BodyText"/>
        <w:tabs>
          <w:tab w:val="left" w:pos="2520"/>
          <w:tab w:val="left" w:pos="4620"/>
          <w:tab w:val="left" w:pos="6622"/>
        </w:tabs>
        <w:spacing w:line="244" w:lineRule="auto"/>
        <w:ind w:left="273" w:right="1243" w:firstLine="220"/>
        <w:rPr>
          <w:rFonts w:ascii="宋体" w:eastAsia="宋体" w:hint="eastAsia"/>
        </w:rPr>
      </w:pPr>
      <w:r>
        <w:t>A</w:t>
      </w:r>
      <w:r>
        <w:rPr>
          <w:rFonts w:ascii="宋体" w:eastAsia="宋体" w:hint="eastAsia"/>
        </w:rPr>
        <w:t>．</w:t>
      </w:r>
      <w:r>
        <w:t>always</w:t>
      </w:r>
      <w:r>
        <w:tab/>
      </w:r>
      <w:r>
        <w:t>B</w:t>
      </w:r>
      <w:r>
        <w:rPr>
          <w:rFonts w:ascii="宋体" w:eastAsia="宋体" w:hint="eastAsia"/>
        </w:rPr>
        <w:t>．</w:t>
      </w:r>
      <w:r>
        <w:t>usually</w:t>
      </w:r>
      <w:r>
        <w:tab/>
      </w:r>
      <w:r>
        <w:t>C</w:t>
      </w:r>
      <w:r>
        <w:rPr>
          <w:rFonts w:ascii="宋体" w:eastAsia="宋体" w:hint="eastAsia"/>
        </w:rPr>
        <w:t>．</w:t>
      </w:r>
      <w:r>
        <w:t>seldom</w:t>
      </w:r>
      <w:r>
        <w:tab/>
      </w:r>
      <w:r>
        <w:rPr>
          <w:spacing w:val="-1"/>
        </w:rPr>
        <w:t>D</w:t>
      </w:r>
      <w:r>
        <w:rPr>
          <w:rFonts w:ascii="宋体" w:eastAsia="宋体" w:hint="eastAsia"/>
          <w:spacing w:val="-1"/>
        </w:rPr>
        <w:t>．</w:t>
      </w:r>
      <w:r>
        <w:rPr>
          <w:spacing w:val="-1"/>
        </w:rPr>
        <w:t xml:space="preserve">sometimes </w:t>
      </w:r>
      <w:r>
        <w:t>5</w:t>
      </w:r>
      <w:r>
        <w:rPr>
          <w:rFonts w:ascii="宋体" w:eastAsia="宋体" w:hint="eastAsia"/>
        </w:rPr>
        <w:t>.﹣</w:t>
      </w:r>
      <w:r>
        <w:t>Must we take the underground to the</w:t>
      </w:r>
      <w:r>
        <w:rPr>
          <w:spacing w:val="-6"/>
        </w:rPr>
        <w:t xml:space="preserve"> </w:t>
      </w:r>
      <w:r>
        <w:t>airport</w:t>
      </w:r>
      <w:r>
        <w:rPr>
          <w:rFonts w:ascii="宋体" w:eastAsia="宋体" w:hint="eastAsia"/>
        </w:rPr>
        <w:t>？</w:t>
      </w:r>
    </w:p>
    <w:p>
      <w:pPr>
        <w:pStyle w:val="BodyText"/>
        <w:spacing w:line="265" w:lineRule="exact"/>
        <w:ind w:left="494"/>
        <w:rPr>
          <w:rFonts w:ascii="宋体" w:eastAsia="宋体" w:hint="eastAsia"/>
        </w:rPr>
      </w:pPr>
      <w:r>
        <w:rPr>
          <w:rFonts w:ascii="宋体" w:eastAsia="宋体" w:hint="eastAsia"/>
          <w:w w:val="100"/>
        </w:rPr>
        <w:t>﹣</w:t>
      </w:r>
      <w:r>
        <w:rPr>
          <w:spacing w:val="-21"/>
          <w:w w:val="100"/>
        </w:rPr>
        <w:t>Y</w:t>
      </w:r>
      <w:r>
        <w:rPr>
          <w:w w:val="100"/>
        </w:rPr>
        <w:t>e</w:t>
      </w:r>
      <w:r>
        <w:rPr>
          <w:spacing w:val="-4"/>
          <w:w w:val="100"/>
        </w:rPr>
        <w:t>s</w:t>
      </w:r>
      <w:r>
        <w:rPr>
          <w:rFonts w:ascii="宋体" w:eastAsia="宋体" w:hint="eastAsia"/>
          <w:w w:val="100"/>
        </w:rPr>
        <w:t>，</w:t>
      </w:r>
      <w:r>
        <w:rPr>
          <w:spacing w:val="-2"/>
          <w:w w:val="100"/>
        </w:rPr>
        <w:t>w</w:t>
      </w:r>
      <w:r>
        <w:rPr>
          <w:spacing w:val="-1"/>
          <w:w w:val="100"/>
        </w:rPr>
        <w:t>e</w:t>
      </w:r>
      <w:r>
        <w:rPr>
          <w:w w:val="100"/>
          <w:u w:val="single"/>
        </w:rPr>
        <w:t xml:space="preserve"> </w:t>
      </w:r>
      <w:r>
        <w:rPr>
          <w:u w:val="single"/>
        </w:rPr>
        <w:t xml:space="preserve">  </w:t>
      </w:r>
      <w:r>
        <w:rPr>
          <w:spacing w:val="-2"/>
          <w:u w:val="single"/>
        </w:rPr>
        <w:t xml:space="preserve"> </w:t>
      </w:r>
      <w:r>
        <w:rPr>
          <w:rFonts w:ascii="宋体" w:eastAsia="宋体" w:hint="eastAsia"/>
          <w:w w:val="100"/>
        </w:rPr>
        <w:t>．</w:t>
      </w:r>
      <w:r>
        <w:rPr>
          <w:w w:val="100"/>
        </w:rPr>
        <w:t>T</w:t>
      </w:r>
      <w:r>
        <w:rPr>
          <w:spacing w:val="-2"/>
          <w:w w:val="100"/>
        </w:rPr>
        <w:t>h</w:t>
      </w:r>
      <w:r>
        <w:rPr>
          <w:w w:val="100"/>
        </w:rPr>
        <w:t>e</w:t>
      </w:r>
      <w:r>
        <w:t xml:space="preserve"> </w:t>
      </w:r>
      <w:r>
        <w:rPr>
          <w:spacing w:val="-2"/>
          <w:w w:val="100"/>
        </w:rPr>
        <w:t>t</w:t>
      </w:r>
      <w:r>
        <w:rPr>
          <w:spacing w:val="-1"/>
          <w:w w:val="100"/>
        </w:rPr>
        <w:t>r</w:t>
      </w:r>
      <w:r>
        <w:rPr>
          <w:w w:val="100"/>
        </w:rPr>
        <w:t>a</w:t>
      </w:r>
      <w:r>
        <w:rPr>
          <w:spacing w:val="-6"/>
          <w:w w:val="100"/>
        </w:rPr>
        <w:t>f</w:t>
      </w:r>
      <w:r>
        <w:rPr>
          <w:spacing w:val="-1"/>
          <w:w w:val="100"/>
        </w:rPr>
        <w:t>f</w:t>
      </w:r>
      <w:r>
        <w:rPr>
          <w:spacing w:val="-2"/>
          <w:w w:val="100"/>
        </w:rPr>
        <w:t>i</w:t>
      </w:r>
      <w:r>
        <w:rPr>
          <w:w w:val="100"/>
        </w:rPr>
        <w:t>c</w:t>
      </w:r>
      <w:r>
        <w:t xml:space="preserve"> </w:t>
      </w:r>
      <w:r>
        <w:rPr>
          <w:w w:val="100"/>
        </w:rPr>
        <w:t>is</w:t>
      </w:r>
      <w:r>
        <w:t xml:space="preserve"> </w:t>
      </w:r>
      <w:r>
        <w:rPr>
          <w:spacing w:val="-3"/>
          <w:w w:val="100"/>
        </w:rPr>
        <w:t>v</w:t>
      </w:r>
      <w:r>
        <w:rPr>
          <w:w w:val="100"/>
        </w:rPr>
        <w:t>e</w:t>
      </w:r>
      <w:r>
        <w:rPr>
          <w:spacing w:val="0"/>
          <w:w w:val="100"/>
        </w:rPr>
        <w:t>r</w:t>
      </w:r>
      <w:r>
        <w:rPr>
          <w:w w:val="100"/>
        </w:rPr>
        <w:t>y</w:t>
      </w:r>
      <w:r>
        <w:rPr>
          <w:spacing w:val="-5"/>
        </w:rPr>
        <w:t xml:space="preserve"> </w:t>
      </w:r>
      <w:r>
        <w:rPr>
          <w:w w:val="100"/>
        </w:rPr>
        <w:t>heavy</w:t>
      </w:r>
      <w:r>
        <w:rPr>
          <w:spacing w:val="-3"/>
        </w:rPr>
        <w:t xml:space="preserve"> </w:t>
      </w:r>
      <w:r>
        <w:rPr>
          <w:w w:val="100"/>
        </w:rPr>
        <w:t>no</w:t>
      </w:r>
      <w:r>
        <w:rPr>
          <w:spacing w:val="-1"/>
          <w:w w:val="100"/>
        </w:rPr>
        <w:t>w</w:t>
      </w:r>
      <w:r>
        <w:rPr>
          <w:rFonts w:ascii="宋体" w:eastAsia="宋体" w:hint="eastAsia"/>
          <w:spacing w:val="-106"/>
          <w:w w:val="100"/>
        </w:rPr>
        <w:t>．</w:t>
      </w:r>
      <w:r>
        <w:rPr>
          <w:rFonts w:ascii="宋体" w:eastAsia="宋体" w:hint="eastAsia"/>
          <w:w w:val="100"/>
        </w:rPr>
        <w:t xml:space="preserve">（ </w:t>
      </w:r>
      <w:r>
        <w:rPr>
          <w:rFonts w:ascii="宋体" w:eastAsia="宋体" w:hint="eastAsia"/>
        </w:rPr>
        <w:t xml:space="preserve"> </w:t>
      </w:r>
      <w:r>
        <w:rPr>
          <w:rFonts w:ascii="宋体" w:eastAsia="宋体" w:hint="eastAsia"/>
          <w:w w:val="100"/>
        </w:rPr>
        <w:t xml:space="preserve"> </w:t>
      </w:r>
      <w:r>
        <w:rPr>
          <w:rFonts w:ascii="宋体" w:eastAsia="宋体" w:hint="eastAsia"/>
          <w:spacing w:val="0"/>
        </w:rPr>
        <w:t xml:space="preserve"> </w:t>
      </w:r>
      <w:r>
        <w:rPr>
          <w:rFonts w:ascii="宋体" w:eastAsia="宋体" w:hint="eastAsia"/>
          <w:w w:val="100"/>
        </w:rPr>
        <w:t>）</w:t>
      </w:r>
    </w:p>
    <w:p>
      <w:pPr>
        <w:pStyle w:val="BodyText"/>
        <w:tabs>
          <w:tab w:val="left" w:pos="1048"/>
          <w:tab w:val="left" w:pos="2520"/>
          <w:tab w:val="left" w:pos="4620"/>
          <w:tab w:val="left" w:pos="6622"/>
        </w:tabs>
        <w:spacing w:line="242" w:lineRule="auto"/>
        <w:ind w:left="273" w:right="1614" w:firstLine="220"/>
        <w:rPr>
          <w:rFonts w:ascii="宋体" w:eastAsia="宋体" w:hint="eastAsia"/>
        </w:rPr>
      </w:pPr>
      <w:r>
        <w:t>A</w:t>
      </w:r>
      <w:r>
        <w:rPr>
          <w:rFonts w:ascii="宋体" w:eastAsia="宋体" w:hint="eastAsia"/>
        </w:rPr>
        <w:t>．</w:t>
      </w:r>
      <w:r>
        <w:t>must</w:t>
      </w:r>
      <w:r>
        <w:tab/>
      </w:r>
      <w:r>
        <w:t>B</w:t>
      </w:r>
      <w:r>
        <w:rPr>
          <w:rFonts w:ascii="宋体" w:eastAsia="宋体" w:hint="eastAsia"/>
        </w:rPr>
        <w:t>．</w:t>
      </w:r>
      <w:r>
        <w:t>can</w:t>
      </w:r>
      <w:r>
        <w:tab/>
      </w:r>
      <w:r>
        <w:t>C</w:t>
      </w:r>
      <w:r>
        <w:rPr>
          <w:rFonts w:ascii="宋体" w:eastAsia="宋体" w:hint="eastAsia"/>
        </w:rPr>
        <w:t>．</w:t>
      </w:r>
      <w:r>
        <w:t>may</w:t>
      </w:r>
      <w:r>
        <w:tab/>
      </w:r>
      <w:r>
        <w:rPr>
          <w:spacing w:val="-1"/>
        </w:rPr>
        <w:t>D</w:t>
      </w:r>
      <w:r>
        <w:rPr>
          <w:rFonts w:ascii="宋体" w:eastAsia="宋体" w:hint="eastAsia"/>
          <w:spacing w:val="-1"/>
        </w:rPr>
        <w:t>．</w:t>
      </w:r>
      <w:r>
        <w:rPr>
          <w:spacing w:val="-1"/>
        </w:rPr>
        <w:t xml:space="preserve">would </w:t>
      </w:r>
      <w:r>
        <w:rPr>
          <w:w w:val="100"/>
        </w:rPr>
        <w:t>6</w:t>
      </w:r>
      <w:r>
        <w:rPr>
          <w:rFonts w:ascii="宋体" w:eastAsia="宋体" w:hint="eastAsia"/>
          <w:spacing w:val="-3"/>
          <w:w w:val="100"/>
        </w:rPr>
        <w:t>.</w:t>
      </w:r>
      <w:r>
        <w:rPr>
          <w:spacing w:val="0"/>
          <w:w w:val="100"/>
        </w:rPr>
        <w:t>J</w:t>
      </w:r>
      <w:r>
        <w:rPr>
          <w:spacing w:val="-2"/>
          <w:w w:val="100"/>
        </w:rPr>
        <w:t>i</w:t>
      </w:r>
      <w:r>
        <w:rPr>
          <w:spacing w:val="-4"/>
          <w:w w:val="100"/>
        </w:rPr>
        <w:t>m</w:t>
      </w:r>
      <w:r>
        <w:rPr>
          <w:w w:val="100"/>
          <w:u w:val="single"/>
        </w:rPr>
        <w:t xml:space="preserve"> </w:t>
      </w:r>
      <w:r>
        <w:rPr>
          <w:u w:val="single"/>
        </w:rPr>
        <w:tab/>
      </w:r>
      <w:r>
        <w:rPr>
          <w:spacing w:val="-2"/>
          <w:w w:val="100"/>
        </w:rPr>
        <w:t>t</w:t>
      </w:r>
      <w:r>
        <w:rPr>
          <w:w w:val="100"/>
        </w:rPr>
        <w:t>o</w:t>
      </w:r>
      <w:r>
        <w:t xml:space="preserve"> </w:t>
      </w:r>
      <w:r>
        <w:rPr>
          <w:w w:val="100"/>
        </w:rPr>
        <w:t>hosp</w:t>
      </w:r>
      <w:r>
        <w:rPr>
          <w:spacing w:val="-2"/>
          <w:w w:val="100"/>
        </w:rPr>
        <w:t>it</w:t>
      </w:r>
      <w:r>
        <w:rPr>
          <w:w w:val="100"/>
        </w:rPr>
        <w:t>al</w:t>
      </w:r>
      <w:r>
        <w:rPr>
          <w:spacing w:val="-1"/>
        </w:rPr>
        <w:t xml:space="preserve"> </w:t>
      </w:r>
      <w:r>
        <w:rPr>
          <w:w w:val="100"/>
        </w:rPr>
        <w:t>at</w:t>
      </w:r>
      <w:r>
        <w:rPr>
          <w:spacing w:val="-1"/>
        </w:rPr>
        <w:t xml:space="preserve"> </w:t>
      </w:r>
      <w:r>
        <w:rPr>
          <w:w w:val="100"/>
        </w:rPr>
        <w:t>once</w:t>
      </w:r>
      <w:r>
        <w:rPr>
          <w:spacing w:val="-3"/>
        </w:rPr>
        <w:t xml:space="preserve"> </w:t>
      </w:r>
      <w:r>
        <w:rPr>
          <w:w w:val="100"/>
        </w:rPr>
        <w:t>a</w:t>
      </w:r>
      <w:r>
        <w:rPr>
          <w:spacing w:val="-1"/>
          <w:w w:val="100"/>
        </w:rPr>
        <w:t>f</w:t>
      </w:r>
      <w:r>
        <w:rPr>
          <w:spacing w:val="-2"/>
          <w:w w:val="100"/>
        </w:rPr>
        <w:t>t</w:t>
      </w:r>
      <w:r>
        <w:rPr>
          <w:w w:val="100"/>
        </w:rPr>
        <w:t>er</w:t>
      </w:r>
      <w:r>
        <w:rPr>
          <w:spacing w:val="-1"/>
        </w:rPr>
        <w:t xml:space="preserve"> </w:t>
      </w:r>
      <w:r>
        <w:rPr>
          <w:w w:val="100"/>
        </w:rPr>
        <w:t>he</w:t>
      </w:r>
      <w:r>
        <w:t xml:space="preserve"> </w:t>
      </w:r>
      <w:r>
        <w:rPr>
          <w:w w:val="100"/>
        </w:rPr>
        <w:t>got</w:t>
      </w:r>
      <w:r>
        <w:rPr>
          <w:spacing w:val="-1"/>
        </w:rPr>
        <w:t xml:space="preserve"> </w:t>
      </w:r>
      <w:r>
        <w:rPr>
          <w:w w:val="100"/>
        </w:rPr>
        <w:t>hu</w:t>
      </w:r>
      <w:r>
        <w:rPr>
          <w:spacing w:val="-1"/>
          <w:w w:val="100"/>
        </w:rPr>
        <w:t>rt</w:t>
      </w:r>
      <w:r>
        <w:rPr>
          <w:rFonts w:ascii="宋体" w:eastAsia="宋体" w:hint="eastAsia"/>
          <w:spacing w:val="-106"/>
          <w:w w:val="100"/>
        </w:rPr>
        <w:t>．</w:t>
      </w:r>
      <w:r>
        <w:rPr>
          <w:rFonts w:ascii="宋体" w:eastAsia="宋体" w:hint="eastAsia"/>
          <w:spacing w:val="-3"/>
          <w:w w:val="100"/>
        </w:rPr>
        <w:t>（</w:t>
      </w:r>
      <w:r>
        <w:rPr>
          <w:rFonts w:ascii="宋体" w:eastAsia="宋体" w:hint="eastAsia"/>
          <w:w w:val="100"/>
        </w:rPr>
        <w:t xml:space="preserve"> </w:t>
      </w:r>
      <w:r>
        <w:rPr>
          <w:rFonts w:ascii="宋体" w:eastAsia="宋体" w:hint="eastAsia"/>
        </w:rPr>
        <w:t xml:space="preserve"> </w:t>
      </w:r>
      <w:r>
        <w:rPr>
          <w:rFonts w:ascii="宋体" w:eastAsia="宋体" w:hint="eastAsia"/>
          <w:w w:val="100"/>
        </w:rPr>
        <w:t xml:space="preserve"> </w:t>
      </w:r>
      <w:r>
        <w:rPr>
          <w:rFonts w:ascii="宋体" w:eastAsia="宋体" w:hint="eastAsia"/>
          <w:spacing w:val="-2"/>
        </w:rPr>
        <w:t xml:space="preserve"> </w:t>
      </w:r>
      <w:r>
        <w:rPr>
          <w:rFonts w:ascii="宋体" w:eastAsia="宋体" w:hint="eastAsia"/>
          <w:w w:val="100"/>
        </w:rPr>
        <w:t>）</w:t>
      </w:r>
    </w:p>
    <w:p>
      <w:pPr>
        <w:pStyle w:val="BodyText"/>
        <w:tabs>
          <w:tab w:val="left" w:pos="4620"/>
        </w:tabs>
        <w:spacing w:before="1"/>
        <w:ind w:left="494"/>
      </w:pPr>
      <w:r>
        <w:t>A</w:t>
      </w:r>
      <w:r>
        <w:rPr>
          <w:rFonts w:ascii="宋体" w:eastAsia="宋体" w:hint="eastAsia"/>
        </w:rPr>
        <w:t>．</w:t>
      </w:r>
      <w:r>
        <w:t>sent</w:t>
      </w:r>
      <w:r>
        <w:tab/>
      </w:r>
      <w:r>
        <w:t>B</w:t>
      </w:r>
      <w:r>
        <w:rPr>
          <w:rFonts w:ascii="宋体" w:eastAsia="宋体" w:hint="eastAsia"/>
        </w:rPr>
        <w:t>．</w:t>
      </w:r>
      <w:r>
        <w:t>is sent</w:t>
      </w:r>
    </w:p>
    <w:p>
      <w:pPr>
        <w:pStyle w:val="BodyText"/>
        <w:tabs>
          <w:tab w:val="left" w:pos="4620"/>
        </w:tabs>
        <w:spacing w:before="2"/>
        <w:ind w:left="494"/>
      </w:pPr>
      <w:r>
        <w:t>C</w:t>
      </w:r>
      <w:r>
        <w:rPr>
          <w:rFonts w:ascii="宋体" w:eastAsia="宋体" w:hint="eastAsia"/>
        </w:rPr>
        <w:t>．</w:t>
      </w:r>
      <w:r>
        <w:t>will</w:t>
      </w:r>
      <w:r>
        <w:rPr>
          <w:spacing w:val="-2"/>
        </w:rPr>
        <w:t xml:space="preserve"> </w:t>
      </w:r>
      <w:r>
        <w:t>be</w:t>
      </w:r>
      <w:r>
        <w:rPr>
          <w:spacing w:val="-1"/>
        </w:rPr>
        <w:t xml:space="preserve"> </w:t>
      </w:r>
      <w:r>
        <w:t>sent</w:t>
      </w:r>
      <w:r>
        <w:tab/>
      </w:r>
      <w:r>
        <w:t>D</w:t>
      </w:r>
      <w:r>
        <w:rPr>
          <w:rFonts w:ascii="宋体" w:eastAsia="宋体" w:hint="eastAsia"/>
        </w:rPr>
        <w:t>．</w:t>
      </w:r>
      <w:r>
        <w:t>was</w:t>
      </w:r>
      <w:r>
        <w:rPr>
          <w:spacing w:val="-1"/>
        </w:rPr>
        <w:t xml:space="preserve"> </w:t>
      </w:r>
      <w:r>
        <w:t>sent</w:t>
      </w:r>
    </w:p>
    <w:p>
      <w:pPr>
        <w:pStyle w:val="ListParagraph"/>
        <w:numPr>
          <w:ilvl w:val="0"/>
          <w:numId w:val="2"/>
        </w:numPr>
        <w:tabs>
          <w:tab w:val="left" w:pos="486"/>
          <w:tab w:val="left" w:pos="1895"/>
        </w:tabs>
        <w:spacing w:before="5" w:after="0" w:line="240" w:lineRule="auto"/>
        <w:ind w:left="494" w:right="0" w:hanging="221"/>
        <w:jc w:val="left"/>
        <w:rPr>
          <w:rFonts w:ascii="宋体" w:eastAsia="宋体" w:hint="eastAsia"/>
          <w:sz w:val="21"/>
        </w:rPr>
      </w:pPr>
      <w:r>
        <w:rPr>
          <w:w w:val="100"/>
          <w:sz w:val="21"/>
        </w:rPr>
        <w:t>T</w:t>
      </w:r>
      <w:r>
        <w:rPr>
          <w:spacing w:val="-2"/>
          <w:w w:val="100"/>
          <w:sz w:val="21"/>
        </w:rPr>
        <w:t>h</w:t>
      </w:r>
      <w:r>
        <w:rPr>
          <w:w w:val="100"/>
          <w:sz w:val="21"/>
        </w:rPr>
        <w:t>e</w:t>
      </w:r>
      <w:r>
        <w:rPr>
          <w:sz w:val="21"/>
        </w:rPr>
        <w:t xml:space="preserve"> </w:t>
      </w:r>
      <w:r>
        <w:rPr>
          <w:w w:val="100"/>
          <w:sz w:val="21"/>
        </w:rPr>
        <w:t>p</w:t>
      </w:r>
      <w:r>
        <w:rPr>
          <w:spacing w:val="-1"/>
          <w:w w:val="100"/>
          <w:sz w:val="21"/>
        </w:rPr>
        <w:t>r</w:t>
      </w:r>
      <w:r>
        <w:rPr>
          <w:w w:val="100"/>
          <w:sz w:val="21"/>
        </w:rPr>
        <w:t>e</w:t>
      </w:r>
      <w:r>
        <w:rPr>
          <w:spacing w:val="-1"/>
          <w:w w:val="100"/>
          <w:sz w:val="21"/>
        </w:rPr>
        <w:t>s</w:t>
      </w:r>
      <w:r>
        <w:rPr>
          <w:w w:val="100"/>
          <w:sz w:val="21"/>
        </w:rPr>
        <w:t>en</w:t>
      </w:r>
      <w:r>
        <w:rPr>
          <w:spacing w:val="-2"/>
          <w:w w:val="100"/>
          <w:sz w:val="21"/>
        </w:rPr>
        <w:t>t</w:t>
      </w:r>
      <w:r>
        <w:rPr>
          <w:w w:val="100"/>
          <w:sz w:val="21"/>
        </w:rPr>
        <w:t>e</w:t>
      </w:r>
      <w:r>
        <w:rPr>
          <w:spacing w:val="-1"/>
          <w:w w:val="100"/>
          <w:sz w:val="21"/>
        </w:rPr>
        <w:t>r</w:t>
      </w:r>
      <w:r>
        <w:rPr>
          <w:w w:val="100"/>
          <w:sz w:val="21"/>
          <w:u w:val="single"/>
        </w:rPr>
        <w:t xml:space="preserve"> </w:t>
      </w:r>
      <w:r>
        <w:rPr>
          <w:sz w:val="21"/>
          <w:u w:val="single"/>
        </w:rPr>
        <w:tab/>
      </w:r>
      <w:r>
        <w:rPr>
          <w:w w:val="100"/>
          <w:sz w:val="21"/>
        </w:rPr>
        <w:t>an</w:t>
      </w:r>
      <w:r>
        <w:rPr>
          <w:sz w:val="21"/>
        </w:rPr>
        <w:t xml:space="preserve"> </w:t>
      </w:r>
      <w:r>
        <w:rPr>
          <w:spacing w:val="-2"/>
          <w:w w:val="100"/>
          <w:sz w:val="21"/>
        </w:rPr>
        <w:t>i</w:t>
      </w:r>
      <w:r>
        <w:rPr>
          <w:w w:val="100"/>
          <w:sz w:val="21"/>
        </w:rPr>
        <w:t>n</w:t>
      </w:r>
      <w:r>
        <w:rPr>
          <w:spacing w:val="-2"/>
          <w:w w:val="100"/>
          <w:sz w:val="21"/>
        </w:rPr>
        <w:t>t</w:t>
      </w:r>
      <w:r>
        <w:rPr>
          <w:w w:val="100"/>
          <w:sz w:val="21"/>
        </w:rPr>
        <w:t>e</w:t>
      </w:r>
      <w:r>
        <w:rPr>
          <w:spacing w:val="-1"/>
          <w:w w:val="100"/>
          <w:sz w:val="21"/>
        </w:rPr>
        <w:t>r</w:t>
      </w:r>
      <w:r>
        <w:rPr>
          <w:spacing w:val="-3"/>
          <w:w w:val="100"/>
          <w:sz w:val="21"/>
        </w:rPr>
        <w:t>v</w:t>
      </w:r>
      <w:r>
        <w:rPr>
          <w:spacing w:val="-2"/>
          <w:w w:val="100"/>
          <w:sz w:val="21"/>
        </w:rPr>
        <w:t>i</w:t>
      </w:r>
      <w:r>
        <w:rPr>
          <w:w w:val="100"/>
          <w:sz w:val="21"/>
        </w:rPr>
        <w:t>ew</w:t>
      </w:r>
      <w:r>
        <w:rPr>
          <w:spacing w:val="-2"/>
          <w:sz w:val="21"/>
        </w:rPr>
        <w:t xml:space="preserve"> </w:t>
      </w:r>
      <w:r>
        <w:rPr>
          <w:spacing w:val="-2"/>
          <w:w w:val="100"/>
          <w:sz w:val="21"/>
        </w:rPr>
        <w:t>wit</w:t>
      </w:r>
      <w:r>
        <w:rPr>
          <w:w w:val="100"/>
          <w:sz w:val="21"/>
        </w:rPr>
        <w:t>h</w:t>
      </w:r>
      <w:r>
        <w:rPr>
          <w:sz w:val="21"/>
        </w:rPr>
        <w:t xml:space="preserve"> </w:t>
      </w:r>
      <w:r>
        <w:rPr>
          <w:w w:val="100"/>
          <w:sz w:val="21"/>
        </w:rPr>
        <w:t>our</w:t>
      </w:r>
      <w:r>
        <w:rPr>
          <w:spacing w:val="-1"/>
          <w:sz w:val="21"/>
        </w:rPr>
        <w:t xml:space="preserve"> </w:t>
      </w:r>
      <w:r>
        <w:rPr>
          <w:spacing w:val="-4"/>
          <w:w w:val="100"/>
          <w:sz w:val="21"/>
        </w:rPr>
        <w:t>m</w:t>
      </w:r>
      <w:r>
        <w:rPr>
          <w:w w:val="100"/>
          <w:sz w:val="21"/>
        </w:rPr>
        <w:t>on</w:t>
      </w:r>
      <w:r>
        <w:rPr>
          <w:spacing w:val="-2"/>
          <w:w w:val="100"/>
          <w:sz w:val="21"/>
        </w:rPr>
        <w:t>it</w:t>
      </w:r>
      <w:r>
        <w:rPr>
          <w:w w:val="100"/>
          <w:sz w:val="21"/>
        </w:rPr>
        <w:t>or</w:t>
      </w:r>
      <w:r>
        <w:rPr>
          <w:spacing w:val="-1"/>
          <w:sz w:val="21"/>
        </w:rPr>
        <w:t xml:space="preserve"> </w:t>
      </w:r>
      <w:r>
        <w:rPr>
          <w:w w:val="100"/>
          <w:sz w:val="21"/>
        </w:rPr>
        <w:t>at</w:t>
      </w:r>
      <w:r>
        <w:rPr>
          <w:spacing w:val="0"/>
          <w:sz w:val="21"/>
        </w:rPr>
        <w:t xml:space="preserve"> </w:t>
      </w:r>
      <w:r>
        <w:rPr>
          <w:spacing w:val="-2"/>
          <w:w w:val="100"/>
          <w:sz w:val="21"/>
        </w:rPr>
        <w:t>t</w:t>
      </w:r>
      <w:r>
        <w:rPr>
          <w:w w:val="100"/>
          <w:sz w:val="21"/>
        </w:rPr>
        <w:t>h</w:t>
      </w:r>
      <w:r>
        <w:rPr>
          <w:spacing w:val="-2"/>
          <w:w w:val="100"/>
          <w:sz w:val="21"/>
        </w:rPr>
        <w:t>i</w:t>
      </w:r>
      <w:r>
        <w:rPr>
          <w:w w:val="100"/>
          <w:sz w:val="21"/>
        </w:rPr>
        <w:t>s</w:t>
      </w:r>
      <w:r>
        <w:rPr>
          <w:sz w:val="21"/>
        </w:rPr>
        <w:t xml:space="preserve"> </w:t>
      </w:r>
      <w:r>
        <w:rPr>
          <w:w w:val="100"/>
          <w:sz w:val="21"/>
        </w:rPr>
        <w:t>t</w:t>
      </w:r>
      <w:r>
        <w:rPr>
          <w:spacing w:val="-2"/>
          <w:w w:val="100"/>
          <w:sz w:val="21"/>
        </w:rPr>
        <w:t>i</w:t>
      </w:r>
      <w:r>
        <w:rPr>
          <w:spacing w:val="-4"/>
          <w:w w:val="100"/>
          <w:sz w:val="21"/>
        </w:rPr>
        <w:t>m</w:t>
      </w:r>
      <w:r>
        <w:rPr>
          <w:w w:val="100"/>
          <w:sz w:val="21"/>
        </w:rPr>
        <w:t>e</w:t>
      </w:r>
      <w:r>
        <w:rPr>
          <w:spacing w:val="1"/>
          <w:sz w:val="21"/>
        </w:rPr>
        <w:t xml:space="preserve"> </w:t>
      </w:r>
      <w:r>
        <w:rPr>
          <w:spacing w:val="-3"/>
          <w:w w:val="100"/>
          <w:sz w:val="21"/>
        </w:rPr>
        <w:t>y</w:t>
      </w:r>
      <w:r>
        <w:rPr>
          <w:w w:val="100"/>
          <w:sz w:val="21"/>
        </w:rPr>
        <w:t>e</w:t>
      </w:r>
      <w:r>
        <w:rPr>
          <w:spacing w:val="-1"/>
          <w:w w:val="100"/>
          <w:sz w:val="21"/>
        </w:rPr>
        <w:t>s</w:t>
      </w:r>
      <w:r>
        <w:rPr>
          <w:spacing w:val="-2"/>
          <w:w w:val="100"/>
          <w:sz w:val="21"/>
        </w:rPr>
        <w:t>t</w:t>
      </w:r>
      <w:r>
        <w:rPr>
          <w:w w:val="100"/>
          <w:sz w:val="21"/>
        </w:rPr>
        <w:t>e</w:t>
      </w:r>
      <w:r>
        <w:rPr>
          <w:spacing w:val="-1"/>
          <w:w w:val="100"/>
          <w:sz w:val="21"/>
        </w:rPr>
        <w:t>r</w:t>
      </w:r>
      <w:r>
        <w:rPr>
          <w:w w:val="100"/>
          <w:sz w:val="21"/>
        </w:rPr>
        <w:t>d</w:t>
      </w:r>
      <w:r>
        <w:rPr>
          <w:spacing w:val="1"/>
          <w:w w:val="100"/>
          <w:sz w:val="21"/>
        </w:rPr>
        <w:t>a</w:t>
      </w:r>
      <w:r>
        <w:rPr>
          <w:spacing w:val="-4"/>
          <w:w w:val="100"/>
          <w:sz w:val="21"/>
        </w:rPr>
        <w:t>y</w:t>
      </w:r>
      <w:r>
        <w:rPr>
          <w:rFonts w:ascii="宋体" w:eastAsia="宋体" w:hint="eastAsia"/>
          <w:spacing w:val="-106"/>
          <w:w w:val="100"/>
          <w:sz w:val="21"/>
        </w:rPr>
        <w:t>．</w:t>
      </w:r>
      <w:r>
        <w:rPr>
          <w:rFonts w:ascii="宋体" w:eastAsia="宋体" w:hint="eastAsia"/>
          <w:w w:val="100"/>
          <w:sz w:val="21"/>
        </w:rPr>
        <w:t xml:space="preserve">（ </w:t>
      </w:r>
      <w:r>
        <w:rPr>
          <w:rFonts w:ascii="宋体" w:eastAsia="宋体" w:hint="eastAsia"/>
          <w:sz w:val="21"/>
        </w:rPr>
        <w:t xml:space="preserve"> </w:t>
      </w:r>
      <w:r>
        <w:rPr>
          <w:rFonts w:ascii="宋体" w:eastAsia="宋体" w:hint="eastAsia"/>
          <w:w w:val="100"/>
          <w:sz w:val="21"/>
        </w:rPr>
        <w:t xml:space="preserve"> </w:t>
      </w:r>
      <w:r>
        <w:rPr>
          <w:rFonts w:ascii="宋体" w:eastAsia="宋体" w:hint="eastAsia"/>
          <w:sz w:val="21"/>
        </w:rPr>
        <w:t xml:space="preserve"> </w:t>
      </w:r>
      <w:r>
        <w:rPr>
          <w:rFonts w:ascii="宋体" w:eastAsia="宋体" w:hint="eastAsia"/>
          <w:w w:val="100"/>
          <w:sz w:val="21"/>
        </w:rPr>
        <w:t>）</w:t>
      </w:r>
    </w:p>
    <w:p>
      <w:pPr>
        <w:pStyle w:val="BodyText"/>
        <w:tabs>
          <w:tab w:val="left" w:pos="2520"/>
          <w:tab w:val="left" w:pos="4620"/>
          <w:tab w:val="left" w:pos="6622"/>
        </w:tabs>
        <w:spacing w:before="2"/>
        <w:ind w:left="494"/>
      </w:pPr>
      <w:r>
        <w:t>A</w:t>
      </w:r>
      <w:r>
        <w:rPr>
          <w:rFonts w:ascii="宋体" w:eastAsia="宋体" w:hint="eastAsia"/>
        </w:rPr>
        <w:t>．</w:t>
      </w:r>
      <w:r>
        <w:t>did</w:t>
      </w:r>
      <w:r>
        <w:tab/>
      </w:r>
      <w:r>
        <w:t>B</w:t>
      </w:r>
      <w:r>
        <w:rPr>
          <w:rFonts w:ascii="宋体" w:eastAsia="宋体" w:hint="eastAsia"/>
        </w:rPr>
        <w:t>．</w:t>
      </w:r>
      <w:r>
        <w:t>was</w:t>
      </w:r>
      <w:r>
        <w:rPr>
          <w:spacing w:val="-2"/>
        </w:rPr>
        <w:t xml:space="preserve"> </w:t>
      </w:r>
      <w:r>
        <w:t>doing</w:t>
      </w:r>
      <w:r>
        <w:tab/>
      </w:r>
      <w:r>
        <w:t>C</w:t>
      </w:r>
      <w:r>
        <w:rPr>
          <w:rFonts w:ascii="宋体" w:eastAsia="宋体" w:hint="eastAsia"/>
        </w:rPr>
        <w:t>．</w:t>
      </w:r>
      <w:r>
        <w:t>does</w:t>
      </w:r>
      <w:r>
        <w:tab/>
      </w:r>
      <w:r>
        <w:t>D</w:t>
      </w:r>
      <w:r>
        <w:rPr>
          <w:rFonts w:ascii="宋体" w:eastAsia="宋体" w:hint="eastAsia"/>
        </w:rPr>
        <w:t>．</w:t>
      </w:r>
      <w:r>
        <w:t>has</w:t>
      </w:r>
      <w:r>
        <w:rPr>
          <w:spacing w:val="-1"/>
        </w:rPr>
        <w:t xml:space="preserve"> </w:t>
      </w:r>
      <w:r>
        <w:t>done</w:t>
      </w:r>
    </w:p>
    <w:p>
      <w:pPr>
        <w:pStyle w:val="ListParagraph"/>
        <w:numPr>
          <w:ilvl w:val="0"/>
          <w:numId w:val="2"/>
        </w:numPr>
        <w:tabs>
          <w:tab w:val="left" w:pos="433"/>
          <w:tab w:val="left" w:pos="2027"/>
        </w:tabs>
        <w:spacing w:before="4" w:after="0" w:line="242" w:lineRule="auto"/>
        <w:ind w:left="494" w:right="595" w:hanging="221"/>
        <w:jc w:val="left"/>
        <w:rPr>
          <w:rFonts w:ascii="宋体" w:eastAsia="宋体" w:hint="eastAsia"/>
          <w:sz w:val="21"/>
        </w:rPr>
      </w:pPr>
      <w:r>
        <w:rPr>
          <w:sz w:val="21"/>
        </w:rPr>
        <w:t>It's</w:t>
      </w:r>
      <w:r>
        <w:rPr>
          <w:spacing w:val="2"/>
          <w:sz w:val="21"/>
        </w:rPr>
        <w:t xml:space="preserve"> </w:t>
      </w:r>
      <w:r>
        <w:rPr>
          <w:sz w:val="21"/>
        </w:rPr>
        <w:t>better</w:t>
      </w:r>
      <w:r>
        <w:rPr>
          <w:spacing w:val="2"/>
          <w:sz w:val="21"/>
        </w:rPr>
        <w:t xml:space="preserve"> </w:t>
      </w:r>
      <w:r>
        <w:rPr>
          <w:sz w:val="21"/>
        </w:rPr>
        <w:t>to</w:t>
      </w:r>
      <w:r>
        <w:rPr>
          <w:sz w:val="21"/>
          <w:u w:val="single"/>
        </w:rPr>
        <w:tab/>
      </w:r>
      <w:r>
        <w:rPr>
          <w:sz w:val="21"/>
        </w:rPr>
        <w:t>your</w:t>
      </w:r>
      <w:r>
        <w:rPr>
          <w:spacing w:val="2"/>
          <w:sz w:val="21"/>
        </w:rPr>
        <w:t xml:space="preserve"> </w:t>
      </w:r>
      <w:r>
        <w:rPr>
          <w:sz w:val="21"/>
        </w:rPr>
        <w:t>rubbish</w:t>
      </w:r>
      <w:r>
        <w:rPr>
          <w:spacing w:val="2"/>
          <w:sz w:val="21"/>
        </w:rPr>
        <w:t xml:space="preserve"> </w:t>
      </w:r>
      <w:r>
        <w:rPr>
          <w:sz w:val="21"/>
        </w:rPr>
        <w:t>into</w:t>
      </w:r>
      <w:r>
        <w:rPr>
          <w:spacing w:val="3"/>
          <w:sz w:val="21"/>
        </w:rPr>
        <w:t xml:space="preserve"> </w:t>
      </w:r>
      <w:r>
        <w:rPr>
          <w:sz w:val="21"/>
        </w:rPr>
        <w:t>plastic</w:t>
      </w:r>
      <w:r>
        <w:rPr>
          <w:spacing w:val="-29"/>
          <w:sz w:val="21"/>
        </w:rPr>
        <w:t xml:space="preserve"> </w:t>
      </w:r>
      <w:r>
        <w:rPr>
          <w:rFonts w:ascii="宋体" w:eastAsia="宋体" w:hint="eastAsia"/>
          <w:sz w:val="21"/>
        </w:rPr>
        <w:t>，</w:t>
      </w:r>
      <w:r>
        <w:rPr>
          <w:rFonts w:ascii="宋体" w:eastAsia="宋体" w:hint="eastAsia"/>
          <w:spacing w:val="-80"/>
          <w:sz w:val="21"/>
        </w:rPr>
        <w:t xml:space="preserve"> </w:t>
      </w:r>
      <w:r>
        <w:rPr>
          <w:sz w:val="21"/>
        </w:rPr>
        <w:t>glass</w:t>
      </w:r>
      <w:r>
        <w:rPr>
          <w:spacing w:val="-30"/>
          <w:sz w:val="21"/>
        </w:rPr>
        <w:t xml:space="preserve"> </w:t>
      </w:r>
      <w:r>
        <w:rPr>
          <w:rFonts w:ascii="宋体" w:eastAsia="宋体" w:hint="eastAsia"/>
          <w:sz w:val="21"/>
        </w:rPr>
        <w:t>，</w:t>
      </w:r>
      <w:r>
        <w:rPr>
          <w:rFonts w:ascii="宋体" w:eastAsia="宋体" w:hint="eastAsia"/>
          <w:spacing w:val="-80"/>
          <w:sz w:val="21"/>
        </w:rPr>
        <w:t xml:space="preserve"> </w:t>
      </w:r>
      <w:r>
        <w:rPr>
          <w:sz w:val="21"/>
        </w:rPr>
        <w:t>paper</w:t>
      </w:r>
      <w:r>
        <w:rPr>
          <w:spacing w:val="2"/>
          <w:sz w:val="21"/>
        </w:rPr>
        <w:t xml:space="preserve"> </w:t>
      </w:r>
      <w:r>
        <w:rPr>
          <w:sz w:val="21"/>
        </w:rPr>
        <w:t>and</w:t>
      </w:r>
      <w:r>
        <w:rPr>
          <w:spacing w:val="0"/>
          <w:sz w:val="21"/>
        </w:rPr>
        <w:t xml:space="preserve"> </w:t>
      </w:r>
      <w:r>
        <w:rPr>
          <w:sz w:val="21"/>
        </w:rPr>
        <w:t>rubber before</w:t>
      </w:r>
      <w:r>
        <w:rPr>
          <w:spacing w:val="0"/>
          <w:sz w:val="21"/>
        </w:rPr>
        <w:t xml:space="preserve"> </w:t>
      </w:r>
      <w:r>
        <w:rPr>
          <w:sz w:val="21"/>
        </w:rPr>
        <w:t>throwing</w:t>
      </w:r>
      <w:r>
        <w:rPr>
          <w:spacing w:val="3"/>
          <w:sz w:val="21"/>
        </w:rPr>
        <w:t xml:space="preserve"> </w:t>
      </w:r>
      <w:r>
        <w:rPr>
          <w:sz w:val="21"/>
        </w:rPr>
        <w:t xml:space="preserve">it </w:t>
      </w:r>
      <w:r>
        <w:rPr>
          <w:w w:val="100"/>
          <w:sz w:val="21"/>
        </w:rPr>
        <w:t>a</w:t>
      </w:r>
      <w:r>
        <w:rPr>
          <w:spacing w:val="-2"/>
          <w:w w:val="100"/>
          <w:sz w:val="21"/>
        </w:rPr>
        <w:t>w</w:t>
      </w:r>
      <w:r>
        <w:rPr>
          <w:spacing w:val="1"/>
          <w:w w:val="100"/>
          <w:sz w:val="21"/>
        </w:rPr>
        <w:t>a</w:t>
      </w:r>
      <w:r>
        <w:rPr>
          <w:spacing w:val="-5"/>
          <w:w w:val="100"/>
          <w:sz w:val="21"/>
        </w:rPr>
        <w:t>y</w:t>
      </w:r>
      <w:r>
        <w:rPr>
          <w:rFonts w:ascii="宋体" w:eastAsia="宋体" w:hint="eastAsia"/>
          <w:spacing w:val="-106"/>
          <w:w w:val="100"/>
          <w:sz w:val="21"/>
        </w:rPr>
        <w:t>．</w:t>
      </w:r>
      <w:r>
        <w:rPr>
          <w:rFonts w:ascii="宋体" w:eastAsia="宋体" w:hint="eastAsia"/>
          <w:w w:val="100"/>
          <w:sz w:val="21"/>
        </w:rPr>
        <w:t xml:space="preserve">（ </w:t>
      </w:r>
      <w:r>
        <w:rPr>
          <w:rFonts w:ascii="宋体" w:eastAsia="宋体" w:hint="eastAsia"/>
          <w:sz w:val="21"/>
        </w:rPr>
        <w:t xml:space="preserve"> </w:t>
      </w:r>
      <w:r>
        <w:rPr>
          <w:rFonts w:ascii="宋体" w:eastAsia="宋体" w:hint="eastAsia"/>
          <w:w w:val="100"/>
          <w:sz w:val="21"/>
        </w:rPr>
        <w:t xml:space="preserve"> </w:t>
      </w:r>
      <w:r>
        <w:rPr>
          <w:rFonts w:ascii="宋体" w:eastAsia="宋体" w:hint="eastAsia"/>
          <w:spacing w:val="-2"/>
          <w:sz w:val="21"/>
        </w:rPr>
        <w:t xml:space="preserve"> </w:t>
      </w:r>
      <w:r>
        <w:rPr>
          <w:rFonts w:ascii="宋体" w:eastAsia="宋体" w:hint="eastAsia"/>
          <w:w w:val="100"/>
          <w:sz w:val="21"/>
        </w:rPr>
        <w:t>）</w:t>
      </w:r>
    </w:p>
    <w:p>
      <w:pPr>
        <w:pStyle w:val="BodyText"/>
        <w:tabs>
          <w:tab w:val="left" w:pos="2520"/>
          <w:tab w:val="left" w:pos="4620"/>
          <w:tab w:val="left" w:pos="6622"/>
        </w:tabs>
        <w:spacing w:before="2" w:line="242" w:lineRule="auto"/>
        <w:ind w:left="273" w:right="1616" w:firstLine="220"/>
        <w:rPr>
          <w:rFonts w:ascii="宋体" w:eastAsia="宋体" w:hint="eastAsia"/>
        </w:rPr>
      </w:pPr>
      <w:r>
        <w:t>A</w:t>
      </w:r>
      <w:r>
        <w:rPr>
          <w:rFonts w:ascii="宋体" w:eastAsia="宋体" w:hint="eastAsia"/>
        </w:rPr>
        <w:t>．</w:t>
      </w:r>
      <w:r>
        <w:t>move</w:t>
      </w:r>
      <w:r>
        <w:tab/>
      </w:r>
      <w:r>
        <w:t>B</w:t>
      </w:r>
      <w:r>
        <w:rPr>
          <w:rFonts w:ascii="宋体" w:eastAsia="宋体" w:hint="eastAsia"/>
        </w:rPr>
        <w:t>．</w:t>
      </w:r>
      <w:r>
        <w:t>put</w:t>
      </w:r>
      <w:r>
        <w:tab/>
      </w:r>
      <w:r>
        <w:t>C</w:t>
      </w:r>
      <w:r>
        <w:rPr>
          <w:rFonts w:ascii="宋体" w:eastAsia="宋体" w:hint="eastAsia"/>
        </w:rPr>
        <w:t>．</w:t>
      </w:r>
      <w:r>
        <w:t>change</w:t>
      </w:r>
      <w:r>
        <w:tab/>
      </w:r>
      <w:r>
        <w:rPr>
          <w:spacing w:val="-1"/>
        </w:rPr>
        <w:t>D</w:t>
      </w:r>
      <w:r>
        <w:rPr>
          <w:rFonts w:ascii="宋体" w:eastAsia="宋体" w:hint="eastAsia"/>
          <w:spacing w:val="-1"/>
        </w:rPr>
        <w:t>．</w:t>
      </w:r>
      <w:r>
        <w:rPr>
          <w:spacing w:val="-1"/>
        </w:rPr>
        <w:t xml:space="preserve">divide </w:t>
      </w:r>
      <w:r>
        <w:rPr>
          <w:w w:val="100"/>
        </w:rPr>
        <w:t>9</w:t>
      </w:r>
      <w:r>
        <w:rPr>
          <w:spacing w:val="-3"/>
          <w:w w:val="100"/>
        </w:rPr>
        <w:t>.</w:t>
      </w:r>
      <w:r>
        <w:rPr>
          <w:spacing w:val="1"/>
          <w:w w:val="100"/>
        </w:rPr>
        <w:t>P</w:t>
      </w:r>
      <w:r>
        <w:rPr>
          <w:w w:val="100"/>
        </w:rPr>
        <w:t>e</w:t>
      </w:r>
      <w:r>
        <w:rPr>
          <w:spacing w:val="-2"/>
          <w:w w:val="100"/>
        </w:rPr>
        <w:t>t</w:t>
      </w:r>
      <w:r>
        <w:rPr>
          <w:w w:val="100"/>
        </w:rPr>
        <w:t>er</w:t>
      </w:r>
      <w:r>
        <w:rPr>
          <w:spacing w:val="-1"/>
        </w:rPr>
        <w:t xml:space="preserve"> </w:t>
      </w:r>
      <w:r>
        <w:rPr>
          <w:spacing w:val="-2"/>
          <w:w w:val="100"/>
        </w:rPr>
        <w:t>w</w:t>
      </w:r>
      <w:r>
        <w:rPr>
          <w:w w:val="100"/>
        </w:rPr>
        <w:t>on</w:t>
      </w:r>
      <w:r>
        <w:rPr>
          <w:spacing w:val="-5"/>
          <w:w w:val="100"/>
        </w:rPr>
        <w:t>'</w:t>
      </w:r>
      <w:r>
        <w:rPr>
          <w:w w:val="100"/>
        </w:rPr>
        <w:t>t</w:t>
      </w:r>
      <w:r>
        <w:rPr>
          <w:spacing w:val="-1"/>
        </w:rPr>
        <w:t xml:space="preserve"> </w:t>
      </w:r>
      <w:r>
        <w:rPr>
          <w:w w:val="100"/>
        </w:rPr>
        <w:t>be</w:t>
      </w:r>
      <w:r>
        <w:t xml:space="preserve"> </w:t>
      </w:r>
      <w:r>
        <w:rPr>
          <w:spacing w:val="-1"/>
          <w:w w:val="100"/>
        </w:rPr>
        <w:t>s</w:t>
      </w:r>
      <w:r>
        <w:rPr>
          <w:w w:val="100"/>
        </w:rPr>
        <w:t>u</w:t>
      </w:r>
      <w:r>
        <w:rPr>
          <w:spacing w:val="-1"/>
          <w:w w:val="100"/>
        </w:rPr>
        <w:t>r</w:t>
      </w:r>
      <w:r>
        <w:rPr>
          <w:w w:val="100"/>
        </w:rPr>
        <w:t>p</w:t>
      </w:r>
      <w:r>
        <w:rPr>
          <w:spacing w:val="-1"/>
          <w:w w:val="100"/>
        </w:rPr>
        <w:t>r</w:t>
      </w:r>
      <w:r>
        <w:rPr>
          <w:spacing w:val="-2"/>
          <w:w w:val="100"/>
        </w:rPr>
        <w:t>i</w:t>
      </w:r>
      <w:r>
        <w:rPr>
          <w:w w:val="100"/>
        </w:rPr>
        <w:t>s</w:t>
      </w:r>
      <w:r>
        <w:rPr>
          <w:spacing w:val="-1"/>
          <w:w w:val="100"/>
        </w:rPr>
        <w:t>e</w:t>
      </w:r>
      <w:r>
        <w:rPr>
          <w:w w:val="100"/>
        </w:rPr>
        <w:t>d</w:t>
      </w:r>
      <w:r>
        <w:t xml:space="preserve"> </w:t>
      </w:r>
      <w:r>
        <w:rPr>
          <w:w w:val="100"/>
        </w:rPr>
        <w:t>becau</w:t>
      </w:r>
      <w:r>
        <w:rPr>
          <w:spacing w:val="-2"/>
          <w:w w:val="100"/>
        </w:rPr>
        <w:t>s</w:t>
      </w:r>
      <w:r>
        <w:rPr>
          <w:w w:val="100"/>
        </w:rPr>
        <w:t>e</w:t>
      </w:r>
      <w:r>
        <w:t xml:space="preserve"> </w:t>
      </w:r>
      <w:r>
        <w:rPr>
          <w:spacing w:val="-3"/>
          <w:w w:val="100"/>
        </w:rPr>
        <w:t>I</w:t>
      </w:r>
      <w:r>
        <w:rPr>
          <w:w w:val="100"/>
          <w:u w:val="single"/>
        </w:rPr>
        <w:t xml:space="preserve"> </w:t>
      </w:r>
      <w:r>
        <w:rPr>
          <w:u w:val="single"/>
        </w:rPr>
        <w:t xml:space="preserve">   </w:t>
      </w:r>
      <w:r>
        <w:rPr>
          <w:w w:val="100"/>
        </w:rPr>
        <w:t>h</w:t>
      </w:r>
      <w:r>
        <w:rPr>
          <w:spacing w:val="-2"/>
          <w:w w:val="100"/>
        </w:rPr>
        <w:t>i</w:t>
      </w:r>
      <w:r>
        <w:rPr>
          <w:w w:val="100"/>
        </w:rPr>
        <w:t>m</w:t>
      </w:r>
      <w:r>
        <w:rPr>
          <w:spacing w:val="-4"/>
        </w:rPr>
        <w:t xml:space="preserve"> </w:t>
      </w:r>
      <w:r>
        <w:rPr>
          <w:spacing w:val="-2"/>
          <w:w w:val="100"/>
        </w:rPr>
        <w:t>t</w:t>
      </w:r>
      <w:r>
        <w:rPr>
          <w:w w:val="100"/>
        </w:rPr>
        <w:t>he</w:t>
      </w:r>
      <w:r>
        <w:t xml:space="preserve"> </w:t>
      </w:r>
      <w:r>
        <w:rPr>
          <w:w w:val="100"/>
        </w:rPr>
        <w:t>ne</w:t>
      </w:r>
      <w:r>
        <w:rPr>
          <w:spacing w:val="-2"/>
          <w:w w:val="100"/>
        </w:rPr>
        <w:t>w</w:t>
      </w:r>
      <w:r>
        <w:rPr>
          <w:w w:val="100"/>
        </w:rPr>
        <w:t>s</w:t>
      </w:r>
      <w:r>
        <w:t xml:space="preserve"> </w:t>
      </w:r>
      <w:r>
        <w:rPr>
          <w:spacing w:val="-1"/>
          <w:w w:val="100"/>
        </w:rPr>
        <w:t>a</w:t>
      </w:r>
      <w:r>
        <w:rPr>
          <w:spacing w:val="-2"/>
          <w:w w:val="100"/>
        </w:rPr>
        <w:t>l</w:t>
      </w:r>
      <w:r>
        <w:rPr>
          <w:spacing w:val="-1"/>
          <w:w w:val="100"/>
        </w:rPr>
        <w:t>r</w:t>
      </w:r>
      <w:r>
        <w:rPr>
          <w:w w:val="100"/>
        </w:rPr>
        <w:t>ead</w:t>
      </w:r>
      <w:r>
        <w:rPr>
          <w:spacing w:val="-5"/>
          <w:w w:val="100"/>
        </w:rPr>
        <w:t>y</w:t>
      </w:r>
      <w:r>
        <w:rPr>
          <w:rFonts w:ascii="宋体" w:eastAsia="宋体" w:hint="eastAsia"/>
          <w:spacing w:val="-106"/>
          <w:w w:val="100"/>
        </w:rPr>
        <w:t>．</w:t>
      </w:r>
      <w:r>
        <w:rPr>
          <w:rFonts w:ascii="宋体" w:eastAsia="宋体" w:hint="eastAsia"/>
          <w:w w:val="100"/>
        </w:rPr>
        <w:t xml:space="preserve">（ </w:t>
      </w:r>
      <w:r>
        <w:rPr>
          <w:rFonts w:ascii="宋体" w:eastAsia="宋体" w:hint="eastAsia"/>
        </w:rPr>
        <w:t xml:space="preserve"> </w:t>
      </w:r>
      <w:r>
        <w:rPr>
          <w:rFonts w:ascii="宋体" w:eastAsia="宋体" w:hint="eastAsia"/>
          <w:w w:val="100"/>
        </w:rPr>
        <w:t xml:space="preserve"> </w:t>
      </w:r>
      <w:r>
        <w:rPr>
          <w:rFonts w:ascii="宋体" w:eastAsia="宋体" w:hint="eastAsia"/>
        </w:rPr>
        <w:t xml:space="preserve"> </w:t>
      </w:r>
      <w:r>
        <w:rPr>
          <w:rFonts w:ascii="宋体" w:eastAsia="宋体" w:hint="eastAsia"/>
          <w:w w:val="100"/>
        </w:rPr>
        <w:t>）</w:t>
      </w:r>
    </w:p>
    <w:p>
      <w:pPr>
        <w:pStyle w:val="BodyText"/>
        <w:tabs>
          <w:tab w:val="left" w:pos="2520"/>
          <w:tab w:val="left" w:pos="4620"/>
          <w:tab w:val="left" w:pos="6622"/>
        </w:tabs>
        <w:spacing w:before="1" w:line="242" w:lineRule="auto"/>
        <w:ind w:left="273" w:right="1294" w:firstLine="220"/>
        <w:rPr>
          <w:rFonts w:ascii="宋体" w:eastAsia="宋体" w:hint="eastAsia"/>
        </w:rPr>
      </w:pPr>
      <w:r>
        <w:t>A</w:t>
      </w:r>
      <w:r>
        <w:rPr>
          <w:rFonts w:ascii="宋体" w:eastAsia="宋体" w:hint="eastAsia"/>
        </w:rPr>
        <w:t>．</w:t>
      </w:r>
      <w:r>
        <w:t>told</w:t>
      </w:r>
      <w:r>
        <w:tab/>
      </w:r>
      <w:r>
        <w:t>B</w:t>
      </w:r>
      <w:r>
        <w:rPr>
          <w:rFonts w:ascii="宋体" w:eastAsia="宋体" w:hint="eastAsia"/>
        </w:rPr>
        <w:t>．</w:t>
      </w:r>
      <w:r>
        <w:t>will</w:t>
      </w:r>
      <w:r>
        <w:rPr>
          <w:spacing w:val="-3"/>
        </w:rPr>
        <w:t xml:space="preserve"> </w:t>
      </w:r>
      <w:r>
        <w:t>tell</w:t>
      </w:r>
      <w:r>
        <w:tab/>
      </w:r>
      <w:r>
        <w:t>C</w:t>
      </w:r>
      <w:r>
        <w:rPr>
          <w:rFonts w:ascii="宋体" w:eastAsia="宋体" w:hint="eastAsia"/>
        </w:rPr>
        <w:t>．</w:t>
      </w:r>
      <w:r>
        <w:t>have</w:t>
      </w:r>
      <w:r>
        <w:rPr>
          <w:spacing w:val="-1"/>
        </w:rPr>
        <w:t xml:space="preserve"> </w:t>
      </w:r>
      <w:r>
        <w:t>told</w:t>
      </w:r>
      <w:r>
        <w:tab/>
      </w:r>
      <w:r>
        <w:t>D</w:t>
      </w:r>
      <w:r>
        <w:rPr>
          <w:rFonts w:ascii="宋体" w:eastAsia="宋体" w:hint="eastAsia"/>
        </w:rPr>
        <w:t>．</w:t>
      </w:r>
      <w:r>
        <w:t>am telling 10.It is getting dark</w:t>
      </w:r>
      <w:r>
        <w:rPr>
          <w:rFonts w:ascii="宋体" w:eastAsia="宋体" w:hint="eastAsia"/>
        </w:rPr>
        <w:t>．</w:t>
      </w:r>
      <w:r>
        <w:t>Why not</w:t>
      </w:r>
      <w:r>
        <w:rPr>
          <w:u w:val="single"/>
        </w:rPr>
        <w:t xml:space="preserve"> </w:t>
      </w:r>
      <w:r>
        <w:t>the lights</w:t>
      </w:r>
      <w:r>
        <w:rPr>
          <w:rFonts w:ascii="宋体" w:eastAsia="宋体" w:hint="eastAsia"/>
        </w:rPr>
        <w:t>？（</w:t>
      </w:r>
      <w:r>
        <w:rPr>
          <w:rFonts w:ascii="宋体" w:eastAsia="宋体" w:hint="eastAsia"/>
          <w:spacing w:val="97"/>
        </w:rPr>
        <w:t xml:space="preserve"> </w:t>
      </w:r>
      <w:r>
        <w:rPr>
          <w:rFonts w:ascii="宋体" w:eastAsia="宋体" w:hint="eastAsia"/>
        </w:rPr>
        <w:t>）</w:t>
      </w:r>
    </w:p>
    <w:p>
      <w:pPr>
        <w:pStyle w:val="BodyText"/>
        <w:tabs>
          <w:tab w:val="left" w:pos="1660"/>
          <w:tab w:val="left" w:pos="3100"/>
          <w:tab w:val="left" w:pos="4540"/>
        </w:tabs>
        <w:spacing w:before="2"/>
        <w:ind w:left="220"/>
      </w:pPr>
      <w:r>
        <w:t>A</w:t>
      </w:r>
      <w:r>
        <w:rPr>
          <w:rFonts w:ascii="宋体" w:eastAsia="宋体" w:hint="eastAsia"/>
        </w:rPr>
        <w:t>．</w:t>
      </w:r>
      <w:r>
        <w:t>turn</w:t>
      </w:r>
      <w:r>
        <w:rPr>
          <w:spacing w:val="-3"/>
        </w:rPr>
        <w:t xml:space="preserve"> </w:t>
      </w:r>
      <w:r>
        <w:t>on</w:t>
      </w:r>
      <w:r>
        <w:tab/>
      </w:r>
      <w:r>
        <w:t>B</w:t>
      </w:r>
      <w:r>
        <w:rPr>
          <w:rFonts w:ascii="宋体" w:eastAsia="宋体" w:hint="eastAsia"/>
        </w:rPr>
        <w:t>．</w:t>
      </w:r>
      <w:r>
        <w:t>take</w:t>
      </w:r>
      <w:r>
        <w:rPr>
          <w:spacing w:val="-3"/>
        </w:rPr>
        <w:t xml:space="preserve"> </w:t>
      </w:r>
      <w:r>
        <w:t>away</w:t>
      </w:r>
      <w:r>
        <w:tab/>
      </w:r>
      <w:r>
        <w:t>C</w:t>
      </w:r>
      <w:r>
        <w:rPr>
          <w:rFonts w:ascii="宋体" w:eastAsia="宋体" w:hint="eastAsia"/>
        </w:rPr>
        <w:t>．</w:t>
      </w:r>
      <w:r>
        <w:t>pick</w:t>
      </w:r>
      <w:r>
        <w:rPr>
          <w:spacing w:val="-3"/>
        </w:rPr>
        <w:t xml:space="preserve"> </w:t>
      </w:r>
      <w:r>
        <w:t>up</w:t>
      </w:r>
      <w:r>
        <w:tab/>
      </w:r>
      <w:r>
        <w:t>D</w:t>
      </w:r>
      <w:r>
        <w:rPr>
          <w:rFonts w:ascii="宋体" w:eastAsia="宋体" w:hint="eastAsia"/>
        </w:rPr>
        <w:t>．</w:t>
      </w:r>
      <w:r>
        <w:t>put</w:t>
      </w:r>
    </w:p>
    <w:p>
      <w:pPr>
        <w:spacing w:before="2"/>
        <w:ind w:left="220" w:right="0" w:firstLine="0"/>
        <w:jc w:val="left"/>
        <w:rPr>
          <w:rFonts w:ascii="宋体" w:eastAsia="宋体" w:hAnsi="宋体" w:hint="eastAsia"/>
          <w:b/>
          <w:sz w:val="21"/>
        </w:rPr>
      </w:pPr>
      <w:r>
        <w:rPr>
          <w:rFonts w:ascii="宋体" w:eastAsia="宋体" w:hAnsi="宋体" w:hint="eastAsia"/>
          <w:b/>
          <w:sz w:val="21"/>
        </w:rPr>
        <w:t>Ⅱ</w:t>
      </w:r>
      <w:r>
        <w:rPr>
          <w:b/>
          <w:sz w:val="21"/>
        </w:rPr>
        <w:t>.</w:t>
      </w:r>
      <w:r>
        <w:rPr>
          <w:rFonts w:ascii="宋体" w:eastAsia="宋体" w:hAnsi="宋体" w:hint="eastAsia"/>
          <w:b/>
          <w:sz w:val="21"/>
        </w:rPr>
        <w:t>情景交际（共5小题；每小题1分，满分5分）</w:t>
      </w:r>
    </w:p>
    <w:p>
      <w:pPr>
        <w:pStyle w:val="BodyText"/>
        <w:spacing w:before="131"/>
        <w:ind w:left="220"/>
      </w:pPr>
      <w:r>
        <w:t>Harry: Have you decided to go for the trip with us?</w:t>
      </w:r>
    </w:p>
    <w:p>
      <w:pPr>
        <w:pStyle w:val="BodyText"/>
        <w:tabs>
          <w:tab w:val="right" w:pos="2437"/>
        </w:tabs>
        <w:spacing w:before="121"/>
        <w:ind w:left="220"/>
      </w:pPr>
      <w:r>
        <w:pict>
          <v:group id="_x0000_s1026" o:spid="_x0000_s1026" style="width:52.25pt;height:1.1pt;margin-top:17.05pt;margin-left:169.55pt;mso-height-relative:page;mso-position-horizontal-relative:page;mso-width-relative:page;position:absolute;z-index:251659264" coordorigin="3392,341" coordsize="1045,22">
            <v:shape id="_x0000_s1027" o:spid="_x0000_s1027" style="width:1045;height:2;left:3391;position:absolute;top:358" coordorigin="3392,358" coordsize="1045,0" path="m3392,358l3814,358m4018,358l4436,358e" filled="f" stroked="t" strokecolor="black">
              <v:path arrowok="t"/>
            </v:shape>
            <v:line id="_x0000_s1028" o:spid="_x0000_s1028" style="position:absolute" from="67840,6920" to="88720,6920" coordsize="21600,21600" stroked="t" strokecolor="black"/>
          </v:group>
        </w:pict>
      </w:r>
      <w:r>
        <w:t>Susan: I’d</w:t>
      </w:r>
      <w:r>
        <w:rPr>
          <w:spacing w:val="-4"/>
        </w:rPr>
        <w:t xml:space="preserve"> </w:t>
      </w:r>
      <w:r>
        <w:t>love</w:t>
      </w:r>
      <w:r>
        <w:rPr>
          <w:spacing w:val="-1"/>
        </w:rPr>
        <w:t xml:space="preserve"> </w:t>
      </w:r>
      <w:r>
        <w:t>to.</w:t>
      </w:r>
      <w:r>
        <w:tab/>
      </w:r>
      <w:r>
        <w:rPr>
          <w:spacing w:val="-4"/>
        </w:rPr>
        <w:t>11</w:t>
      </w:r>
    </w:p>
    <w:p>
      <w:pPr>
        <w:pStyle w:val="BodyText"/>
        <w:spacing w:before="121" w:line="360" w:lineRule="auto"/>
        <w:ind w:left="220" w:right="3494"/>
      </w:pPr>
      <w:r>
        <w:t>Harry: What a pity! Who wants you to report for English? Susan: Mr. Black. He is the one who gave James a D last year.</w:t>
      </w:r>
    </w:p>
    <w:p>
      <w:pPr>
        <w:pStyle w:val="BodyText"/>
        <w:tabs>
          <w:tab w:val="right" w:pos="4574"/>
        </w:tabs>
        <w:ind w:left="220"/>
      </w:pPr>
      <w:r>
        <w:pict>
          <v:group id="_x0000_s1029" o:spid="_x0000_s1029" style="width:52.6pt;height:1.1pt;margin-top:11pt;margin-left:276.15pt;mso-height-relative:page;mso-position-horizontal-relative:page;mso-width-relative:page;position:absolute;z-index:251660288" coordorigin="5523,220" coordsize="1052,22">
            <v:shape id="_x0000_s1030" o:spid="_x0000_s1030" style="width:1052;height:2;left:5523;position:absolute;top:237" coordorigin="5523,237" coordsize="1052,0" path="m5523,237l5943,237m6155,237l6575,237e" filled="f" stroked="t" strokecolor="black">
              <v:path arrowok="t"/>
            </v:shape>
            <v:line id="_x0000_s1031" o:spid="_x0000_s1031" style="position:absolute" from="110460,4500" to="131460,4500" coordsize="21600,21600" stroked="t" strokecolor="black"/>
          </v:group>
        </w:pict>
      </w:r>
      <w:r>
        <w:t xml:space="preserve">Harry: Oh, yes. I’ve heard about </w:t>
      </w:r>
      <w:r>
        <w:rPr>
          <w:spacing w:val="-5"/>
        </w:rPr>
        <w:t>Mr.</w:t>
      </w:r>
      <w:r>
        <w:rPr>
          <w:spacing w:val="-1"/>
        </w:rPr>
        <w:t xml:space="preserve"> </w:t>
      </w:r>
      <w:r>
        <w:t>Black.</w:t>
      </w:r>
      <w:r>
        <w:tab/>
      </w:r>
      <w:r>
        <w:t>12</w:t>
      </w:r>
    </w:p>
    <w:p>
      <w:pPr>
        <w:pStyle w:val="BodyText"/>
        <w:spacing w:before="121"/>
        <w:ind w:left="220"/>
      </w:pPr>
      <w:r>
        <w:t>Susan: I am not afraid of him. But you know, my math is really a problem.</w:t>
      </w:r>
    </w:p>
    <w:p>
      <w:pPr>
        <w:spacing w:after="0"/>
        <w:sectPr>
          <w:type w:val="continuous"/>
          <w:pgSz w:w="11910" w:h="16840"/>
          <w:pgMar w:top="1380" w:right="1200" w:bottom="280" w:left="1580" w:header="720" w:footer="720" w:gutter="0"/>
          <w:cols w:space="708"/>
        </w:sectPr>
      </w:pPr>
    </w:p>
    <w:p>
      <w:pPr>
        <w:pStyle w:val="BodyText"/>
        <w:tabs>
          <w:tab w:val="right" w:pos="5220"/>
        </w:tabs>
        <w:spacing w:before="122"/>
        <w:ind w:left="220"/>
      </w:pPr>
      <w:r>
        <w:pict>
          <v:group id="_x0000_s1032" o:spid="_x0000_s1032" style="width:52.6pt;height:1.1pt;margin-top:17.1pt;margin-left:308.55pt;mso-height-relative:page;mso-position-horizontal-relative:page;mso-width-relative:page;position:absolute;z-index:251661312" coordorigin="6171,342" coordsize="1052,22">
            <v:shape id="_x0000_s1033" o:spid="_x0000_s1033" style="width:1052;height:2;left:6171;position:absolute;top:359" coordorigin="6171,359" coordsize="1052,0" path="m6171,359l6591,359m6800,359l7223,359e" filled="f" stroked="t" strokecolor="black">
              <v:path arrowok="t"/>
            </v:shape>
            <v:line id="_x0000_s1034" o:spid="_x0000_s1034" style="position:absolute" from="123420,6940" to="144460,6940" coordsize="21600,21600" stroked="t" strokecolor="black"/>
          </v:group>
        </w:pict>
      </w:r>
      <w:r>
        <w:t>Harry: I’m worried about neither English</w:t>
      </w:r>
      <w:r>
        <w:rPr>
          <w:spacing w:val="-8"/>
        </w:rPr>
        <w:t xml:space="preserve"> </w:t>
      </w:r>
      <w:r>
        <w:t>nor</w:t>
      </w:r>
      <w:r>
        <w:rPr>
          <w:spacing w:val="-2"/>
        </w:rPr>
        <w:t xml:space="preserve"> </w:t>
      </w:r>
      <w:r>
        <w:t>math.</w:t>
      </w:r>
      <w:r>
        <w:tab/>
      </w:r>
      <w:r>
        <w:t>13</w:t>
      </w:r>
    </w:p>
    <w:p>
      <w:pPr>
        <w:pStyle w:val="BodyText"/>
        <w:spacing w:before="121"/>
        <w:ind w:left="220"/>
      </w:pPr>
      <w:r>
        <w:t>Susan: How was your last test?</w:t>
      </w:r>
    </w:p>
    <w:p>
      <w:pPr>
        <w:pStyle w:val="BodyText"/>
        <w:spacing w:before="122"/>
        <w:ind w:left="220"/>
      </w:pPr>
      <w:r>
        <w:br w:type="column"/>
      </w:r>
      <w:r>
        <w:t>It’s difficult.</w:t>
      </w:r>
    </w:p>
    <w:p>
      <w:pPr>
        <w:spacing w:after="0"/>
        <w:sectPr>
          <w:type w:val="continuous"/>
          <w:pgSz w:w="11910" w:h="16840"/>
          <w:pgMar w:top="1380" w:right="1200" w:bottom="280" w:left="1580" w:header="720" w:footer="720" w:gutter="0"/>
          <w:cols w:num="2" w:space="708" w:equalWidth="0">
            <w:col w:w="5261" w:space="214"/>
            <w:col w:w="3655"/>
          </w:cols>
        </w:sectPr>
      </w:pPr>
    </w:p>
    <w:p>
      <w:pPr>
        <w:pStyle w:val="BodyText"/>
        <w:tabs>
          <w:tab w:val="left" w:pos="4180"/>
          <w:tab w:val="left" w:pos="4865"/>
        </w:tabs>
        <w:spacing w:before="121"/>
        <w:ind w:left="220"/>
      </w:pPr>
      <w:r>
        <w:pict>
          <v:group id="_x0000_s1035" o:spid="_x0000_s1035" style="width:52.8pt;height:1.1pt;margin-top:17.05pt;margin-left:266.9pt;mso-height-relative:page;mso-position-horizontal-relative:page;mso-width-relative:page;position:absolute;z-index:251662336" coordorigin="5339,341" coordsize="1056,22">
            <v:shape id="_x0000_s1036" o:spid="_x0000_s1036" style="width:1056;height:2;left:5338;position:absolute;top:358" coordorigin="5339,358" coordsize="1056,0" path="m5339,358l5761,358m5972,358l6395,358e" filled="f" stroked="t" strokecolor="black">
              <v:path arrowok="t"/>
            </v:shape>
            <v:line id="_x0000_s1037" o:spid="_x0000_s1037" style="position:absolute" from="106780,6920" to="127860,6920" coordsize="21600,21600" stroked="t" strokecolor="black"/>
          </v:group>
        </w:pict>
      </w:r>
      <w:r>
        <w:t>Harry: I did OK, but I have to study</w:t>
      </w:r>
      <w:r>
        <w:rPr>
          <w:spacing w:val="-13"/>
        </w:rPr>
        <w:t xml:space="preserve"> </w:t>
      </w:r>
      <w:r>
        <w:t>a</w:t>
      </w:r>
      <w:r>
        <w:rPr>
          <w:spacing w:val="-1"/>
        </w:rPr>
        <w:t xml:space="preserve"> </w:t>
      </w:r>
      <w:r>
        <w:t>lot.</w:t>
      </w:r>
      <w:r>
        <w:tab/>
      </w:r>
      <w:r>
        <w:t>14</w:t>
      </w:r>
      <w:r>
        <w:tab/>
      </w:r>
      <w:r>
        <w:rPr>
          <w:spacing w:val="-5"/>
        </w:rPr>
        <w:t xml:space="preserve">It’s </w:t>
      </w:r>
      <w:r>
        <w:t>always noisy at my</w:t>
      </w:r>
      <w:r>
        <w:rPr>
          <w:spacing w:val="-2"/>
        </w:rPr>
        <w:t xml:space="preserve"> </w:t>
      </w:r>
      <w:r>
        <w:t>house.</w:t>
      </w:r>
    </w:p>
    <w:p>
      <w:pPr>
        <w:pStyle w:val="BodyText"/>
        <w:spacing w:before="121" w:line="360" w:lineRule="auto"/>
        <w:ind w:left="220" w:right="1243"/>
      </w:pPr>
      <w:r>
        <w:t>Susan: Hey, Harry. I know there’s a great place where it is quiet and no one bothers you. Harry: Really?</w:t>
      </w:r>
    </w:p>
    <w:p>
      <w:pPr>
        <w:pStyle w:val="BodyText"/>
        <w:tabs>
          <w:tab w:val="right" w:pos="1984"/>
        </w:tabs>
        <w:spacing w:line="239" w:lineRule="exact"/>
        <w:ind w:left="220"/>
      </w:pPr>
      <w:r>
        <w:pict>
          <v:group id="_x0000_s1038" o:spid="_x0000_s1038" style="width:52.6pt;height:1.1pt;margin-top:10.85pt;margin-left:146.65pt;mso-height-relative:page;mso-position-horizontal-relative:page;mso-width-relative:page;position:absolute;z-index:251663360" coordorigin="2933,218" coordsize="1052,22">
            <v:shape id="_x0000_s1039" o:spid="_x0000_s1039" style="width:1052;height:2;left:2933;position:absolute;top:235" coordorigin="2933,235" coordsize="1052,0" path="m2933,235l3356,235m3564,235l3985,235e" filled="f" stroked="t" strokecolor="black">
              <v:path arrowok="t"/>
            </v:shape>
            <v:line id="_x0000_s1040" o:spid="_x0000_s1040" style="position:absolute" from="58660,4460" to="79640,4460" coordsize="21600,21600" stroked="t" strokecolor="black"/>
          </v:group>
        </w:pict>
      </w:r>
      <w:r>
        <w:t>Susan:</w:t>
      </w:r>
      <w:r>
        <w:rPr>
          <w:spacing w:val="-11"/>
        </w:rPr>
        <w:t xml:space="preserve"> </w:t>
      </w:r>
      <w:r>
        <w:rPr>
          <w:spacing w:val="-5"/>
        </w:rPr>
        <w:t>Yeah.</w:t>
      </w:r>
      <w:r>
        <w:rPr>
          <w:spacing w:val="-5"/>
        </w:rPr>
        <w:tab/>
      </w:r>
      <w:r>
        <w:t>15</w:t>
      </w:r>
    </w:p>
    <w:p>
      <w:pPr>
        <w:pStyle w:val="BodyText"/>
        <w:spacing w:before="121"/>
        <w:ind w:left="220"/>
      </w:pPr>
      <w:r>
        <w:t>Harry: Haha. You are right.</w:t>
      </w:r>
    </w:p>
    <w:p>
      <w:pPr>
        <w:spacing w:after="0"/>
        <w:sectPr>
          <w:type w:val="continuous"/>
          <w:pgSz w:w="11910" w:h="16840"/>
          <w:pgMar w:top="1380" w:right="1200" w:bottom="280" w:left="1580" w:header="720" w:footer="720" w:gutter="0"/>
          <w:cols w:space="708"/>
        </w:sectPr>
      </w:pPr>
    </w:p>
    <w:p>
      <w:pPr>
        <w:pStyle w:val="BodyText"/>
        <w:ind w:left="1594"/>
        <w:rPr>
          <w:sz w:val="20"/>
        </w:rPr>
      </w:pPr>
      <w:r>
        <w:rPr>
          <w:position w:val="0"/>
          <w:sz w:val="20"/>
        </w:rPr>
        <w:pict>
          <v:shapetype id="_x0000_t202" coordsize="21600,21600" o:spt="202" path="m,l,21600r21600,l21600,xe">
            <v:stroke joinstyle="miter"/>
            <v:path gradientshapeok="t" o:connecttype="rect"/>
          </v:shapetype>
          <v:shape id="_x0000_s1041" o:spid="_x0000_i1041" type="#_x0000_t202" style="width:248.95pt;height:127.6pt" coordsize="21600,21600" filled="f" stroked="t" strokecolor="black">
            <v:textbox inset="0,0,0,0">
              <w:txbxContent>
                <w:p>
                  <w:pPr>
                    <w:pStyle w:val="BodyText"/>
                    <w:numPr>
                      <w:ilvl w:val="0"/>
                      <w:numId w:val="3"/>
                    </w:numPr>
                    <w:tabs>
                      <w:tab w:val="left" w:pos="257"/>
                    </w:tabs>
                    <w:spacing w:before="0" w:after="0" w:line="235" w:lineRule="exact"/>
                    <w:ind w:left="256" w:right="0" w:hanging="254"/>
                    <w:jc w:val="left"/>
                  </w:pPr>
                  <w:r>
                    <w:t>The class that I’m really worried about is</w:t>
                  </w:r>
                  <w:r>
                    <w:rPr>
                      <w:spacing w:val="-11"/>
                    </w:rPr>
                    <w:t xml:space="preserve"> </w:t>
                  </w:r>
                  <w:r>
                    <w:t>physics.</w:t>
                  </w:r>
                </w:p>
                <w:p>
                  <w:pPr>
                    <w:pStyle w:val="BodyText"/>
                    <w:numPr>
                      <w:ilvl w:val="0"/>
                      <w:numId w:val="3"/>
                    </w:numPr>
                    <w:tabs>
                      <w:tab w:val="left" w:pos="250"/>
                    </w:tabs>
                    <w:spacing w:before="121" w:after="0" w:line="240" w:lineRule="auto"/>
                    <w:ind w:left="249" w:right="0" w:hanging="247"/>
                    <w:jc w:val="left"/>
                  </w:pPr>
                  <w:r>
                    <w:rPr>
                      <w:spacing w:val="-5"/>
                    </w:rPr>
                    <w:t xml:space="preserve">It’s </w:t>
                  </w:r>
                  <w:r>
                    <w:t>called the</w:t>
                  </w:r>
                  <w:r>
                    <w:rPr>
                      <w:spacing w:val="5"/>
                    </w:rPr>
                    <w:t xml:space="preserve"> </w:t>
                  </w:r>
                  <w:r>
                    <w:rPr>
                      <w:spacing w:val="-3"/>
                    </w:rPr>
                    <w:t>library.</w:t>
                  </w:r>
                </w:p>
                <w:p>
                  <w:pPr>
                    <w:pStyle w:val="BodyText"/>
                    <w:numPr>
                      <w:ilvl w:val="0"/>
                      <w:numId w:val="3"/>
                    </w:numPr>
                    <w:tabs>
                      <w:tab w:val="left" w:pos="247"/>
                    </w:tabs>
                    <w:spacing w:before="121" w:after="0" w:line="240" w:lineRule="auto"/>
                    <w:ind w:left="246" w:right="0" w:hanging="244"/>
                    <w:jc w:val="left"/>
                  </w:pPr>
                  <w:r>
                    <w:t>But I have to do a book report for</w:t>
                  </w:r>
                  <w:r>
                    <w:rPr>
                      <w:spacing w:val="-8"/>
                    </w:rPr>
                    <w:t xml:space="preserve"> </w:t>
                  </w:r>
                  <w:r>
                    <w:t>English.</w:t>
                  </w:r>
                </w:p>
                <w:p>
                  <w:pPr>
                    <w:pStyle w:val="BodyText"/>
                    <w:numPr>
                      <w:ilvl w:val="0"/>
                      <w:numId w:val="3"/>
                    </w:numPr>
                    <w:tabs>
                      <w:tab w:val="left" w:pos="260"/>
                    </w:tabs>
                    <w:spacing w:before="121" w:after="0" w:line="240" w:lineRule="auto"/>
                    <w:ind w:left="259" w:right="0" w:hanging="257"/>
                    <w:jc w:val="left"/>
                  </w:pPr>
                  <w:r>
                    <w:t>He is my favorite</w:t>
                  </w:r>
                  <w:r>
                    <w:rPr>
                      <w:spacing w:val="-7"/>
                    </w:rPr>
                    <w:t xml:space="preserve"> </w:t>
                  </w:r>
                  <w:r>
                    <w:t>teacher.</w:t>
                  </w:r>
                </w:p>
                <w:p>
                  <w:pPr>
                    <w:pStyle w:val="BodyText"/>
                    <w:numPr>
                      <w:ilvl w:val="0"/>
                      <w:numId w:val="3"/>
                    </w:numPr>
                    <w:tabs>
                      <w:tab w:val="left" w:pos="236"/>
                    </w:tabs>
                    <w:spacing w:before="121" w:after="0" w:line="240" w:lineRule="auto"/>
                    <w:ind w:left="235" w:right="0" w:hanging="233"/>
                    <w:jc w:val="left"/>
                  </w:pPr>
                  <w:r>
                    <w:t xml:space="preserve">However, </w:t>
                  </w:r>
                  <w:r>
                    <w:rPr>
                      <w:spacing w:val="-5"/>
                    </w:rPr>
                    <w:t xml:space="preserve">it’s </w:t>
                  </w:r>
                  <w:r>
                    <w:t>so hard for me to study at</w:t>
                  </w:r>
                  <w:r>
                    <w:rPr>
                      <w:spacing w:val="-5"/>
                    </w:rPr>
                    <w:t xml:space="preserve"> </w:t>
                  </w:r>
                  <w:r>
                    <w:t>home.</w:t>
                  </w:r>
                </w:p>
                <w:p>
                  <w:pPr>
                    <w:pStyle w:val="BodyText"/>
                    <w:numPr>
                      <w:ilvl w:val="0"/>
                      <w:numId w:val="3"/>
                    </w:numPr>
                    <w:tabs>
                      <w:tab w:val="left" w:pos="202"/>
                    </w:tabs>
                    <w:spacing w:before="121" w:after="0" w:line="240" w:lineRule="auto"/>
                    <w:ind w:left="201" w:right="0" w:hanging="199"/>
                    <w:jc w:val="left"/>
                  </w:pPr>
                  <w:r>
                    <w:rPr>
                      <w:spacing w:val="-9"/>
                    </w:rPr>
                    <w:t xml:space="preserve">We </w:t>
                  </w:r>
                  <w:r>
                    <w:t>are planning a school</w:t>
                  </w:r>
                  <w:r>
                    <w:rPr>
                      <w:spacing w:val="6"/>
                    </w:rPr>
                    <w:t xml:space="preserve"> </w:t>
                  </w:r>
                  <w:r>
                    <w:t>trip.</w:t>
                  </w:r>
                </w:p>
                <w:p>
                  <w:pPr>
                    <w:pStyle w:val="BodyText"/>
                    <w:numPr>
                      <w:ilvl w:val="0"/>
                      <w:numId w:val="3"/>
                    </w:numPr>
                    <w:tabs>
                      <w:tab w:val="left" w:pos="260"/>
                    </w:tabs>
                    <w:spacing w:before="121" w:after="0" w:line="240" w:lineRule="auto"/>
                    <w:ind w:left="259" w:right="0" w:hanging="257"/>
                    <w:jc w:val="left"/>
                  </w:pPr>
                  <w:r>
                    <w:t>He is said to be the most strict teacher in our</w:t>
                  </w:r>
                  <w:r>
                    <w:rPr>
                      <w:spacing w:val="-11"/>
                    </w:rPr>
                    <w:t xml:space="preserve"> </w:t>
                  </w:r>
                  <w:r>
                    <w:t>school.</w:t>
                  </w:r>
                </w:p>
              </w:txbxContent>
            </v:textbox>
            <w10:anchorlock/>
          </v:shape>
        </w:pict>
      </w:r>
    </w:p>
    <w:p>
      <w:pPr>
        <w:pStyle w:val="BodyText"/>
        <w:spacing w:before="7"/>
        <w:rPr>
          <w:sz w:val="28"/>
        </w:rPr>
      </w:pPr>
    </w:p>
    <w:p>
      <w:pPr>
        <w:spacing w:before="1"/>
        <w:ind w:left="220" w:right="0" w:firstLine="0"/>
        <w:jc w:val="left"/>
        <w:rPr>
          <w:rFonts w:ascii="宋体" w:eastAsia="宋体" w:hint="eastAsia"/>
          <w:b/>
          <w:sz w:val="21"/>
        </w:rPr>
      </w:pPr>
      <w:r>
        <w:rPr>
          <w:b/>
          <w:sz w:val="21"/>
        </w:rPr>
        <w:t xml:space="preserve">III. </w:t>
      </w:r>
      <w:r>
        <w:rPr>
          <w:rFonts w:ascii="宋体" w:eastAsia="宋体" w:hint="eastAsia"/>
          <w:b/>
          <w:sz w:val="21"/>
        </w:rPr>
        <w:t>完形填空（共10小题；每小题1分，满分10分）</w:t>
      </w:r>
    </w:p>
    <w:p>
      <w:pPr>
        <w:pStyle w:val="BodyText"/>
        <w:spacing w:before="4" w:line="237" w:lineRule="auto"/>
        <w:ind w:left="220" w:right="775" w:firstLine="316"/>
      </w:pPr>
      <w:r>
        <w:rPr>
          <w:spacing w:val="2"/>
        </w:rPr>
        <w:t xml:space="preserve">As the </w:t>
      </w:r>
      <w:r>
        <w:rPr>
          <w:spacing w:val="3"/>
        </w:rPr>
        <w:t>saying goes</w:t>
      </w:r>
      <w:r>
        <w:rPr>
          <w:spacing w:val="2"/>
        </w:rPr>
        <w:t>, “</w:t>
      </w:r>
      <w:r>
        <w:rPr>
          <w:spacing w:val="1"/>
        </w:rPr>
        <w:t xml:space="preserve">A </w:t>
      </w:r>
      <w:r>
        <w:rPr>
          <w:spacing w:val="2"/>
        </w:rPr>
        <w:t xml:space="preserve">hero </w:t>
      </w:r>
      <w:r>
        <w:rPr>
          <w:spacing w:val="1"/>
        </w:rPr>
        <w:t xml:space="preserve">is </w:t>
      </w:r>
      <w:r>
        <w:rPr>
          <w:spacing w:val="3"/>
        </w:rPr>
        <w:t xml:space="preserve">known </w:t>
      </w:r>
      <w:r>
        <w:rPr>
          <w:spacing w:val="1"/>
        </w:rPr>
        <w:t xml:space="preserve">in </w:t>
      </w:r>
      <w:r>
        <w:rPr>
          <w:spacing w:val="2"/>
        </w:rPr>
        <w:t xml:space="preserve">the </w:t>
      </w:r>
      <w:r>
        <w:rPr>
          <w:spacing w:val="3"/>
        </w:rPr>
        <w:t xml:space="preserve">time </w:t>
      </w:r>
      <w:r>
        <w:rPr>
          <w:spacing w:val="1"/>
        </w:rPr>
        <w:t xml:space="preserve">of </w:t>
      </w:r>
      <w:r>
        <w:rPr>
          <w:spacing w:val="3"/>
        </w:rPr>
        <w:t xml:space="preserve">misfortune </w:t>
      </w:r>
      <w:r>
        <w:rPr>
          <w:rFonts w:ascii="宋体" w:eastAsia="宋体" w:hAnsi="宋体" w:hint="eastAsia"/>
          <w:spacing w:val="5"/>
        </w:rPr>
        <w:t xml:space="preserve">（ 不 幸 </w:t>
      </w:r>
      <w:r>
        <w:rPr>
          <w:rFonts w:ascii="宋体" w:eastAsia="宋体" w:hAnsi="宋体" w:hint="eastAsia"/>
          <w:spacing w:val="2"/>
        </w:rPr>
        <w:t>）</w:t>
      </w:r>
      <w:r>
        <w:rPr>
          <w:spacing w:val="2"/>
        </w:rPr>
        <w:t xml:space="preserve">”. </w:t>
      </w:r>
      <w:r>
        <w:rPr>
          <w:spacing w:val="3"/>
        </w:rPr>
        <w:t xml:space="preserve">Zhong Nanshan </w:t>
      </w:r>
      <w:r>
        <w:rPr>
          <w:spacing w:val="2"/>
        </w:rPr>
        <w:t xml:space="preserve">is </w:t>
      </w:r>
      <w:r>
        <w:t xml:space="preserve">a  </w:t>
      </w:r>
      <w:r>
        <w:rPr>
          <w:spacing w:val="3"/>
        </w:rPr>
        <w:t xml:space="preserve">hero like </w:t>
      </w:r>
      <w:r>
        <w:rPr>
          <w:spacing w:val="5"/>
        </w:rPr>
        <w:t xml:space="preserve">this. </w:t>
      </w:r>
      <w:r>
        <w:rPr>
          <w:spacing w:val="2"/>
        </w:rPr>
        <w:t xml:space="preserve">He </w:t>
      </w:r>
      <w:r>
        <w:rPr>
          <w:spacing w:val="1"/>
        </w:rPr>
        <w:t xml:space="preserve">is  </w:t>
      </w:r>
      <w:r>
        <w:t xml:space="preserve">a  </w:t>
      </w:r>
      <w:r>
        <w:rPr>
          <w:spacing w:val="5"/>
        </w:rPr>
        <w:t xml:space="preserve">doctor </w:t>
      </w:r>
      <w:r>
        <w:rPr>
          <w:spacing w:val="1"/>
        </w:rPr>
        <w:t xml:space="preserve">in  </w:t>
      </w:r>
      <w:r>
        <w:rPr>
          <w:spacing w:val="5"/>
        </w:rPr>
        <w:t xml:space="preserve">Guangdong, </w:t>
      </w:r>
      <w:r>
        <w:rPr>
          <w:spacing w:val="2"/>
        </w:rPr>
        <w:t>who</w:t>
      </w:r>
      <w:r>
        <w:rPr>
          <w:spacing w:val="2"/>
          <w:u w:val="single"/>
        </w:rPr>
        <w:t xml:space="preserve">   </w:t>
      </w:r>
      <w:r>
        <w:rPr>
          <w:spacing w:val="1"/>
          <w:u w:val="single"/>
        </w:rPr>
        <w:t xml:space="preserve">16  </w:t>
      </w:r>
      <w:r>
        <w:rPr>
          <w:spacing w:val="1"/>
        </w:rPr>
        <w:t xml:space="preserve"> </w:t>
      </w:r>
      <w:r>
        <w:rPr>
          <w:spacing w:val="3"/>
        </w:rPr>
        <w:t xml:space="preserve">many </w:t>
      </w:r>
      <w:r>
        <w:rPr>
          <w:spacing w:val="5"/>
        </w:rPr>
        <w:t xml:space="preserve">people’s </w:t>
      </w:r>
      <w:r>
        <w:rPr>
          <w:spacing w:val="3"/>
        </w:rPr>
        <w:t xml:space="preserve">lives </w:t>
      </w:r>
      <w:r>
        <w:rPr>
          <w:spacing w:val="1"/>
        </w:rPr>
        <w:t>in</w:t>
      </w:r>
      <w:r>
        <w:rPr>
          <w:spacing w:val="13"/>
        </w:rPr>
        <w:t xml:space="preserve"> </w:t>
      </w:r>
      <w:r>
        <w:rPr>
          <w:spacing w:val="3"/>
        </w:rPr>
        <w:t>2003.</w:t>
      </w:r>
    </w:p>
    <w:p>
      <w:pPr>
        <w:pStyle w:val="BodyText"/>
        <w:spacing w:before="2"/>
        <w:ind w:left="220" w:right="605" w:firstLine="297"/>
        <w:jc w:val="both"/>
      </w:pPr>
      <w:r>
        <w:t xml:space="preserve">In  </w:t>
      </w:r>
      <w:r>
        <w:rPr>
          <w:spacing w:val="3"/>
        </w:rPr>
        <w:t xml:space="preserve">2003, SARS </w:t>
      </w:r>
      <w:r>
        <w:rPr>
          <w:spacing w:val="3"/>
          <w:u w:val="single"/>
        </w:rPr>
        <w:t xml:space="preserve">   </w:t>
      </w:r>
      <w:r>
        <w:rPr>
          <w:spacing w:val="1"/>
          <w:u w:val="single"/>
        </w:rPr>
        <w:t xml:space="preserve">17     </w:t>
      </w:r>
      <w:r>
        <w:rPr>
          <w:spacing w:val="55"/>
        </w:rPr>
        <w:t xml:space="preserve"> </w:t>
      </w:r>
      <w:r>
        <w:rPr>
          <w:spacing w:val="1"/>
        </w:rPr>
        <w:t xml:space="preserve">in </w:t>
      </w:r>
      <w:r>
        <w:rPr>
          <w:spacing w:val="3"/>
        </w:rPr>
        <w:t xml:space="preserve">Guangdong. Later, </w:t>
      </w:r>
      <w:r>
        <w:rPr>
          <w:spacing w:val="2"/>
        </w:rPr>
        <w:t xml:space="preserve">it  </w:t>
      </w:r>
      <w:r>
        <w:rPr>
          <w:spacing w:val="3"/>
        </w:rPr>
        <w:t xml:space="preserve">spread </w:t>
      </w:r>
      <w:r>
        <w:rPr>
          <w:spacing w:val="5"/>
        </w:rPr>
        <w:t xml:space="preserve">across </w:t>
      </w:r>
      <w:r>
        <w:rPr>
          <w:spacing w:val="3"/>
        </w:rPr>
        <w:t xml:space="preserve">China   and  other </w:t>
      </w:r>
      <w:r>
        <w:rPr>
          <w:spacing w:val="5"/>
        </w:rPr>
        <w:t xml:space="preserve">parts    </w:t>
      </w:r>
      <w:r>
        <w:rPr>
          <w:spacing w:val="1"/>
        </w:rPr>
        <w:t xml:space="preserve">of  </w:t>
      </w:r>
      <w:r>
        <w:rPr>
          <w:spacing w:val="2"/>
        </w:rPr>
        <w:t xml:space="preserve">the   </w:t>
      </w:r>
      <w:r>
        <w:rPr>
          <w:spacing w:val="3"/>
        </w:rPr>
        <w:t xml:space="preserve">world.  </w:t>
      </w:r>
      <w:r>
        <w:rPr>
          <w:spacing w:val="5"/>
        </w:rPr>
        <w:t xml:space="preserve">Patients </w:t>
      </w:r>
      <w:r>
        <w:rPr>
          <w:spacing w:val="3"/>
        </w:rPr>
        <w:t xml:space="preserve">coughed   </w:t>
      </w:r>
      <w:r>
        <w:t xml:space="preserve">a   </w:t>
      </w:r>
      <w:r>
        <w:rPr>
          <w:spacing w:val="3"/>
        </w:rPr>
        <w:t xml:space="preserve">lot </w:t>
      </w:r>
      <w:r>
        <w:rPr>
          <w:spacing w:val="2"/>
        </w:rPr>
        <w:t xml:space="preserve">and </w:t>
      </w:r>
      <w:r>
        <w:rPr>
          <w:spacing w:val="3"/>
        </w:rPr>
        <w:t xml:space="preserve">got </w:t>
      </w:r>
      <w:r>
        <w:rPr>
          <w:spacing w:val="5"/>
        </w:rPr>
        <w:t xml:space="preserve">fevers. Hundreds </w:t>
      </w:r>
      <w:r>
        <w:rPr>
          <w:spacing w:val="7"/>
        </w:rPr>
        <w:t>of</w:t>
      </w:r>
      <w:r>
        <w:rPr>
          <w:spacing w:val="7"/>
          <w:u w:val="single"/>
        </w:rPr>
        <w:t xml:space="preserve">   </w:t>
      </w:r>
      <w:r>
        <w:rPr>
          <w:spacing w:val="2"/>
          <w:u w:val="single"/>
        </w:rPr>
        <w:t>18</w:t>
      </w:r>
      <w:r>
        <w:rPr>
          <w:spacing w:val="2"/>
        </w:rPr>
        <w:t xml:space="preserve">   </w:t>
      </w:r>
      <w:r>
        <w:rPr>
          <w:spacing w:val="3"/>
        </w:rPr>
        <w:t xml:space="preserve">even </w:t>
      </w:r>
      <w:r>
        <w:rPr>
          <w:spacing w:val="2"/>
        </w:rPr>
        <w:t xml:space="preserve">died  </w:t>
      </w:r>
      <w:r>
        <w:rPr>
          <w:spacing w:val="3"/>
        </w:rPr>
        <w:t xml:space="preserve">from </w:t>
      </w:r>
      <w:r>
        <w:rPr>
          <w:spacing w:val="2"/>
        </w:rPr>
        <w:t xml:space="preserve">the </w:t>
      </w:r>
      <w:r>
        <w:rPr>
          <w:spacing w:val="3"/>
        </w:rPr>
        <w:t xml:space="preserve">disease. Even many doctors </w:t>
      </w:r>
      <w:r>
        <w:rPr>
          <w:spacing w:val="2"/>
        </w:rPr>
        <w:t xml:space="preserve">and </w:t>
      </w:r>
      <w:r>
        <w:rPr>
          <w:spacing w:val="3"/>
        </w:rPr>
        <w:t xml:space="preserve">nurses </w:t>
      </w:r>
      <w:r>
        <w:rPr>
          <w:spacing w:val="2"/>
        </w:rPr>
        <w:t xml:space="preserve">got </w:t>
      </w:r>
      <w:r>
        <w:rPr>
          <w:spacing w:val="3"/>
        </w:rPr>
        <w:t xml:space="preserve">SARS </w:t>
      </w:r>
      <w:r>
        <w:rPr>
          <w:spacing w:val="2"/>
        </w:rPr>
        <w:t xml:space="preserve">when </w:t>
      </w:r>
      <w:r>
        <w:rPr>
          <w:spacing w:val="3"/>
        </w:rPr>
        <w:t xml:space="preserve">they treated  patients.  So everyone was </w:t>
      </w:r>
      <w:r>
        <w:rPr>
          <w:spacing w:val="5"/>
        </w:rPr>
        <w:t xml:space="preserve">afraid </w:t>
      </w:r>
      <w:r>
        <w:rPr>
          <w:spacing w:val="3"/>
        </w:rPr>
        <w:t xml:space="preserve">of it. </w:t>
      </w:r>
      <w:r>
        <w:rPr>
          <w:spacing w:val="2"/>
        </w:rPr>
        <w:t xml:space="preserve">But </w:t>
      </w:r>
      <w:r>
        <w:rPr>
          <w:spacing w:val="3"/>
        </w:rPr>
        <w:t xml:space="preserve">Zhong </w:t>
      </w:r>
      <w:r>
        <w:rPr>
          <w:spacing w:val="7"/>
        </w:rPr>
        <w:t>was</w:t>
      </w:r>
      <w:r>
        <w:rPr>
          <w:spacing w:val="67"/>
          <w:u w:val="single"/>
        </w:rPr>
        <w:t xml:space="preserve"> </w:t>
      </w:r>
      <w:r>
        <w:rPr>
          <w:spacing w:val="1"/>
          <w:u w:val="single"/>
        </w:rPr>
        <w:t xml:space="preserve">19  </w:t>
      </w:r>
      <w:r>
        <w:rPr>
          <w:spacing w:val="1"/>
        </w:rPr>
        <w:t xml:space="preserve"> </w:t>
      </w:r>
      <w:r>
        <w:rPr>
          <w:spacing w:val="3"/>
        </w:rPr>
        <w:t xml:space="preserve">enough </w:t>
      </w:r>
      <w:r>
        <w:rPr>
          <w:spacing w:val="1"/>
        </w:rPr>
        <w:t xml:space="preserve">to  </w:t>
      </w:r>
      <w:r>
        <w:rPr>
          <w:spacing w:val="5"/>
        </w:rPr>
        <w:t xml:space="preserve">fight the disease. </w:t>
      </w:r>
      <w:r>
        <w:rPr>
          <w:spacing w:val="3"/>
        </w:rPr>
        <w:t xml:space="preserve">Zhong spent   days and </w:t>
      </w:r>
      <w:r>
        <w:rPr>
          <w:spacing w:val="5"/>
        </w:rPr>
        <w:t xml:space="preserve">nights </w:t>
      </w:r>
      <w:r>
        <w:rPr>
          <w:spacing w:val="1"/>
        </w:rPr>
        <w:t xml:space="preserve">to </w:t>
      </w:r>
      <w:r>
        <w:rPr>
          <w:spacing w:val="2"/>
        </w:rPr>
        <w:t xml:space="preserve">find </w:t>
      </w:r>
      <w:r>
        <w:rPr>
          <w:spacing w:val="3"/>
        </w:rPr>
        <w:t xml:space="preserve">the cause </w:t>
      </w:r>
      <w:r>
        <w:rPr>
          <w:spacing w:val="1"/>
          <w:u w:val="single"/>
        </w:rPr>
        <w:t xml:space="preserve">20  </w:t>
      </w:r>
      <w:r>
        <w:rPr>
          <w:spacing w:val="3"/>
        </w:rPr>
        <w:t xml:space="preserve">the  </w:t>
      </w:r>
      <w:r>
        <w:rPr>
          <w:spacing w:val="5"/>
        </w:rPr>
        <w:t xml:space="preserve">disease. </w:t>
      </w:r>
      <w:r>
        <w:rPr>
          <w:spacing w:val="3"/>
        </w:rPr>
        <w:t xml:space="preserve">And with his way </w:t>
      </w:r>
      <w:r>
        <w:rPr>
          <w:spacing w:val="1"/>
        </w:rPr>
        <w:t xml:space="preserve">of  </w:t>
      </w:r>
      <w:r>
        <w:rPr>
          <w:spacing w:val="5"/>
        </w:rPr>
        <w:t xml:space="preserve">treating, </w:t>
      </w:r>
      <w:r>
        <w:rPr>
          <w:spacing w:val="3"/>
        </w:rPr>
        <w:t xml:space="preserve">many  patients began </w:t>
      </w:r>
      <w:r>
        <w:rPr>
          <w:spacing w:val="1"/>
        </w:rPr>
        <w:t xml:space="preserve">to </w:t>
      </w:r>
      <w:r>
        <w:rPr>
          <w:spacing w:val="3"/>
        </w:rPr>
        <w:t xml:space="preserve">get </w:t>
      </w:r>
      <w:r>
        <w:rPr>
          <w:spacing w:val="5"/>
        </w:rPr>
        <w:t xml:space="preserve">better. </w:t>
      </w:r>
      <w:r>
        <w:rPr>
          <w:spacing w:val="3"/>
        </w:rPr>
        <w:t xml:space="preserve">Zhong </w:t>
      </w:r>
      <w:r>
        <w:rPr>
          <w:spacing w:val="5"/>
        </w:rPr>
        <w:t xml:space="preserve">finally </w:t>
      </w:r>
      <w:r>
        <w:rPr>
          <w:spacing w:val="2"/>
        </w:rPr>
        <w:t xml:space="preserve">won </w:t>
      </w:r>
      <w:r>
        <w:rPr>
          <w:spacing w:val="5"/>
        </w:rPr>
        <w:t>people’s</w:t>
      </w:r>
      <w:r>
        <w:rPr>
          <w:spacing w:val="25"/>
        </w:rPr>
        <w:t xml:space="preserve"> </w:t>
      </w:r>
      <w:r>
        <w:rPr>
          <w:spacing w:val="3"/>
        </w:rPr>
        <w:t>trust.</w:t>
      </w:r>
    </w:p>
    <w:p>
      <w:pPr>
        <w:pStyle w:val="BodyText"/>
        <w:tabs>
          <w:tab w:val="left" w:pos="2140"/>
          <w:tab w:val="left" w:pos="2671"/>
        </w:tabs>
        <w:spacing w:before="8" w:line="242" w:lineRule="auto"/>
        <w:ind w:left="220" w:right="679" w:firstLine="302"/>
      </w:pPr>
      <w:r>
        <w:rPr>
          <w:spacing w:val="1"/>
        </w:rPr>
        <w:t>In</w:t>
      </w:r>
      <w:r>
        <w:rPr>
          <w:spacing w:val="21"/>
        </w:rPr>
        <w:t xml:space="preserve"> </w:t>
      </w:r>
      <w:r>
        <w:rPr>
          <w:spacing w:val="5"/>
        </w:rPr>
        <w:t>early</w:t>
      </w:r>
      <w:r>
        <w:rPr>
          <w:spacing w:val="21"/>
        </w:rPr>
        <w:t xml:space="preserve"> </w:t>
      </w:r>
      <w:r>
        <w:rPr>
          <w:spacing w:val="3"/>
        </w:rPr>
        <w:t>2020,</w:t>
      </w:r>
      <w:r>
        <w:rPr>
          <w:spacing w:val="25"/>
        </w:rPr>
        <w:t xml:space="preserve"> </w:t>
      </w:r>
      <w:r>
        <w:t>a</w:t>
      </w:r>
      <w:r>
        <w:rPr>
          <w:spacing w:val="21"/>
        </w:rPr>
        <w:t xml:space="preserve"> </w:t>
      </w:r>
      <w:r>
        <w:rPr>
          <w:spacing w:val="5"/>
        </w:rPr>
        <w:t>disease</w:t>
      </w:r>
      <w:r>
        <w:rPr>
          <w:spacing w:val="21"/>
        </w:rPr>
        <w:t xml:space="preserve"> </w:t>
      </w:r>
      <w:r>
        <w:rPr>
          <w:spacing w:val="3"/>
        </w:rPr>
        <w:t>called</w:t>
      </w:r>
      <w:r>
        <w:rPr>
          <w:spacing w:val="21"/>
        </w:rPr>
        <w:t xml:space="preserve"> </w:t>
      </w:r>
      <w:r>
        <w:rPr>
          <w:spacing w:val="5"/>
        </w:rPr>
        <w:t>Novel</w:t>
      </w:r>
      <w:r>
        <w:rPr>
          <w:spacing w:val="20"/>
        </w:rPr>
        <w:t xml:space="preserve"> </w:t>
      </w:r>
      <w:r>
        <w:rPr>
          <w:spacing w:val="5"/>
        </w:rPr>
        <w:t>coronavirus</w:t>
      </w:r>
      <w:r>
        <w:rPr>
          <w:spacing w:val="20"/>
        </w:rPr>
        <w:t xml:space="preserve"> </w:t>
      </w:r>
      <w:r>
        <w:rPr>
          <w:spacing w:val="3"/>
        </w:rPr>
        <w:t>pneumonia</w:t>
      </w:r>
      <w:r>
        <w:rPr>
          <w:spacing w:val="25"/>
        </w:rPr>
        <w:t xml:space="preserve"> </w:t>
      </w:r>
      <w:r>
        <w:t>(</w:t>
      </w:r>
      <w:r>
        <w:rPr>
          <w:spacing w:val="38"/>
        </w:rPr>
        <w:t xml:space="preserve"> </w:t>
      </w:r>
      <w:r>
        <w:rPr>
          <w:rFonts w:ascii="宋体" w:eastAsia="宋体" w:hAnsi="宋体" w:hint="eastAsia"/>
          <w:spacing w:val="5"/>
        </w:rPr>
        <w:t>新型冠状</w:t>
      </w:r>
      <w:r>
        <w:rPr>
          <w:rFonts w:ascii="宋体" w:eastAsia="宋体" w:hAnsi="宋体" w:hint="eastAsia"/>
          <w:spacing w:val="7"/>
        </w:rPr>
        <w:t>病</w:t>
      </w:r>
      <w:r>
        <w:rPr>
          <w:rFonts w:ascii="宋体" w:eastAsia="宋体" w:hAnsi="宋体" w:hint="eastAsia"/>
          <w:spacing w:val="5"/>
        </w:rPr>
        <w:t>毒肺</w:t>
      </w:r>
      <w:r>
        <w:rPr>
          <w:rFonts w:ascii="宋体" w:eastAsia="宋体" w:hAnsi="宋体" w:hint="eastAsia"/>
          <w:spacing w:val="7"/>
        </w:rPr>
        <w:t>炎</w:t>
      </w:r>
      <w:r>
        <w:t>)</w:t>
      </w:r>
      <w:r>
        <w:rPr>
          <w:spacing w:val="20"/>
        </w:rPr>
        <w:t xml:space="preserve"> </w:t>
      </w:r>
      <w:r>
        <w:rPr>
          <w:spacing w:val="3"/>
        </w:rPr>
        <w:t xml:space="preserve">hit </w:t>
      </w:r>
      <w:r>
        <w:rPr>
          <w:spacing w:val="1"/>
        </w:rPr>
        <w:t>Wuhan.</w:t>
      </w:r>
      <w:r>
        <w:rPr>
          <w:spacing w:val="21"/>
        </w:rPr>
        <w:t xml:space="preserve"> </w:t>
      </w:r>
      <w:r>
        <w:rPr>
          <w:spacing w:val="1"/>
        </w:rPr>
        <w:t>It</w:t>
      </w:r>
      <w:r>
        <w:rPr>
          <w:spacing w:val="20"/>
        </w:rPr>
        <w:t xml:space="preserve"> </w:t>
      </w:r>
      <w:r>
        <w:rPr>
          <w:spacing w:val="3"/>
        </w:rPr>
        <w:t>spread</w:t>
      </w:r>
      <w:r>
        <w:rPr>
          <w:spacing w:val="3"/>
          <w:u w:val="single"/>
        </w:rPr>
        <w:t xml:space="preserve"> </w:t>
      </w:r>
      <w:r>
        <w:rPr>
          <w:spacing w:val="3"/>
          <w:u w:val="single"/>
        </w:rPr>
        <w:tab/>
      </w:r>
      <w:r>
        <w:rPr>
          <w:spacing w:val="1"/>
          <w:u w:val="single"/>
        </w:rPr>
        <w:t>21</w:t>
      </w:r>
      <w:r>
        <w:rPr>
          <w:spacing w:val="1"/>
          <w:u w:val="single"/>
        </w:rPr>
        <w:tab/>
      </w:r>
      <w:r>
        <w:rPr>
          <w:spacing w:val="3"/>
        </w:rPr>
        <w:t xml:space="preserve">around </w:t>
      </w:r>
      <w:r>
        <w:rPr>
          <w:spacing w:val="2"/>
        </w:rPr>
        <w:t xml:space="preserve">tens </w:t>
      </w:r>
      <w:r>
        <w:rPr>
          <w:spacing w:val="1"/>
        </w:rPr>
        <w:t xml:space="preserve">of </w:t>
      </w:r>
      <w:r>
        <w:rPr>
          <w:spacing w:val="3"/>
        </w:rPr>
        <w:t xml:space="preserve">thousands  </w:t>
      </w:r>
      <w:r>
        <w:rPr>
          <w:spacing w:val="1"/>
        </w:rPr>
        <w:t xml:space="preserve">of </w:t>
      </w:r>
      <w:r>
        <w:rPr>
          <w:spacing w:val="3"/>
        </w:rPr>
        <w:t xml:space="preserve">Chinese people were </w:t>
      </w:r>
      <w:r>
        <w:rPr>
          <w:spacing w:val="5"/>
        </w:rPr>
        <w:t xml:space="preserve">infected </w:t>
      </w:r>
      <w:r>
        <w:t xml:space="preserve">( </w:t>
      </w:r>
      <w:r>
        <w:rPr>
          <w:spacing w:val="45"/>
        </w:rPr>
        <w:t xml:space="preserve"> </w:t>
      </w:r>
      <w:r>
        <w:rPr>
          <w:rFonts w:ascii="宋体" w:eastAsia="宋体" w:hAnsi="宋体" w:hint="eastAsia"/>
        </w:rPr>
        <w:t xml:space="preserve">感染 </w:t>
      </w:r>
      <w:r>
        <w:rPr>
          <w:spacing w:val="1"/>
        </w:rPr>
        <w:t xml:space="preserve">). </w:t>
      </w:r>
      <w:r>
        <w:rPr>
          <w:spacing w:val="3"/>
        </w:rPr>
        <w:t xml:space="preserve">Zhong, </w:t>
      </w:r>
      <w:r>
        <w:rPr>
          <w:spacing w:val="5"/>
        </w:rPr>
        <w:t>84,led</w:t>
      </w:r>
      <w:r>
        <w:rPr>
          <w:spacing w:val="63"/>
          <w:u w:val="single"/>
        </w:rPr>
        <w:t xml:space="preserve"> </w:t>
      </w:r>
      <w:r>
        <w:rPr>
          <w:spacing w:val="3"/>
          <w:u w:val="single"/>
        </w:rPr>
        <w:t>22</w:t>
      </w:r>
      <w:r>
        <w:rPr>
          <w:spacing w:val="3"/>
        </w:rPr>
        <w:t xml:space="preserve"> team </w:t>
      </w:r>
      <w:r>
        <w:rPr>
          <w:spacing w:val="2"/>
        </w:rPr>
        <w:t xml:space="preserve">to </w:t>
      </w:r>
      <w:r>
        <w:rPr>
          <w:spacing w:val="1"/>
        </w:rPr>
        <w:t xml:space="preserve">Wuhan to </w:t>
      </w:r>
      <w:r>
        <w:rPr>
          <w:spacing w:val="3"/>
        </w:rPr>
        <w:t xml:space="preserve">fight the </w:t>
      </w:r>
      <w:r>
        <w:rPr>
          <w:spacing w:val="5"/>
        </w:rPr>
        <w:t xml:space="preserve">illness. </w:t>
      </w:r>
      <w:r>
        <w:rPr>
          <w:spacing w:val="2"/>
        </w:rPr>
        <w:t xml:space="preserve">Zhong’s </w:t>
      </w:r>
      <w:r>
        <w:rPr>
          <w:spacing w:val="3"/>
        </w:rPr>
        <w:t xml:space="preserve">team took </w:t>
      </w:r>
      <w:r>
        <w:rPr>
          <w:spacing w:val="2"/>
        </w:rPr>
        <w:t xml:space="preserve">many </w:t>
      </w:r>
      <w:r>
        <w:rPr>
          <w:spacing w:val="3"/>
        </w:rPr>
        <w:t xml:space="preserve">measures </w:t>
      </w:r>
      <w:r>
        <w:rPr>
          <w:spacing w:val="1"/>
        </w:rPr>
        <w:t xml:space="preserve">to </w:t>
      </w:r>
      <w:r>
        <w:rPr>
          <w:spacing w:val="2"/>
        </w:rPr>
        <w:t xml:space="preserve">cure the </w:t>
      </w:r>
      <w:r>
        <w:rPr>
          <w:spacing w:val="5"/>
        </w:rPr>
        <w:t xml:space="preserve">patients </w:t>
      </w:r>
      <w:r>
        <w:rPr>
          <w:spacing w:val="3"/>
        </w:rPr>
        <w:t xml:space="preserve">with </w:t>
      </w:r>
      <w:r>
        <w:rPr>
          <w:spacing w:val="5"/>
        </w:rPr>
        <w:t xml:space="preserve">Novel coronavirus pneumonia. </w:t>
      </w:r>
      <w:r>
        <w:rPr>
          <w:spacing w:val="2"/>
        </w:rPr>
        <w:t xml:space="preserve">He </w:t>
      </w:r>
      <w:r>
        <w:rPr>
          <w:spacing w:val="5"/>
        </w:rPr>
        <w:t xml:space="preserve">advised  </w:t>
      </w:r>
      <w:r>
        <w:rPr>
          <w:spacing w:val="3"/>
        </w:rPr>
        <w:t xml:space="preserve">people  </w:t>
      </w:r>
      <w:r>
        <w:rPr>
          <w:spacing w:val="1"/>
        </w:rPr>
        <w:t xml:space="preserve">to </w:t>
      </w:r>
      <w:r>
        <w:rPr>
          <w:spacing w:val="2"/>
        </w:rPr>
        <w:t>wear</w:t>
      </w:r>
      <w:r>
        <w:rPr>
          <w:spacing w:val="20"/>
        </w:rPr>
        <w:t xml:space="preserve"> </w:t>
      </w:r>
      <w:r>
        <w:rPr>
          <w:spacing w:val="5"/>
        </w:rPr>
        <w:t>masks,</w:t>
      </w:r>
      <w:r>
        <w:rPr>
          <w:spacing w:val="15"/>
          <w:u w:val="single"/>
        </w:rPr>
        <w:t xml:space="preserve"> </w:t>
      </w:r>
      <w:r>
        <w:rPr>
          <w:spacing w:val="2"/>
          <w:u w:val="single"/>
        </w:rPr>
        <w:t>23</w:t>
      </w:r>
      <w:r>
        <w:rPr>
          <w:spacing w:val="22"/>
        </w:rPr>
        <w:t xml:space="preserve"> </w:t>
      </w:r>
      <w:r>
        <w:rPr>
          <w:spacing w:val="3"/>
        </w:rPr>
        <w:t>hands</w:t>
      </w:r>
      <w:r>
        <w:rPr>
          <w:spacing w:val="16"/>
        </w:rPr>
        <w:t xml:space="preserve"> </w:t>
      </w:r>
      <w:r>
        <w:rPr>
          <w:spacing w:val="5"/>
        </w:rPr>
        <w:t>frequently</w:t>
      </w:r>
      <w:r>
        <w:rPr>
          <w:spacing w:val="10"/>
        </w:rPr>
        <w:t xml:space="preserve"> </w:t>
      </w:r>
      <w:r>
        <w:t>(</w:t>
      </w:r>
      <w:r>
        <w:rPr>
          <w:rFonts w:ascii="宋体" w:eastAsia="宋体" w:hAnsi="宋体" w:hint="eastAsia"/>
        </w:rPr>
        <w:t>频繁的</w:t>
      </w:r>
      <w:r>
        <w:t>)</w:t>
      </w:r>
      <w:r>
        <w:rPr>
          <w:spacing w:val="1"/>
        </w:rPr>
        <w:t xml:space="preserve"> </w:t>
      </w:r>
      <w:r>
        <w:t>stay</w:t>
      </w:r>
      <w:r>
        <w:rPr>
          <w:spacing w:val="-4"/>
        </w:rPr>
        <w:t xml:space="preserve"> </w:t>
      </w:r>
      <w:r>
        <w:t>at home</w:t>
      </w:r>
      <w:r>
        <w:rPr>
          <w:spacing w:val="0"/>
        </w:rPr>
        <w:t xml:space="preserve"> </w:t>
      </w:r>
      <w:r>
        <w:t>and</w:t>
      </w:r>
      <w:r>
        <w:rPr>
          <w:spacing w:val="0"/>
        </w:rPr>
        <w:t xml:space="preserve"> </w:t>
      </w:r>
      <w:r>
        <w:t>not to</w:t>
      </w:r>
      <w:r>
        <w:rPr>
          <w:spacing w:val="0"/>
        </w:rPr>
        <w:t xml:space="preserve"> </w:t>
      </w:r>
      <w:r>
        <w:t>go</w:t>
      </w:r>
      <w:r>
        <w:rPr>
          <w:spacing w:val="0"/>
        </w:rPr>
        <w:t xml:space="preserve"> </w:t>
      </w:r>
      <w:r>
        <w:t>to</w:t>
      </w:r>
      <w:r>
        <w:rPr>
          <w:spacing w:val="0"/>
        </w:rPr>
        <w:t xml:space="preserve"> </w:t>
      </w:r>
      <w:r>
        <w:t>crowed</w:t>
      </w:r>
      <w:r>
        <w:rPr>
          <w:spacing w:val="0"/>
        </w:rPr>
        <w:t xml:space="preserve"> </w:t>
      </w:r>
      <w:r>
        <w:t>places.</w:t>
      </w:r>
    </w:p>
    <w:p>
      <w:pPr>
        <w:pStyle w:val="BodyText"/>
        <w:ind w:left="220" w:right="775"/>
      </w:pPr>
      <w:r>
        <w:rPr>
          <w:spacing w:val="3"/>
        </w:rPr>
        <w:t xml:space="preserve">Zhong  likes </w:t>
      </w:r>
      <w:r>
        <w:rPr>
          <w:spacing w:val="5"/>
        </w:rPr>
        <w:t xml:space="preserve">sports </w:t>
      </w:r>
      <w:r>
        <w:rPr>
          <w:spacing w:val="3"/>
        </w:rPr>
        <w:t xml:space="preserve">very </w:t>
      </w:r>
      <w:r>
        <w:rPr>
          <w:spacing w:val="5"/>
        </w:rPr>
        <w:t>much.</w:t>
      </w:r>
      <w:r>
        <w:rPr>
          <w:spacing w:val="5"/>
          <w:u w:val="single"/>
        </w:rPr>
        <w:t xml:space="preserve"> </w:t>
      </w:r>
      <w:r>
        <w:rPr>
          <w:spacing w:val="1"/>
          <w:u w:val="single"/>
        </w:rPr>
        <w:t xml:space="preserve">24    </w:t>
      </w:r>
      <w:r>
        <w:rPr>
          <w:spacing w:val="1"/>
        </w:rPr>
        <w:t xml:space="preserve">he  </w:t>
      </w:r>
      <w:r>
        <w:rPr>
          <w:spacing w:val="2"/>
        </w:rPr>
        <w:t xml:space="preserve">was </w:t>
      </w:r>
      <w:r>
        <w:rPr>
          <w:spacing w:val="3"/>
        </w:rPr>
        <w:t xml:space="preserve">67, </w:t>
      </w:r>
      <w:r>
        <w:rPr>
          <w:spacing w:val="1"/>
        </w:rPr>
        <w:t xml:space="preserve">he  </w:t>
      </w:r>
      <w:r>
        <w:rPr>
          <w:spacing w:val="3"/>
        </w:rPr>
        <w:t xml:space="preserve">could </w:t>
      </w:r>
      <w:r>
        <w:rPr>
          <w:spacing w:val="5"/>
        </w:rPr>
        <w:t xml:space="preserve">still play basketball. </w:t>
      </w:r>
      <w:r>
        <w:rPr>
          <w:spacing w:val="3"/>
        </w:rPr>
        <w:t xml:space="preserve">Now at the </w:t>
      </w:r>
      <w:r>
        <w:rPr>
          <w:spacing w:val="2"/>
        </w:rPr>
        <w:t xml:space="preserve">age </w:t>
      </w:r>
      <w:r>
        <w:rPr>
          <w:spacing w:val="1"/>
        </w:rPr>
        <w:t xml:space="preserve">of </w:t>
      </w:r>
      <w:r>
        <w:rPr>
          <w:spacing w:val="3"/>
        </w:rPr>
        <w:t xml:space="preserve">84, Zhong still </w:t>
      </w:r>
      <w:r>
        <w:rPr>
          <w:spacing w:val="5"/>
        </w:rPr>
        <w:t xml:space="preserve">treats patients </w:t>
      </w:r>
      <w:r>
        <w:rPr>
          <w:spacing w:val="1"/>
        </w:rPr>
        <w:t xml:space="preserve">in </w:t>
      </w:r>
      <w:r>
        <w:rPr>
          <w:spacing w:val="2"/>
        </w:rPr>
        <w:t xml:space="preserve">the </w:t>
      </w:r>
      <w:r>
        <w:rPr>
          <w:spacing w:val="5"/>
        </w:rPr>
        <w:t xml:space="preserve">hospital </w:t>
      </w:r>
      <w:r>
        <w:rPr>
          <w:spacing w:val="3"/>
        </w:rPr>
        <w:t>and</w:t>
      </w:r>
      <w:r>
        <w:rPr>
          <w:spacing w:val="3"/>
          <w:u w:val="single"/>
        </w:rPr>
        <w:t xml:space="preserve"> </w:t>
      </w:r>
      <w:r>
        <w:rPr>
          <w:spacing w:val="2"/>
          <w:u w:val="single"/>
        </w:rPr>
        <w:t>25</w:t>
      </w:r>
      <w:r>
        <w:rPr>
          <w:spacing w:val="2"/>
        </w:rPr>
        <w:t xml:space="preserve"> young </w:t>
      </w:r>
      <w:r>
        <w:rPr>
          <w:spacing w:val="5"/>
        </w:rPr>
        <w:t xml:space="preserve">doctors. </w:t>
      </w:r>
      <w:r>
        <w:rPr>
          <w:spacing w:val="3"/>
        </w:rPr>
        <w:t xml:space="preserve">“I am just </w:t>
      </w:r>
      <w:r>
        <w:t xml:space="preserve">a </w:t>
      </w:r>
      <w:r>
        <w:rPr>
          <w:spacing w:val="3"/>
        </w:rPr>
        <w:t>doctor.”</w:t>
      </w:r>
      <w:r>
        <w:rPr>
          <w:spacing w:val="16"/>
        </w:rPr>
        <w:t xml:space="preserve"> </w:t>
      </w:r>
      <w:r>
        <w:rPr>
          <w:spacing w:val="3"/>
        </w:rPr>
        <w:t>Zhong</w:t>
      </w:r>
      <w:r>
        <w:rPr>
          <w:spacing w:val="16"/>
        </w:rPr>
        <w:t xml:space="preserve"> </w:t>
      </w:r>
      <w:r>
        <w:rPr>
          <w:spacing w:val="3"/>
        </w:rPr>
        <w:t>says.</w:t>
      </w:r>
      <w:r>
        <w:rPr>
          <w:spacing w:val="15"/>
        </w:rPr>
        <w:t xml:space="preserve"> </w:t>
      </w:r>
      <w:r>
        <w:rPr>
          <w:spacing w:val="2"/>
        </w:rPr>
        <w:t>But</w:t>
      </w:r>
      <w:r>
        <w:rPr>
          <w:spacing w:val="17"/>
        </w:rPr>
        <w:t xml:space="preserve"> </w:t>
      </w:r>
      <w:r>
        <w:rPr>
          <w:spacing w:val="1"/>
        </w:rPr>
        <w:t>we</w:t>
      </w:r>
      <w:r>
        <w:rPr>
          <w:spacing w:val="16"/>
        </w:rPr>
        <w:t xml:space="preserve"> </w:t>
      </w:r>
      <w:r>
        <w:rPr>
          <w:spacing w:val="3"/>
        </w:rPr>
        <w:t>think</w:t>
      </w:r>
      <w:r>
        <w:rPr>
          <w:spacing w:val="16"/>
        </w:rPr>
        <w:t xml:space="preserve"> </w:t>
      </w:r>
      <w:r>
        <w:rPr>
          <w:spacing w:val="1"/>
        </w:rPr>
        <w:t>he</w:t>
      </w:r>
      <w:r>
        <w:rPr>
          <w:spacing w:val="16"/>
        </w:rPr>
        <w:t xml:space="preserve"> </w:t>
      </w:r>
      <w:r>
        <w:rPr>
          <w:spacing w:val="1"/>
        </w:rPr>
        <w:t>is</w:t>
      </w:r>
      <w:r>
        <w:rPr>
          <w:spacing w:val="15"/>
        </w:rPr>
        <w:t xml:space="preserve"> </w:t>
      </w:r>
      <w:r>
        <w:t>a</w:t>
      </w:r>
      <w:r>
        <w:rPr>
          <w:spacing w:val="15"/>
        </w:rPr>
        <w:t xml:space="preserve"> </w:t>
      </w:r>
      <w:r>
        <w:rPr>
          <w:spacing w:val="3"/>
        </w:rPr>
        <w:t>hero</w:t>
      </w:r>
      <w:r>
        <w:rPr>
          <w:spacing w:val="15"/>
        </w:rPr>
        <w:t xml:space="preserve"> </w:t>
      </w:r>
      <w:r>
        <w:rPr>
          <w:spacing w:val="2"/>
        </w:rPr>
        <w:t>and</w:t>
      </w:r>
      <w:r>
        <w:rPr>
          <w:spacing w:val="16"/>
        </w:rPr>
        <w:t xml:space="preserve"> </w:t>
      </w:r>
      <w:r>
        <w:t>a</w:t>
      </w:r>
      <w:r>
        <w:rPr>
          <w:spacing w:val="28"/>
        </w:rPr>
        <w:t xml:space="preserve"> </w:t>
      </w:r>
      <w:r>
        <w:rPr>
          <w:spacing w:val="5"/>
        </w:rPr>
        <w:t>fighter.</w:t>
      </w:r>
    </w:p>
    <w:p>
      <w:pPr>
        <w:pStyle w:val="BodyText"/>
        <w:tabs>
          <w:tab w:val="left" w:pos="1720"/>
          <w:tab w:val="left" w:pos="2810"/>
          <w:tab w:val="left" w:pos="4053"/>
        </w:tabs>
        <w:ind w:left="220"/>
      </w:pPr>
      <w:r>
        <w:t>16.A. helped</w:t>
      </w:r>
      <w:r>
        <w:tab/>
      </w:r>
      <w:r>
        <w:t>B.</w:t>
      </w:r>
      <w:r>
        <w:rPr>
          <w:spacing w:val="-1"/>
        </w:rPr>
        <w:t xml:space="preserve"> </w:t>
      </w:r>
      <w:r>
        <w:t>saved</w:t>
      </w:r>
      <w:r>
        <w:tab/>
      </w:r>
      <w:r>
        <w:t>C.</w:t>
      </w:r>
      <w:r>
        <w:rPr>
          <w:spacing w:val="-1"/>
        </w:rPr>
        <w:t xml:space="preserve"> </w:t>
      </w:r>
      <w:r>
        <w:t>liked</w:t>
      </w:r>
      <w:r>
        <w:tab/>
      </w:r>
      <w:r>
        <w:t>D.</w:t>
      </w:r>
      <w:r>
        <w:rPr>
          <w:spacing w:val="-4"/>
        </w:rPr>
        <w:t xml:space="preserve"> </w:t>
      </w:r>
      <w:r>
        <w:t>influenced</w:t>
      </w:r>
    </w:p>
    <w:p>
      <w:pPr>
        <w:pStyle w:val="BodyText"/>
        <w:tabs>
          <w:tab w:val="left" w:pos="1696"/>
          <w:tab w:val="left" w:pos="4135"/>
        </w:tabs>
        <w:spacing w:line="241" w:lineRule="exact"/>
        <w:ind w:left="220"/>
      </w:pPr>
      <w:r>
        <w:t>17.A.</w:t>
      </w:r>
      <w:r>
        <w:rPr>
          <w:spacing w:val="-1"/>
        </w:rPr>
        <w:t xml:space="preserve"> </w:t>
      </w:r>
      <w:r>
        <w:t>took</w:t>
      </w:r>
      <w:r>
        <w:rPr>
          <w:spacing w:val="-1"/>
        </w:rPr>
        <w:t xml:space="preserve"> </w:t>
      </w:r>
      <w:r>
        <w:t>out</w:t>
      </w:r>
      <w:r>
        <w:tab/>
      </w:r>
      <w:r>
        <w:t>B. found out   C.</w:t>
      </w:r>
      <w:r>
        <w:rPr>
          <w:spacing w:val="-2"/>
        </w:rPr>
        <w:t xml:space="preserve"> </w:t>
      </w:r>
      <w:r>
        <w:t>gave</w:t>
      </w:r>
      <w:r>
        <w:rPr>
          <w:spacing w:val="-1"/>
        </w:rPr>
        <w:t xml:space="preserve"> </w:t>
      </w:r>
      <w:r>
        <w:t>out</w:t>
      </w:r>
      <w:r>
        <w:tab/>
      </w:r>
      <w:r>
        <w:t>D. broke</w:t>
      </w:r>
      <w:r>
        <w:rPr>
          <w:spacing w:val="-2"/>
        </w:rPr>
        <w:t xml:space="preserve"> </w:t>
      </w:r>
      <w:r>
        <w:t>out</w:t>
      </w:r>
    </w:p>
    <w:p>
      <w:pPr>
        <w:pStyle w:val="BodyText"/>
        <w:tabs>
          <w:tab w:val="left" w:pos="1708"/>
          <w:tab w:val="left" w:pos="2928"/>
          <w:tab w:val="left" w:pos="4192"/>
        </w:tabs>
        <w:spacing w:line="241" w:lineRule="exact"/>
        <w:ind w:left="220"/>
      </w:pPr>
      <w:r>
        <w:t>18.</w:t>
      </w:r>
      <w:r>
        <w:rPr>
          <w:spacing w:val="-3"/>
        </w:rPr>
        <w:t xml:space="preserve"> </w:t>
      </w:r>
      <w:r>
        <w:t>A. patients</w:t>
      </w:r>
      <w:r>
        <w:tab/>
      </w:r>
      <w:r>
        <w:t>B.</w:t>
      </w:r>
      <w:r>
        <w:rPr>
          <w:spacing w:val="-1"/>
        </w:rPr>
        <w:t xml:space="preserve"> </w:t>
      </w:r>
      <w:r>
        <w:t>adults</w:t>
      </w:r>
      <w:r>
        <w:tab/>
      </w:r>
      <w:r>
        <w:t>C.</w:t>
      </w:r>
      <w:r>
        <w:rPr>
          <w:spacing w:val="-4"/>
        </w:rPr>
        <w:t xml:space="preserve"> </w:t>
      </w:r>
      <w:r>
        <w:t>animals</w:t>
      </w:r>
      <w:r>
        <w:tab/>
      </w:r>
      <w:r>
        <w:t>D.</w:t>
      </w:r>
      <w:r>
        <w:rPr>
          <w:spacing w:val="0"/>
        </w:rPr>
        <w:t xml:space="preserve"> </w:t>
      </w:r>
      <w:r>
        <w:t>birds</w:t>
      </w:r>
    </w:p>
    <w:p>
      <w:pPr>
        <w:pStyle w:val="BodyText"/>
        <w:tabs>
          <w:tab w:val="left" w:pos="1691"/>
          <w:tab w:val="left" w:pos="2899"/>
          <w:tab w:val="left" w:pos="4135"/>
        </w:tabs>
        <w:ind w:left="220"/>
      </w:pPr>
      <w:r>
        <w:t>19.A. kind</w:t>
      </w:r>
      <w:r>
        <w:tab/>
      </w:r>
      <w:r>
        <w:t>B.</w:t>
      </w:r>
      <w:r>
        <w:rPr>
          <w:spacing w:val="-3"/>
        </w:rPr>
        <w:t xml:space="preserve"> </w:t>
      </w:r>
      <w:r>
        <w:t>poor</w:t>
      </w:r>
      <w:r>
        <w:tab/>
      </w:r>
      <w:r>
        <w:t>C.</w:t>
      </w:r>
      <w:r>
        <w:rPr>
          <w:spacing w:val="-4"/>
        </w:rPr>
        <w:t xml:space="preserve"> </w:t>
      </w:r>
      <w:r>
        <w:t>brave</w:t>
      </w:r>
      <w:r>
        <w:tab/>
      </w:r>
      <w:r>
        <w:t>D. silent</w:t>
      </w:r>
    </w:p>
    <w:p>
      <w:pPr>
        <w:pStyle w:val="BodyText"/>
        <w:tabs>
          <w:tab w:val="left" w:pos="1691"/>
          <w:tab w:val="left" w:pos="2887"/>
          <w:tab w:val="left" w:pos="4094"/>
        </w:tabs>
        <w:spacing w:line="241" w:lineRule="exact"/>
        <w:ind w:left="220"/>
      </w:pPr>
      <w:r>
        <w:t>20.A.</w:t>
      </w:r>
      <w:r>
        <w:rPr>
          <w:spacing w:val="-1"/>
        </w:rPr>
        <w:t xml:space="preserve"> </w:t>
      </w:r>
      <w:r>
        <w:t>with</w:t>
      </w:r>
      <w:r>
        <w:tab/>
      </w:r>
      <w:r>
        <w:t>B. to</w:t>
      </w:r>
      <w:r>
        <w:tab/>
      </w:r>
      <w:r>
        <w:t>C.</w:t>
      </w:r>
      <w:r>
        <w:rPr>
          <w:spacing w:val="-3"/>
        </w:rPr>
        <w:t xml:space="preserve"> </w:t>
      </w:r>
      <w:r>
        <w:t>of</w:t>
      </w:r>
      <w:r>
        <w:tab/>
      </w:r>
      <w:r>
        <w:t>D.</w:t>
      </w:r>
      <w:r>
        <w:rPr>
          <w:spacing w:val="-1"/>
        </w:rPr>
        <w:t xml:space="preserve"> </w:t>
      </w:r>
      <w:r>
        <w:t>in</w:t>
      </w:r>
    </w:p>
    <w:p>
      <w:pPr>
        <w:pStyle w:val="BodyText"/>
        <w:tabs>
          <w:tab w:val="left" w:pos="1737"/>
          <w:tab w:val="left" w:pos="3016"/>
          <w:tab w:val="left" w:pos="4192"/>
        </w:tabs>
        <w:spacing w:line="241" w:lineRule="exact"/>
        <w:ind w:left="220"/>
      </w:pPr>
      <w:r>
        <w:t>21.A. quickly</w:t>
      </w:r>
      <w:r>
        <w:tab/>
      </w:r>
      <w:r>
        <w:t>B.</w:t>
      </w:r>
      <w:r>
        <w:rPr>
          <w:spacing w:val="-1"/>
        </w:rPr>
        <w:t xml:space="preserve"> </w:t>
      </w:r>
      <w:r>
        <w:t>slowly</w:t>
      </w:r>
      <w:r>
        <w:tab/>
      </w:r>
      <w:r>
        <w:rPr>
          <w:spacing w:val="2"/>
        </w:rPr>
        <w:t>C.</w:t>
      </w:r>
      <w:r>
        <w:rPr>
          <w:spacing w:val="17"/>
        </w:rPr>
        <w:t xml:space="preserve"> </w:t>
      </w:r>
      <w:r>
        <w:rPr>
          <w:spacing w:val="3"/>
        </w:rPr>
        <w:t>safely</w:t>
      </w:r>
      <w:r>
        <w:rPr>
          <w:spacing w:val="3"/>
        </w:rPr>
        <w:tab/>
      </w:r>
      <w:r>
        <w:rPr>
          <w:spacing w:val="2"/>
        </w:rPr>
        <w:t>D.</w:t>
      </w:r>
      <w:r>
        <w:rPr>
          <w:spacing w:val="16"/>
        </w:rPr>
        <w:t xml:space="preserve"> </w:t>
      </w:r>
      <w:r>
        <w:rPr>
          <w:spacing w:val="5"/>
        </w:rPr>
        <w:t>luckily</w:t>
      </w:r>
    </w:p>
    <w:p>
      <w:pPr>
        <w:pStyle w:val="BodyText"/>
        <w:tabs>
          <w:tab w:val="left" w:pos="1614"/>
          <w:tab w:val="left" w:pos="2756"/>
          <w:tab w:val="left" w:pos="3924"/>
        </w:tabs>
        <w:spacing w:line="241" w:lineRule="exact"/>
        <w:ind w:left="220"/>
      </w:pPr>
      <w:r>
        <w:rPr>
          <w:spacing w:val="3"/>
        </w:rPr>
        <w:t>22.A.</w:t>
      </w:r>
      <w:r>
        <w:rPr>
          <w:spacing w:val="21"/>
        </w:rPr>
        <w:t xml:space="preserve"> </w:t>
      </w:r>
      <w:r>
        <w:rPr>
          <w:spacing w:val="1"/>
        </w:rPr>
        <w:t>my</w:t>
      </w:r>
      <w:r>
        <w:rPr>
          <w:spacing w:val="1"/>
        </w:rPr>
        <w:tab/>
      </w:r>
      <w:r>
        <w:rPr>
          <w:spacing w:val="2"/>
        </w:rPr>
        <w:t>B.</w:t>
      </w:r>
      <w:r>
        <w:rPr>
          <w:spacing w:val="15"/>
        </w:rPr>
        <w:t xml:space="preserve"> </w:t>
      </w:r>
      <w:r>
        <w:rPr>
          <w:spacing w:val="3"/>
        </w:rPr>
        <w:t>his</w:t>
      </w:r>
      <w:r>
        <w:rPr>
          <w:spacing w:val="3"/>
        </w:rPr>
        <w:tab/>
      </w:r>
      <w:r>
        <w:rPr>
          <w:spacing w:val="2"/>
        </w:rPr>
        <w:t>C.</w:t>
      </w:r>
      <w:r>
        <w:rPr>
          <w:spacing w:val="20"/>
        </w:rPr>
        <w:t xml:space="preserve"> </w:t>
      </w:r>
      <w:r>
        <w:rPr>
          <w:spacing w:val="2"/>
        </w:rPr>
        <w:t>her</w:t>
      </w:r>
      <w:r>
        <w:rPr>
          <w:spacing w:val="2"/>
        </w:rPr>
        <w:tab/>
      </w:r>
      <w:r>
        <w:rPr>
          <w:spacing w:val="2"/>
        </w:rPr>
        <w:t>D.</w:t>
      </w:r>
      <w:r>
        <w:rPr>
          <w:spacing w:val="16"/>
        </w:rPr>
        <w:t xml:space="preserve"> </w:t>
      </w:r>
      <w:r>
        <w:rPr>
          <w:spacing w:val="3"/>
        </w:rPr>
        <w:t>their</w:t>
      </w:r>
    </w:p>
    <w:p>
      <w:pPr>
        <w:pStyle w:val="BodyText"/>
        <w:tabs>
          <w:tab w:val="left" w:pos="1641"/>
          <w:tab w:val="left" w:pos="2850"/>
          <w:tab w:val="left" w:pos="4063"/>
        </w:tabs>
        <w:spacing w:line="241" w:lineRule="exact"/>
        <w:ind w:left="220"/>
      </w:pPr>
      <w:r>
        <w:rPr>
          <w:spacing w:val="3"/>
        </w:rPr>
        <w:t>23.A.</w:t>
      </w:r>
      <w:r>
        <w:rPr>
          <w:spacing w:val="20"/>
        </w:rPr>
        <w:t xml:space="preserve"> </w:t>
      </w:r>
      <w:r>
        <w:rPr>
          <w:spacing w:val="3"/>
        </w:rPr>
        <w:t>weigh</w:t>
      </w:r>
      <w:r>
        <w:rPr>
          <w:spacing w:val="3"/>
        </w:rPr>
        <w:tab/>
      </w:r>
      <w:r>
        <w:rPr>
          <w:spacing w:val="2"/>
        </w:rPr>
        <w:t>B.</w:t>
      </w:r>
      <w:r>
        <w:rPr>
          <w:spacing w:val="16"/>
        </w:rPr>
        <w:t xml:space="preserve"> </w:t>
      </w:r>
      <w:r>
        <w:rPr>
          <w:spacing w:val="5"/>
        </w:rPr>
        <w:t>pollute</w:t>
      </w:r>
      <w:r>
        <w:rPr>
          <w:spacing w:val="5"/>
        </w:rPr>
        <w:tab/>
      </w:r>
      <w:r>
        <w:rPr>
          <w:spacing w:val="2"/>
        </w:rPr>
        <w:t>C.</w:t>
      </w:r>
      <w:r>
        <w:rPr>
          <w:spacing w:val="21"/>
        </w:rPr>
        <w:t xml:space="preserve"> </w:t>
      </w:r>
      <w:r>
        <w:rPr>
          <w:spacing w:val="3"/>
        </w:rPr>
        <w:t>shake</w:t>
      </w:r>
      <w:r>
        <w:rPr>
          <w:spacing w:val="3"/>
        </w:rPr>
        <w:tab/>
      </w:r>
      <w:r>
        <w:rPr>
          <w:spacing w:val="2"/>
        </w:rPr>
        <w:t>D.</w:t>
      </w:r>
      <w:r>
        <w:rPr>
          <w:spacing w:val="16"/>
        </w:rPr>
        <w:t xml:space="preserve"> </w:t>
      </w:r>
      <w:r>
        <w:rPr>
          <w:spacing w:val="2"/>
        </w:rPr>
        <w:t>wash</w:t>
      </w:r>
    </w:p>
    <w:p>
      <w:pPr>
        <w:pStyle w:val="BodyText"/>
        <w:tabs>
          <w:tab w:val="left" w:pos="1681"/>
          <w:tab w:val="left" w:pos="4120"/>
        </w:tabs>
        <w:ind w:left="220"/>
      </w:pPr>
      <w:r>
        <w:rPr>
          <w:spacing w:val="3"/>
        </w:rPr>
        <w:t>24.A.</w:t>
      </w:r>
      <w:r>
        <w:rPr>
          <w:spacing w:val="20"/>
        </w:rPr>
        <w:t xml:space="preserve"> </w:t>
      </w:r>
      <w:r>
        <w:rPr>
          <w:spacing w:val="3"/>
        </w:rPr>
        <w:t>When</w:t>
      </w:r>
      <w:r>
        <w:rPr>
          <w:spacing w:val="3"/>
        </w:rPr>
        <w:tab/>
      </w:r>
      <w:r>
        <w:rPr>
          <w:spacing w:val="2"/>
        </w:rPr>
        <w:t xml:space="preserve">B. </w:t>
      </w:r>
      <w:r>
        <w:rPr>
          <w:spacing w:val="5"/>
        </w:rPr>
        <w:t xml:space="preserve">Although </w:t>
      </w:r>
      <w:r>
        <w:rPr>
          <w:spacing w:val="37"/>
        </w:rPr>
        <w:t xml:space="preserve"> </w:t>
      </w:r>
      <w:r>
        <w:rPr>
          <w:spacing w:val="2"/>
        </w:rPr>
        <w:t>C.</w:t>
      </w:r>
      <w:r>
        <w:rPr>
          <w:spacing w:val="20"/>
        </w:rPr>
        <w:t xml:space="preserve"> </w:t>
      </w:r>
      <w:r>
        <w:rPr>
          <w:spacing w:val="5"/>
        </w:rPr>
        <w:t>Unless</w:t>
      </w:r>
      <w:r>
        <w:rPr>
          <w:spacing w:val="5"/>
        </w:rPr>
        <w:tab/>
      </w:r>
      <w:r>
        <w:rPr>
          <w:spacing w:val="2"/>
        </w:rPr>
        <w:t>D.</w:t>
      </w:r>
      <w:r>
        <w:rPr>
          <w:spacing w:val="13"/>
        </w:rPr>
        <w:t xml:space="preserve"> </w:t>
      </w:r>
      <w:r>
        <w:rPr>
          <w:spacing w:val="3"/>
        </w:rPr>
        <w:t>Because</w:t>
      </w:r>
    </w:p>
    <w:p>
      <w:pPr>
        <w:pStyle w:val="BodyText"/>
        <w:tabs>
          <w:tab w:val="left" w:pos="1710"/>
          <w:tab w:val="left" w:pos="2843"/>
          <w:tab w:val="left" w:pos="4029"/>
        </w:tabs>
        <w:ind w:left="220"/>
      </w:pPr>
      <w:r>
        <w:rPr>
          <w:spacing w:val="3"/>
        </w:rPr>
        <w:t>25.A.</w:t>
      </w:r>
      <w:r>
        <w:rPr>
          <w:spacing w:val="20"/>
        </w:rPr>
        <w:t xml:space="preserve"> </w:t>
      </w:r>
      <w:r>
        <w:rPr>
          <w:spacing w:val="3"/>
        </w:rPr>
        <w:t>thinks</w:t>
      </w:r>
      <w:r>
        <w:rPr>
          <w:spacing w:val="3"/>
        </w:rPr>
        <w:tab/>
      </w:r>
      <w:r>
        <w:rPr>
          <w:spacing w:val="2"/>
        </w:rPr>
        <w:t>B.</w:t>
      </w:r>
      <w:r>
        <w:rPr>
          <w:spacing w:val="17"/>
        </w:rPr>
        <w:t xml:space="preserve"> </w:t>
      </w:r>
      <w:r>
        <w:rPr>
          <w:spacing w:val="3"/>
        </w:rPr>
        <w:t>trusts</w:t>
      </w:r>
      <w:r>
        <w:rPr>
          <w:spacing w:val="3"/>
        </w:rPr>
        <w:tab/>
      </w:r>
      <w:r>
        <w:rPr>
          <w:spacing w:val="2"/>
        </w:rPr>
        <w:t>C.</w:t>
      </w:r>
      <w:r>
        <w:rPr>
          <w:spacing w:val="21"/>
        </w:rPr>
        <w:t xml:space="preserve"> </w:t>
      </w:r>
      <w:r>
        <w:rPr>
          <w:spacing w:val="5"/>
        </w:rPr>
        <w:t>teaches</w:t>
      </w:r>
      <w:r>
        <w:rPr>
          <w:spacing w:val="5"/>
        </w:rPr>
        <w:tab/>
      </w:r>
      <w:r>
        <w:rPr>
          <w:spacing w:val="2"/>
        </w:rPr>
        <w:t>D.</w:t>
      </w:r>
      <w:r>
        <w:rPr>
          <w:spacing w:val="16"/>
        </w:rPr>
        <w:t xml:space="preserve"> </w:t>
      </w:r>
      <w:r>
        <w:rPr>
          <w:spacing w:val="2"/>
        </w:rPr>
        <w:t>asks</w:t>
      </w:r>
    </w:p>
    <w:p>
      <w:pPr>
        <w:spacing w:before="4"/>
        <w:ind w:left="220" w:right="0" w:firstLine="0"/>
        <w:jc w:val="left"/>
        <w:rPr>
          <w:rFonts w:ascii="宋体" w:eastAsia="宋体" w:hint="eastAsia"/>
          <w:b/>
          <w:sz w:val="21"/>
        </w:rPr>
      </w:pPr>
      <w:r>
        <w:rPr>
          <w:b/>
          <w:sz w:val="21"/>
        </w:rPr>
        <w:t>IV.</w:t>
      </w:r>
      <w:r>
        <w:rPr>
          <w:rFonts w:ascii="宋体" w:eastAsia="宋体" w:hint="eastAsia"/>
          <w:b/>
          <w:sz w:val="21"/>
        </w:rPr>
        <w:t>阅读理解（共两节，满分25分）</w:t>
      </w:r>
      <w:r>
        <w:rPr>
          <w:rFonts w:ascii="宋体" w:eastAsia="宋体" w:hint="eastAsia"/>
          <w:b/>
          <w:w w:val="99"/>
          <w:sz w:val="21"/>
        </w:rPr>
        <w:t xml:space="preserve"> </w:t>
      </w:r>
    </w:p>
    <w:p>
      <w:pPr>
        <w:spacing w:before="45"/>
        <w:ind w:left="220" w:right="0" w:firstLine="0"/>
        <w:jc w:val="left"/>
        <w:rPr>
          <w:rFonts w:ascii="宋体" w:eastAsia="宋体" w:hint="eastAsia"/>
          <w:b/>
          <w:sz w:val="21"/>
        </w:rPr>
      </w:pPr>
      <w:r>
        <w:rPr>
          <w:rFonts w:ascii="宋体" w:eastAsia="宋体" w:hint="eastAsia"/>
          <w:b/>
          <w:w w:val="99"/>
          <w:sz w:val="21"/>
        </w:rPr>
        <w:t xml:space="preserve">  </w:t>
      </w:r>
      <w:r>
        <w:rPr>
          <w:rFonts w:ascii="宋体" w:eastAsia="宋体" w:hint="eastAsia"/>
          <w:b/>
          <w:sz w:val="21"/>
        </w:rPr>
        <w:t>第一节 （共15小题；每小题1分，满分15分）</w:t>
      </w:r>
      <w:r>
        <w:rPr>
          <w:rFonts w:ascii="宋体" w:eastAsia="宋体" w:hint="eastAsia"/>
          <w:b/>
          <w:w w:val="99"/>
          <w:sz w:val="21"/>
        </w:rPr>
        <w:t xml:space="preserve"> </w:t>
      </w:r>
    </w:p>
    <w:p>
      <w:pPr>
        <w:pStyle w:val="BodyText"/>
        <w:spacing w:before="43"/>
        <w:ind w:left="220"/>
        <w:rPr>
          <w:rFonts w:ascii="宋体"/>
          <w:b/>
        </w:rPr>
      </w:pPr>
      <w:r>
        <w:rPr>
          <w:rFonts w:ascii="宋体"/>
          <w:w w:val="100"/>
        </w:rPr>
        <w:t xml:space="preserve">                                  </w:t>
      </w:r>
      <w:r>
        <w:rPr>
          <w:rFonts w:ascii="宋体"/>
          <w:b/>
        </w:rPr>
        <w:t>A</w:t>
      </w:r>
    </w:p>
    <w:p>
      <w:pPr>
        <w:pStyle w:val="BodyText"/>
        <w:spacing w:before="46"/>
        <w:ind w:left="681"/>
      </w:pPr>
      <w:r>
        <w:t>AI</w:t>
      </w:r>
      <w:r>
        <w:rPr>
          <w:rFonts w:ascii="宋体" w:eastAsia="宋体" w:hAnsi="宋体" w:hint="eastAsia"/>
        </w:rPr>
        <w:t>（人工智能）</w:t>
      </w:r>
      <w:r>
        <w:t>makes our lives easier and better. Let’s see the amazing AI.</w:t>
      </w:r>
    </w:p>
    <w:p>
      <w:pPr>
        <w:pStyle w:val="BodyText"/>
        <w:spacing w:before="7"/>
        <w:rPr>
          <w:sz w:val="17"/>
        </w:rPr>
      </w:pPr>
    </w:p>
    <w:tbl>
      <w:tblPr>
        <w:tblStyle w:val="TableNormal"/>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Pr>
      <w:tblGrid>
        <w:gridCol w:w="4081"/>
        <w:gridCol w:w="4816"/>
      </w:tblGrid>
      <w:tr>
        <w:tblPrEx>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PrEx>
        <w:trPr>
          <w:trHeight w:val="2288"/>
        </w:trPr>
        <w:tc>
          <w:tcPr>
            <w:tcW w:w="4081" w:type="dxa"/>
          </w:tcPr>
          <w:p>
            <w:pPr>
              <w:pStyle w:val="TableParagraph"/>
              <w:spacing w:line="235" w:lineRule="exact"/>
              <w:ind w:left="527"/>
              <w:rPr>
                <w:sz w:val="21"/>
              </w:rPr>
            </w:pPr>
            <w:r>
              <w:rPr>
                <w:sz w:val="21"/>
              </w:rPr>
              <w:t>Cool driverless bus</w:t>
            </w:r>
          </w:p>
          <w:p>
            <w:pPr>
              <w:pStyle w:val="TableParagraph"/>
              <w:spacing w:before="4"/>
              <w:rPr>
                <w:sz w:val="17"/>
              </w:rPr>
            </w:pPr>
          </w:p>
          <w:p>
            <w:pPr>
              <w:pStyle w:val="TableParagraph"/>
              <w:ind w:left="107" w:firstLine="419"/>
              <w:rPr>
                <w:sz w:val="21"/>
              </w:rPr>
            </w:pPr>
            <w:r>
              <w:rPr>
                <w:sz w:val="21"/>
              </w:rPr>
              <w:t>A bus door opens and you get on. Wait, where is the driver? Here is a new kind of driverless bus called Apolong.</w:t>
            </w:r>
          </w:p>
          <w:p>
            <w:pPr>
              <w:pStyle w:val="TableParagraph"/>
              <w:spacing w:before="4"/>
              <w:rPr>
                <w:sz w:val="17"/>
              </w:rPr>
            </w:pPr>
          </w:p>
          <w:p>
            <w:pPr>
              <w:pStyle w:val="TableParagraph"/>
              <w:ind w:left="107" w:right="120" w:firstLine="472"/>
              <w:rPr>
                <w:sz w:val="21"/>
              </w:rPr>
            </w:pPr>
            <w:r>
              <w:rPr>
                <w:sz w:val="21"/>
              </w:rPr>
              <w:t>It can seat 14 people and doesn’t need a driver. The bus follows traffic rules. It stops every time it sees a stop light.</w:t>
            </w:r>
          </w:p>
        </w:tc>
        <w:tc>
          <w:tcPr>
            <w:tcW w:w="4816" w:type="dxa"/>
          </w:tcPr>
          <w:p>
            <w:pPr>
              <w:pStyle w:val="TableParagraph"/>
              <w:spacing w:before="3"/>
              <w:rPr>
                <w:sz w:val="26"/>
              </w:rPr>
            </w:pPr>
          </w:p>
          <w:p>
            <w:pPr>
              <w:pStyle w:val="TableParagraph"/>
              <w:spacing w:before="1"/>
              <w:ind w:left="527"/>
              <w:rPr>
                <w:sz w:val="21"/>
              </w:rPr>
            </w:pPr>
            <w:r>
              <w:rPr>
                <w:sz w:val="21"/>
              </w:rPr>
              <w:t>Your close friend</w:t>
            </w:r>
          </w:p>
          <w:p>
            <w:pPr>
              <w:pStyle w:val="TableParagraph"/>
              <w:rPr>
                <w:sz w:val="18"/>
              </w:rPr>
            </w:pPr>
          </w:p>
          <w:p>
            <w:pPr>
              <w:pStyle w:val="TableParagraph"/>
              <w:ind w:left="107" w:right="161" w:firstLine="473"/>
              <w:rPr>
                <w:sz w:val="21"/>
              </w:rPr>
            </w:pPr>
            <w:r>
              <w:rPr>
                <w:sz w:val="21"/>
              </w:rPr>
              <w:t>Hi, everyone. I’m Xiaoice, a chatbot(</w:t>
            </w:r>
            <w:r>
              <w:rPr>
                <w:rFonts w:ascii="宋体" w:eastAsia="宋体" w:hAnsi="宋体" w:hint="eastAsia"/>
                <w:sz w:val="21"/>
              </w:rPr>
              <w:t>聊天机器人</w:t>
            </w:r>
            <w:r>
              <w:rPr>
                <w:sz w:val="21"/>
              </w:rPr>
              <w:t>). I speak like a 17-year-old-girl. If you feel lonely, you can talk with me. I’m good at singing, writing poems and telling stories. I want to be your friend!</w:t>
            </w:r>
          </w:p>
        </w:tc>
      </w:tr>
    </w:tbl>
    <w:p>
      <w:pPr>
        <w:spacing w:after="0"/>
        <w:rPr>
          <w:sz w:val="21"/>
        </w:rPr>
        <w:sectPr>
          <w:pgSz w:w="11910" w:h="16840"/>
          <w:pgMar w:top="1420" w:right="1200" w:bottom="280" w:left="1580" w:header="720" w:footer="720" w:gutter="0"/>
          <w:cols w:space="708"/>
        </w:sectPr>
      </w:pPr>
    </w:p>
    <w:tbl>
      <w:tblPr>
        <w:tblStyle w:val="TableNormal"/>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Pr>
      <w:tblGrid>
        <w:gridCol w:w="4081"/>
        <w:gridCol w:w="4816"/>
      </w:tblGrid>
      <w:tr>
        <w:tblPrEx>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PrEx>
        <w:trPr>
          <w:trHeight w:val="3350"/>
        </w:trPr>
        <w:tc>
          <w:tcPr>
            <w:tcW w:w="4081" w:type="dxa"/>
          </w:tcPr>
          <w:p>
            <w:pPr>
              <w:pStyle w:val="TableParagraph"/>
              <w:spacing w:line="235" w:lineRule="exact"/>
              <w:ind w:left="527"/>
              <w:rPr>
                <w:sz w:val="21"/>
              </w:rPr>
            </w:pPr>
            <w:r>
              <w:rPr>
                <w:sz w:val="21"/>
              </w:rPr>
              <w:t>World’s first AI anchor</w:t>
            </w:r>
          </w:p>
          <w:p>
            <w:pPr>
              <w:pStyle w:val="TableParagraph"/>
              <w:spacing w:before="5"/>
              <w:rPr>
                <w:sz w:val="17"/>
              </w:rPr>
            </w:pPr>
          </w:p>
          <w:p>
            <w:pPr>
              <w:pStyle w:val="TableParagraph"/>
              <w:ind w:left="527"/>
              <w:rPr>
                <w:sz w:val="21"/>
              </w:rPr>
            </w:pPr>
            <w:r>
              <w:rPr>
                <w:sz w:val="21"/>
              </w:rPr>
              <w:t>Hey, look! The famous Chinese</w:t>
            </w:r>
          </w:p>
          <w:p>
            <w:pPr>
              <w:pStyle w:val="TableParagraph"/>
              <w:spacing w:before="8"/>
              <w:ind w:left="107" w:right="120"/>
              <w:rPr>
                <w:sz w:val="21"/>
              </w:rPr>
            </w:pPr>
            <w:r>
              <w:rPr>
                <w:sz w:val="21"/>
              </w:rPr>
              <w:t>anchor(</w:t>
            </w:r>
            <w:r>
              <w:rPr>
                <w:rFonts w:ascii="宋体" w:eastAsia="宋体" w:hAnsi="宋体" w:hint="eastAsia"/>
                <w:sz w:val="21"/>
              </w:rPr>
              <w:t>主播</w:t>
            </w:r>
            <w:r>
              <w:rPr>
                <w:sz w:val="21"/>
              </w:rPr>
              <w:t xml:space="preserve">) Qiu Hao is reporting the news for us. But, is </w:t>
            </w:r>
            <w:r>
              <w:rPr>
                <w:rFonts w:ascii="宋体" w:eastAsia="宋体" w:hAnsi="宋体" w:hint="eastAsia"/>
                <w:sz w:val="21"/>
              </w:rPr>
              <w:t>＂</w:t>
            </w:r>
            <w:r>
              <w:rPr>
                <w:sz w:val="21"/>
              </w:rPr>
              <w:t>he</w:t>
            </w:r>
            <w:r>
              <w:rPr>
                <w:rFonts w:ascii="宋体" w:eastAsia="宋体" w:hAnsi="宋体" w:hint="eastAsia"/>
                <w:sz w:val="21"/>
              </w:rPr>
              <w:t xml:space="preserve">＂ </w:t>
            </w:r>
            <w:r>
              <w:rPr>
                <w:sz w:val="21"/>
              </w:rPr>
              <w:t xml:space="preserve">really Qiu Hao? The answer is </w:t>
            </w:r>
            <w:r>
              <w:rPr>
                <w:rFonts w:ascii="宋体" w:eastAsia="宋体" w:hAnsi="宋体" w:hint="eastAsia"/>
                <w:sz w:val="21"/>
              </w:rPr>
              <w:t>＂</w:t>
            </w:r>
            <w:r>
              <w:rPr>
                <w:sz w:val="21"/>
              </w:rPr>
              <w:t>no</w:t>
            </w:r>
            <w:r>
              <w:rPr>
                <w:rFonts w:ascii="宋体" w:eastAsia="宋体" w:hAnsi="宋体" w:hint="eastAsia"/>
                <w:sz w:val="21"/>
              </w:rPr>
              <w:t>＂</w:t>
            </w:r>
            <w:r>
              <w:rPr>
                <w:sz w:val="21"/>
              </w:rPr>
              <w:t>. This is the world’s first AI anchor.</w:t>
            </w:r>
          </w:p>
          <w:p>
            <w:pPr>
              <w:pStyle w:val="TableParagraph"/>
              <w:spacing w:before="6"/>
              <w:rPr>
                <w:sz w:val="17"/>
              </w:rPr>
            </w:pPr>
          </w:p>
          <w:p>
            <w:pPr>
              <w:pStyle w:val="TableParagraph"/>
              <w:ind w:left="107" w:right="87" w:firstLine="419"/>
              <w:rPr>
                <w:sz w:val="21"/>
              </w:rPr>
            </w:pPr>
            <w:r>
              <w:rPr>
                <w:sz w:val="21"/>
              </w:rPr>
              <w:t>It looks and speaks just like a real person. It speaks both Chinese and English. It can work 24 hours without any mistakes. The AI anchor joins Inhuman reporting team. You might see it on TV soon.</w:t>
            </w:r>
          </w:p>
        </w:tc>
        <w:tc>
          <w:tcPr>
            <w:tcW w:w="4816" w:type="dxa"/>
          </w:tcPr>
          <w:p>
            <w:pPr>
              <w:pStyle w:val="TableParagraph"/>
              <w:spacing w:before="2"/>
              <w:rPr>
                <w:sz w:val="23"/>
              </w:rPr>
            </w:pPr>
          </w:p>
          <w:p>
            <w:pPr>
              <w:pStyle w:val="TableParagraph"/>
              <w:ind w:left="527"/>
              <w:rPr>
                <w:sz w:val="21"/>
              </w:rPr>
            </w:pPr>
            <w:r>
              <w:rPr>
                <w:sz w:val="21"/>
              </w:rPr>
              <w:t>Popular AI artist</w:t>
            </w:r>
          </w:p>
          <w:p>
            <w:pPr>
              <w:pStyle w:val="TableParagraph"/>
              <w:spacing w:before="3"/>
              <w:rPr>
                <w:sz w:val="18"/>
              </w:rPr>
            </w:pPr>
          </w:p>
          <w:p>
            <w:pPr>
              <w:pStyle w:val="TableParagraph"/>
              <w:spacing w:line="237" w:lineRule="auto"/>
              <w:ind w:left="107" w:right="106" w:firstLine="420"/>
              <w:rPr>
                <w:sz w:val="21"/>
              </w:rPr>
            </w:pPr>
            <w:r>
              <w:rPr>
                <w:sz w:val="21"/>
              </w:rPr>
              <w:t>This</w:t>
            </w:r>
            <w:r>
              <w:rPr>
                <w:spacing w:val="3"/>
                <w:sz w:val="21"/>
              </w:rPr>
              <w:t xml:space="preserve"> </w:t>
            </w:r>
            <w:r>
              <w:rPr>
                <w:sz w:val="21"/>
              </w:rPr>
              <w:t>beautiful</w:t>
            </w:r>
            <w:r>
              <w:rPr>
                <w:spacing w:val="3"/>
                <w:sz w:val="21"/>
              </w:rPr>
              <w:t xml:space="preserve"> </w:t>
            </w:r>
            <w:r>
              <w:rPr>
                <w:sz w:val="21"/>
              </w:rPr>
              <w:t>painting</w:t>
            </w:r>
            <w:r>
              <w:rPr>
                <w:spacing w:val="5"/>
                <w:sz w:val="21"/>
              </w:rPr>
              <w:t xml:space="preserve"> </w:t>
            </w:r>
            <w:r>
              <w:rPr>
                <w:sz w:val="21"/>
              </w:rPr>
              <w:t>was</w:t>
            </w:r>
            <w:r>
              <w:rPr>
                <w:spacing w:val="3"/>
                <w:sz w:val="21"/>
              </w:rPr>
              <w:t xml:space="preserve"> </w:t>
            </w:r>
            <w:r>
              <w:rPr>
                <w:sz w:val="21"/>
              </w:rPr>
              <w:t>at</w:t>
            </w:r>
            <w:r>
              <w:rPr>
                <w:spacing w:val="3"/>
                <w:sz w:val="21"/>
              </w:rPr>
              <w:t xml:space="preserve"> </w:t>
            </w:r>
            <w:r>
              <w:rPr>
                <w:sz w:val="21"/>
              </w:rPr>
              <w:t>an</w:t>
            </w:r>
            <w:r>
              <w:rPr>
                <w:spacing w:val="5"/>
                <w:sz w:val="21"/>
              </w:rPr>
              <w:t xml:space="preserve"> </w:t>
            </w:r>
            <w:r>
              <w:rPr>
                <w:sz w:val="21"/>
              </w:rPr>
              <w:t>auction(</w:t>
            </w:r>
            <w:r>
              <w:rPr>
                <w:rFonts w:ascii="宋体" w:eastAsia="宋体" w:hint="eastAsia"/>
                <w:spacing w:val="-2"/>
                <w:sz w:val="21"/>
              </w:rPr>
              <w:t>拍卖</w:t>
            </w:r>
            <w:r>
              <w:rPr>
                <w:sz w:val="21"/>
              </w:rPr>
              <w:t xml:space="preserve">) in 2018. It sold for about 3,000,000 </w:t>
            </w:r>
            <w:r>
              <w:rPr>
                <w:i/>
                <w:sz w:val="21"/>
              </w:rPr>
              <w:t>yuan</w:t>
            </w:r>
            <w:r>
              <w:rPr>
                <w:sz w:val="21"/>
              </w:rPr>
              <w:t>! But it is not a work by a famous painter, such as Vincent van Gogh. It was painted by an AI artist. Three</w:t>
            </w:r>
            <w:r>
              <w:rPr>
                <w:spacing w:val="-28"/>
                <w:sz w:val="21"/>
              </w:rPr>
              <w:t xml:space="preserve"> </w:t>
            </w:r>
            <w:r>
              <w:rPr>
                <w:sz w:val="21"/>
              </w:rPr>
              <w:t>Frenchmen created the</w:t>
            </w:r>
            <w:r>
              <w:rPr>
                <w:spacing w:val="-13"/>
                <w:sz w:val="21"/>
              </w:rPr>
              <w:t xml:space="preserve"> </w:t>
            </w:r>
            <w:r>
              <w:rPr>
                <w:sz w:val="21"/>
              </w:rPr>
              <w:t>AI.</w:t>
            </w:r>
          </w:p>
          <w:p>
            <w:pPr>
              <w:pStyle w:val="TableParagraph"/>
              <w:spacing w:before="10"/>
              <w:rPr>
                <w:sz w:val="17"/>
              </w:rPr>
            </w:pPr>
          </w:p>
          <w:p>
            <w:pPr>
              <w:pStyle w:val="TableParagraph"/>
              <w:ind w:left="107" w:right="100" w:firstLine="420"/>
              <w:rPr>
                <w:sz w:val="21"/>
              </w:rPr>
            </w:pPr>
            <w:r>
              <w:rPr>
                <w:sz w:val="21"/>
              </w:rPr>
              <w:t>The AI artist studied over 15,000 paintings. In this way, it learned to paint. Now it is among the most popular artists in the world.</w:t>
            </w:r>
          </w:p>
        </w:tc>
      </w:tr>
    </w:tbl>
    <w:p>
      <w:pPr>
        <w:pStyle w:val="ListParagraph"/>
        <w:numPr>
          <w:ilvl w:val="0"/>
          <w:numId w:val="4"/>
        </w:numPr>
        <w:tabs>
          <w:tab w:val="left" w:pos="533"/>
          <w:tab w:val="left" w:pos="4081"/>
        </w:tabs>
        <w:spacing w:before="0" w:after="0" w:line="234" w:lineRule="exact"/>
        <w:ind w:left="431" w:right="0" w:hanging="211"/>
        <w:jc w:val="left"/>
        <w:rPr>
          <w:sz w:val="21"/>
        </w:rPr>
      </w:pPr>
      <w:r>
        <w:rPr>
          <w:sz w:val="21"/>
        </w:rPr>
        <w:t>The fact about Apolong</w:t>
      </w:r>
      <w:r>
        <w:rPr>
          <w:spacing w:val="-17"/>
          <w:sz w:val="21"/>
        </w:rPr>
        <w:t xml:space="preserve"> </w:t>
      </w:r>
      <w:r>
        <w:rPr>
          <w:sz w:val="21"/>
        </w:rPr>
        <w:t>is that</w:t>
      </w:r>
      <w:r>
        <w:rPr>
          <w:sz w:val="21"/>
          <w:u w:val="single"/>
        </w:rPr>
        <w:t xml:space="preserve"> </w:t>
      </w:r>
      <w:r>
        <w:rPr>
          <w:sz w:val="21"/>
          <w:u w:val="single"/>
        </w:rPr>
        <w:tab/>
      </w:r>
      <w:r>
        <w:rPr>
          <w:sz w:val="21"/>
        </w:rPr>
        <w:t>.</w:t>
      </w:r>
    </w:p>
    <w:p>
      <w:pPr>
        <w:pStyle w:val="ListParagraph"/>
        <w:numPr>
          <w:ilvl w:val="1"/>
          <w:numId w:val="4"/>
        </w:numPr>
        <w:tabs>
          <w:tab w:val="left" w:pos="789"/>
          <w:tab w:val="left" w:pos="4372"/>
        </w:tabs>
        <w:spacing w:before="0" w:after="0" w:line="241" w:lineRule="exact"/>
        <w:ind w:left="788" w:right="0" w:hanging="254"/>
        <w:jc w:val="left"/>
        <w:rPr>
          <w:sz w:val="21"/>
        </w:rPr>
      </w:pPr>
      <w:r>
        <w:rPr>
          <w:sz w:val="21"/>
        </w:rPr>
        <w:t>There is a driver</w:t>
      </w:r>
      <w:r>
        <w:rPr>
          <w:spacing w:val="-6"/>
          <w:sz w:val="21"/>
        </w:rPr>
        <w:t xml:space="preserve"> </w:t>
      </w:r>
      <w:r>
        <w:rPr>
          <w:sz w:val="21"/>
        </w:rPr>
        <w:t>in</w:t>
      </w:r>
      <w:r>
        <w:rPr>
          <w:spacing w:val="-1"/>
          <w:sz w:val="21"/>
        </w:rPr>
        <w:t xml:space="preserve"> </w:t>
      </w:r>
      <w:r>
        <w:rPr>
          <w:sz w:val="21"/>
        </w:rPr>
        <w:t>it</w:t>
      </w:r>
      <w:r>
        <w:rPr>
          <w:sz w:val="21"/>
        </w:rPr>
        <w:tab/>
      </w:r>
      <w:r>
        <w:rPr>
          <w:sz w:val="21"/>
        </w:rPr>
        <w:t>B. the door is opened by the</w:t>
      </w:r>
      <w:r>
        <w:rPr>
          <w:spacing w:val="-6"/>
          <w:sz w:val="21"/>
        </w:rPr>
        <w:t xml:space="preserve"> </w:t>
      </w:r>
      <w:r>
        <w:rPr>
          <w:sz w:val="21"/>
        </w:rPr>
        <w:t>passenger</w:t>
      </w:r>
    </w:p>
    <w:p>
      <w:pPr>
        <w:pStyle w:val="BodyText"/>
        <w:tabs>
          <w:tab w:val="left" w:pos="4372"/>
        </w:tabs>
        <w:spacing w:before="1"/>
        <w:ind w:left="534"/>
      </w:pPr>
      <w:r>
        <w:t>C. there are 24 seats</w:t>
      </w:r>
      <w:r>
        <w:rPr>
          <w:spacing w:val="-5"/>
        </w:rPr>
        <w:t xml:space="preserve"> </w:t>
      </w:r>
      <w:r>
        <w:t>in</w:t>
      </w:r>
      <w:r>
        <w:rPr>
          <w:spacing w:val="-1"/>
        </w:rPr>
        <w:t xml:space="preserve"> </w:t>
      </w:r>
      <w:r>
        <w:t>it</w:t>
      </w:r>
      <w:r>
        <w:tab/>
      </w:r>
      <w:r>
        <w:t>D. it stops every time it sees a stop</w:t>
      </w:r>
      <w:r>
        <w:rPr>
          <w:spacing w:val="-8"/>
        </w:rPr>
        <w:t xml:space="preserve"> </w:t>
      </w:r>
      <w:r>
        <w:t>light</w:t>
      </w:r>
    </w:p>
    <w:p>
      <w:pPr>
        <w:pStyle w:val="ListParagraph"/>
        <w:numPr>
          <w:ilvl w:val="0"/>
          <w:numId w:val="4"/>
        </w:numPr>
        <w:tabs>
          <w:tab w:val="left" w:pos="535"/>
          <w:tab w:val="left" w:pos="2877"/>
        </w:tabs>
        <w:spacing w:before="1" w:after="0" w:line="241" w:lineRule="exact"/>
        <w:ind w:left="534" w:right="0" w:hanging="314"/>
        <w:jc w:val="left"/>
        <w:rPr>
          <w:sz w:val="21"/>
        </w:rPr>
      </w:pPr>
      <w:r>
        <w:rPr>
          <w:sz w:val="21"/>
        </w:rPr>
        <w:t>Xiaoice</w:t>
      </w:r>
      <w:r>
        <w:rPr>
          <w:spacing w:val="-1"/>
          <w:sz w:val="21"/>
        </w:rPr>
        <w:t xml:space="preserve"> </w:t>
      </w:r>
      <w:r>
        <w:rPr>
          <w:sz w:val="21"/>
        </w:rPr>
        <w:t>CAN’T</w:t>
      </w:r>
      <w:r>
        <w:rPr>
          <w:sz w:val="21"/>
          <w:u w:val="single"/>
        </w:rPr>
        <w:t xml:space="preserve"> </w:t>
      </w:r>
      <w:r>
        <w:rPr>
          <w:sz w:val="21"/>
          <w:u w:val="single"/>
        </w:rPr>
        <w:tab/>
      </w:r>
      <w:r>
        <w:rPr>
          <w:sz w:val="21"/>
        </w:rPr>
        <w:t>.</w:t>
      </w:r>
    </w:p>
    <w:p>
      <w:pPr>
        <w:pStyle w:val="ListParagraph"/>
        <w:numPr>
          <w:ilvl w:val="1"/>
          <w:numId w:val="4"/>
        </w:numPr>
        <w:tabs>
          <w:tab w:val="left" w:pos="794"/>
          <w:tab w:val="left" w:pos="4372"/>
        </w:tabs>
        <w:spacing w:before="0" w:after="0" w:line="241" w:lineRule="exact"/>
        <w:ind w:left="793" w:right="0" w:hanging="259"/>
        <w:jc w:val="left"/>
        <w:rPr>
          <w:sz w:val="21"/>
        </w:rPr>
      </w:pPr>
      <w:r>
        <w:rPr>
          <w:sz w:val="21"/>
        </w:rPr>
        <w:t>go out to play</w:t>
      </w:r>
      <w:r>
        <w:rPr>
          <w:spacing w:val="-11"/>
          <w:sz w:val="21"/>
        </w:rPr>
        <w:t xml:space="preserve"> </w:t>
      </w:r>
      <w:r>
        <w:rPr>
          <w:sz w:val="21"/>
        </w:rPr>
        <w:t>with you</w:t>
      </w:r>
      <w:r>
        <w:rPr>
          <w:sz w:val="21"/>
        </w:rPr>
        <w:tab/>
      </w:r>
      <w:r>
        <w:rPr>
          <w:sz w:val="21"/>
        </w:rPr>
        <w:t>B. talk with you if you feel</w:t>
      </w:r>
      <w:r>
        <w:rPr>
          <w:spacing w:val="-3"/>
          <w:sz w:val="21"/>
        </w:rPr>
        <w:t xml:space="preserve"> </w:t>
      </w:r>
      <w:r>
        <w:rPr>
          <w:sz w:val="21"/>
        </w:rPr>
        <w:t>lonely</w:t>
      </w:r>
    </w:p>
    <w:p>
      <w:pPr>
        <w:pStyle w:val="BodyText"/>
        <w:tabs>
          <w:tab w:val="left" w:pos="4372"/>
        </w:tabs>
        <w:spacing w:before="1"/>
        <w:ind w:left="534"/>
      </w:pPr>
      <w:r>
        <w:t>C. be</w:t>
      </w:r>
      <w:r>
        <w:rPr>
          <w:spacing w:val="-2"/>
        </w:rPr>
        <w:t xml:space="preserve"> </w:t>
      </w:r>
      <w:r>
        <w:t>your</w:t>
      </w:r>
      <w:r>
        <w:rPr>
          <w:spacing w:val="-2"/>
        </w:rPr>
        <w:t xml:space="preserve"> </w:t>
      </w:r>
      <w:r>
        <w:t>friend</w:t>
      </w:r>
      <w:r>
        <w:tab/>
      </w:r>
      <w:r>
        <w:t>D. sing, write poems or tell</w:t>
      </w:r>
      <w:r>
        <w:rPr>
          <w:spacing w:val="-4"/>
        </w:rPr>
        <w:t xml:space="preserve"> </w:t>
      </w:r>
      <w:r>
        <w:t>stories</w:t>
      </w:r>
    </w:p>
    <w:p>
      <w:pPr>
        <w:pStyle w:val="ListParagraph"/>
        <w:numPr>
          <w:ilvl w:val="0"/>
          <w:numId w:val="4"/>
        </w:numPr>
        <w:tabs>
          <w:tab w:val="left" w:pos="533"/>
          <w:tab w:val="left" w:pos="2790"/>
        </w:tabs>
        <w:spacing w:before="1" w:after="0" w:line="241" w:lineRule="exact"/>
        <w:ind w:left="431" w:right="0" w:hanging="211"/>
        <w:jc w:val="left"/>
        <w:rPr>
          <w:sz w:val="21"/>
        </w:rPr>
      </w:pPr>
      <w:r>
        <w:rPr>
          <w:sz w:val="21"/>
        </w:rPr>
        <w:t>The</w:t>
      </w:r>
      <w:r>
        <w:rPr>
          <w:spacing w:val="-3"/>
          <w:sz w:val="21"/>
        </w:rPr>
        <w:t xml:space="preserve"> </w:t>
      </w:r>
      <w:r>
        <w:rPr>
          <w:sz w:val="21"/>
        </w:rPr>
        <w:t>painting</w:t>
      </w:r>
      <w:r>
        <w:rPr>
          <w:spacing w:val="-1"/>
          <w:sz w:val="21"/>
        </w:rPr>
        <w:t xml:space="preserve"> </w:t>
      </w:r>
      <w:r>
        <w:rPr>
          <w:sz w:val="21"/>
        </w:rPr>
        <w:t>is</w:t>
      </w:r>
      <w:r>
        <w:rPr>
          <w:sz w:val="21"/>
          <w:u w:val="single"/>
        </w:rPr>
        <w:t xml:space="preserve"> </w:t>
      </w:r>
      <w:r>
        <w:rPr>
          <w:sz w:val="21"/>
          <w:u w:val="single"/>
        </w:rPr>
        <w:tab/>
      </w:r>
      <w:r>
        <w:rPr>
          <w:sz w:val="21"/>
        </w:rPr>
        <w:t>.</w:t>
      </w:r>
    </w:p>
    <w:p>
      <w:pPr>
        <w:pStyle w:val="ListParagraph"/>
        <w:numPr>
          <w:ilvl w:val="1"/>
          <w:numId w:val="4"/>
        </w:numPr>
        <w:tabs>
          <w:tab w:val="left" w:pos="794"/>
        </w:tabs>
        <w:spacing w:before="0" w:after="0" w:line="241" w:lineRule="exact"/>
        <w:ind w:left="793" w:right="0" w:hanging="259"/>
        <w:jc w:val="left"/>
        <w:rPr>
          <w:sz w:val="21"/>
        </w:rPr>
      </w:pPr>
      <w:r>
        <w:rPr>
          <w:sz w:val="21"/>
        </w:rPr>
        <w:t xml:space="preserve">a work painted by </w:t>
      </w:r>
      <w:r>
        <w:rPr>
          <w:spacing w:val="-3"/>
          <w:sz w:val="21"/>
        </w:rPr>
        <w:t xml:space="preserve">Vincent </w:t>
      </w:r>
      <w:r>
        <w:rPr>
          <w:spacing w:val="-8"/>
          <w:sz w:val="21"/>
        </w:rPr>
        <w:t>Van</w:t>
      </w:r>
      <w:r>
        <w:rPr>
          <w:spacing w:val="-16"/>
          <w:sz w:val="21"/>
        </w:rPr>
        <w:t xml:space="preserve"> </w:t>
      </w:r>
      <w:r>
        <w:rPr>
          <w:sz w:val="21"/>
        </w:rPr>
        <w:t>Gogh</w:t>
      </w:r>
    </w:p>
    <w:p>
      <w:pPr>
        <w:pStyle w:val="ListParagraph"/>
        <w:numPr>
          <w:ilvl w:val="1"/>
          <w:numId w:val="4"/>
        </w:numPr>
        <w:tabs>
          <w:tab w:val="left" w:pos="782"/>
        </w:tabs>
        <w:spacing w:before="1" w:after="0" w:line="241" w:lineRule="exact"/>
        <w:ind w:left="781" w:right="0" w:hanging="247"/>
        <w:jc w:val="left"/>
        <w:rPr>
          <w:sz w:val="21"/>
        </w:rPr>
      </w:pPr>
      <w:r>
        <w:rPr>
          <w:sz w:val="21"/>
        </w:rPr>
        <w:t xml:space="preserve">worth about 3,000,000 </w:t>
      </w:r>
      <w:r>
        <w:rPr>
          <w:i/>
          <w:sz w:val="21"/>
        </w:rPr>
        <w:t xml:space="preserve">yuan </w:t>
      </w:r>
      <w:r>
        <w:rPr>
          <w:sz w:val="21"/>
        </w:rPr>
        <w:t>at an</w:t>
      </w:r>
      <w:r>
        <w:rPr>
          <w:spacing w:val="-3"/>
          <w:sz w:val="21"/>
        </w:rPr>
        <w:t xml:space="preserve"> </w:t>
      </w:r>
      <w:r>
        <w:rPr>
          <w:sz w:val="21"/>
        </w:rPr>
        <w:t>auction</w:t>
      </w:r>
    </w:p>
    <w:p>
      <w:pPr>
        <w:pStyle w:val="ListParagraph"/>
        <w:numPr>
          <w:ilvl w:val="1"/>
          <w:numId w:val="4"/>
        </w:numPr>
        <w:tabs>
          <w:tab w:val="left" w:pos="782"/>
        </w:tabs>
        <w:spacing w:before="0" w:after="0" w:line="241" w:lineRule="exact"/>
        <w:ind w:left="781" w:right="0" w:hanging="247"/>
        <w:jc w:val="left"/>
        <w:rPr>
          <w:sz w:val="21"/>
        </w:rPr>
      </w:pPr>
      <w:r>
        <w:rPr>
          <w:sz w:val="21"/>
        </w:rPr>
        <w:t>studied by three French artists over 15,000</w:t>
      </w:r>
      <w:r>
        <w:rPr>
          <w:spacing w:val="-15"/>
          <w:sz w:val="21"/>
        </w:rPr>
        <w:t xml:space="preserve"> </w:t>
      </w:r>
      <w:r>
        <w:rPr>
          <w:sz w:val="21"/>
        </w:rPr>
        <w:t>times</w:t>
      </w:r>
    </w:p>
    <w:p>
      <w:pPr>
        <w:pStyle w:val="ListParagraph"/>
        <w:numPr>
          <w:ilvl w:val="1"/>
          <w:numId w:val="4"/>
        </w:numPr>
        <w:tabs>
          <w:tab w:val="left" w:pos="794"/>
        </w:tabs>
        <w:spacing w:before="1" w:after="0" w:line="240" w:lineRule="auto"/>
        <w:ind w:left="793" w:right="0" w:hanging="259"/>
        <w:jc w:val="left"/>
        <w:rPr>
          <w:sz w:val="21"/>
        </w:rPr>
      </w:pPr>
      <w:r>
        <w:rPr>
          <w:sz w:val="21"/>
        </w:rPr>
        <w:t>among the most beautiful paintings in the</w:t>
      </w:r>
      <w:r>
        <w:rPr>
          <w:spacing w:val="-13"/>
          <w:sz w:val="21"/>
        </w:rPr>
        <w:t xml:space="preserve"> </w:t>
      </w:r>
      <w:r>
        <w:rPr>
          <w:sz w:val="21"/>
        </w:rPr>
        <w:t>world</w:t>
      </w:r>
    </w:p>
    <w:p>
      <w:pPr>
        <w:pStyle w:val="ListParagraph"/>
        <w:numPr>
          <w:ilvl w:val="0"/>
          <w:numId w:val="4"/>
        </w:numPr>
        <w:tabs>
          <w:tab w:val="left" w:pos="533"/>
        </w:tabs>
        <w:spacing w:before="1" w:after="0" w:line="241" w:lineRule="exact"/>
        <w:ind w:left="431" w:right="0" w:hanging="211"/>
        <w:jc w:val="left"/>
        <w:rPr>
          <w:sz w:val="21"/>
        </w:rPr>
      </w:pPr>
      <w:r>
        <w:rPr>
          <w:sz w:val="21"/>
        </w:rPr>
        <w:t>Which of the following is TRUE according to the</w:t>
      </w:r>
      <w:r>
        <w:rPr>
          <w:spacing w:val="-11"/>
          <w:sz w:val="21"/>
        </w:rPr>
        <w:t xml:space="preserve"> </w:t>
      </w:r>
      <w:r>
        <w:rPr>
          <w:sz w:val="21"/>
        </w:rPr>
        <w:t>passage?</w:t>
      </w:r>
    </w:p>
    <w:p>
      <w:pPr>
        <w:pStyle w:val="ListParagraph"/>
        <w:numPr>
          <w:ilvl w:val="1"/>
          <w:numId w:val="4"/>
        </w:numPr>
        <w:tabs>
          <w:tab w:val="left" w:pos="792"/>
        </w:tabs>
        <w:spacing w:before="0" w:after="0" w:line="241" w:lineRule="exact"/>
        <w:ind w:left="791" w:right="0" w:hanging="257"/>
        <w:jc w:val="left"/>
        <w:rPr>
          <w:sz w:val="21"/>
        </w:rPr>
      </w:pPr>
      <w:r>
        <w:rPr>
          <w:sz w:val="21"/>
        </w:rPr>
        <w:t>Xianice is a 17-year-old</w:t>
      </w:r>
      <w:r>
        <w:rPr>
          <w:spacing w:val="-2"/>
          <w:sz w:val="21"/>
        </w:rPr>
        <w:t xml:space="preserve"> </w:t>
      </w:r>
      <w:r>
        <w:rPr>
          <w:sz w:val="21"/>
        </w:rPr>
        <w:t>girl.</w:t>
      </w:r>
    </w:p>
    <w:p>
      <w:pPr>
        <w:pStyle w:val="ListParagraph"/>
        <w:numPr>
          <w:ilvl w:val="1"/>
          <w:numId w:val="4"/>
        </w:numPr>
        <w:tabs>
          <w:tab w:val="left" w:pos="777"/>
        </w:tabs>
        <w:spacing w:before="1" w:after="0" w:line="241" w:lineRule="exact"/>
        <w:ind w:left="776" w:right="0" w:hanging="242"/>
        <w:jc w:val="left"/>
        <w:rPr>
          <w:sz w:val="21"/>
        </w:rPr>
      </w:pPr>
      <w:r>
        <w:rPr>
          <w:sz w:val="21"/>
        </w:rPr>
        <w:t>The AI anchor can only speak</w:t>
      </w:r>
      <w:r>
        <w:rPr>
          <w:spacing w:val="-23"/>
          <w:sz w:val="21"/>
        </w:rPr>
        <w:t xml:space="preserve"> </w:t>
      </w:r>
      <w:r>
        <w:rPr>
          <w:sz w:val="21"/>
        </w:rPr>
        <w:t>English.</w:t>
      </w:r>
    </w:p>
    <w:p>
      <w:pPr>
        <w:pStyle w:val="ListParagraph"/>
        <w:numPr>
          <w:ilvl w:val="1"/>
          <w:numId w:val="4"/>
        </w:numPr>
        <w:tabs>
          <w:tab w:val="left" w:pos="777"/>
        </w:tabs>
        <w:spacing w:before="0" w:after="0" w:line="241" w:lineRule="exact"/>
        <w:ind w:left="776" w:right="0" w:hanging="242"/>
        <w:jc w:val="left"/>
        <w:rPr>
          <w:sz w:val="21"/>
        </w:rPr>
      </w:pPr>
      <w:r>
        <w:rPr>
          <w:sz w:val="21"/>
        </w:rPr>
        <w:t>The AI anchor can work 24 hours without</w:t>
      </w:r>
      <w:r>
        <w:rPr>
          <w:spacing w:val="-20"/>
          <w:sz w:val="21"/>
        </w:rPr>
        <w:t xml:space="preserve"> </w:t>
      </w:r>
      <w:r>
        <w:rPr>
          <w:sz w:val="21"/>
        </w:rPr>
        <w:t>mistakes.</w:t>
      </w:r>
    </w:p>
    <w:p>
      <w:pPr>
        <w:pStyle w:val="ListParagraph"/>
        <w:numPr>
          <w:ilvl w:val="1"/>
          <w:numId w:val="4"/>
        </w:numPr>
        <w:tabs>
          <w:tab w:val="left" w:pos="789"/>
        </w:tabs>
        <w:spacing w:before="1" w:after="0" w:line="240" w:lineRule="auto"/>
        <w:ind w:left="788" w:right="0" w:hanging="254"/>
        <w:jc w:val="left"/>
        <w:rPr>
          <w:sz w:val="21"/>
        </w:rPr>
      </w:pPr>
      <w:r>
        <w:rPr>
          <w:sz w:val="21"/>
        </w:rPr>
        <w:t>The AI artist is one of the most popular artists in</w:t>
      </w:r>
      <w:r>
        <w:rPr>
          <w:spacing w:val="-23"/>
          <w:sz w:val="21"/>
        </w:rPr>
        <w:t xml:space="preserve"> </w:t>
      </w:r>
      <w:r>
        <w:rPr>
          <w:sz w:val="21"/>
        </w:rPr>
        <w:t>China.</w:t>
      </w:r>
    </w:p>
    <w:p>
      <w:pPr>
        <w:pStyle w:val="ListParagraph"/>
        <w:numPr>
          <w:ilvl w:val="0"/>
          <w:numId w:val="4"/>
        </w:numPr>
        <w:tabs>
          <w:tab w:val="left" w:pos="533"/>
          <w:tab w:val="left" w:pos="4502"/>
        </w:tabs>
        <w:spacing w:before="1" w:after="0" w:line="241" w:lineRule="exact"/>
        <w:ind w:left="431" w:right="0" w:hanging="211"/>
        <w:jc w:val="left"/>
        <w:rPr>
          <w:sz w:val="21"/>
        </w:rPr>
      </w:pPr>
      <w:r>
        <w:rPr>
          <w:spacing w:val="-9"/>
          <w:sz w:val="21"/>
        </w:rPr>
        <w:t xml:space="preserve">We </w:t>
      </w:r>
      <w:r>
        <w:rPr>
          <w:sz w:val="21"/>
        </w:rPr>
        <w:t>can probably see the</w:t>
      </w:r>
      <w:r>
        <w:rPr>
          <w:spacing w:val="5"/>
          <w:sz w:val="21"/>
        </w:rPr>
        <w:t xml:space="preserve"> </w:t>
      </w:r>
      <w:r>
        <w:rPr>
          <w:sz w:val="21"/>
        </w:rPr>
        <w:t>passage in</w:t>
      </w:r>
      <w:r>
        <w:rPr>
          <w:sz w:val="21"/>
          <w:u w:val="single"/>
        </w:rPr>
        <w:t xml:space="preserve"> </w:t>
      </w:r>
      <w:r>
        <w:rPr>
          <w:sz w:val="21"/>
          <w:u w:val="single"/>
        </w:rPr>
        <w:tab/>
      </w:r>
      <w:r>
        <w:rPr>
          <w:sz w:val="21"/>
        </w:rPr>
        <w:t>.</w:t>
      </w:r>
    </w:p>
    <w:p>
      <w:pPr>
        <w:pStyle w:val="ListParagraph"/>
        <w:numPr>
          <w:ilvl w:val="1"/>
          <w:numId w:val="4"/>
        </w:numPr>
        <w:tabs>
          <w:tab w:val="left" w:pos="480"/>
          <w:tab w:val="left" w:pos="3100"/>
          <w:tab w:val="left" w:pos="4540"/>
        </w:tabs>
        <w:spacing w:before="0" w:after="0" w:line="241" w:lineRule="exact"/>
        <w:ind w:left="479" w:right="0" w:hanging="259"/>
        <w:jc w:val="left"/>
        <w:rPr>
          <w:sz w:val="21"/>
        </w:rPr>
      </w:pPr>
      <w:r>
        <w:rPr>
          <w:sz w:val="21"/>
        </w:rPr>
        <w:t>a guidebook   B.</w:t>
      </w:r>
      <w:r>
        <w:rPr>
          <w:spacing w:val="-14"/>
          <w:sz w:val="21"/>
        </w:rPr>
        <w:t xml:space="preserve"> </w:t>
      </w:r>
      <w:r>
        <w:rPr>
          <w:sz w:val="21"/>
        </w:rPr>
        <w:t>a</w:t>
      </w:r>
      <w:r>
        <w:rPr>
          <w:spacing w:val="-1"/>
          <w:sz w:val="21"/>
        </w:rPr>
        <w:t xml:space="preserve"> </w:t>
      </w:r>
      <w:r>
        <w:rPr>
          <w:sz w:val="21"/>
        </w:rPr>
        <w:t>notice</w:t>
      </w:r>
      <w:r>
        <w:rPr>
          <w:sz w:val="21"/>
        </w:rPr>
        <w:tab/>
      </w:r>
      <w:r>
        <w:rPr>
          <w:sz w:val="21"/>
        </w:rPr>
        <w:t>C.</w:t>
      </w:r>
      <w:r>
        <w:rPr>
          <w:spacing w:val="-1"/>
          <w:sz w:val="21"/>
        </w:rPr>
        <w:t xml:space="preserve"> </w:t>
      </w:r>
      <w:r>
        <w:rPr>
          <w:sz w:val="21"/>
        </w:rPr>
        <w:t>a</w:t>
      </w:r>
      <w:r>
        <w:rPr>
          <w:spacing w:val="-1"/>
          <w:sz w:val="21"/>
        </w:rPr>
        <w:t xml:space="preserve"> </w:t>
      </w:r>
      <w:r>
        <w:rPr>
          <w:sz w:val="21"/>
        </w:rPr>
        <w:t>novel</w:t>
      </w:r>
      <w:r>
        <w:rPr>
          <w:sz w:val="21"/>
        </w:rPr>
        <w:tab/>
      </w:r>
      <w:r>
        <w:rPr>
          <w:sz w:val="21"/>
        </w:rPr>
        <w:t>D. a</w:t>
      </w:r>
      <w:r>
        <w:rPr>
          <w:spacing w:val="-3"/>
          <w:sz w:val="21"/>
        </w:rPr>
        <w:t xml:space="preserve"> </w:t>
      </w:r>
      <w:r>
        <w:rPr>
          <w:sz w:val="21"/>
        </w:rPr>
        <w:t>newspaper</w:t>
      </w:r>
    </w:p>
    <w:p>
      <w:pPr>
        <w:spacing w:before="8"/>
        <w:ind w:left="0" w:right="376" w:firstLine="0"/>
        <w:jc w:val="center"/>
        <w:rPr>
          <w:b/>
          <w:sz w:val="21"/>
        </w:rPr>
      </w:pPr>
      <w:r>
        <w:rPr>
          <w:b/>
          <w:w w:val="100"/>
          <w:sz w:val="21"/>
        </w:rPr>
        <w:t>B</w:t>
      </w:r>
    </w:p>
    <w:p>
      <w:pPr>
        <w:pStyle w:val="BodyText"/>
        <w:spacing w:before="6"/>
        <w:rPr>
          <w:b/>
          <w:sz w:val="20"/>
        </w:rPr>
      </w:pPr>
    </w:p>
    <w:p>
      <w:pPr>
        <w:pStyle w:val="BodyText"/>
        <w:tabs>
          <w:tab w:val="left" w:pos="1806"/>
        </w:tabs>
        <w:spacing w:line="362" w:lineRule="auto"/>
        <w:ind w:left="220" w:right="548" w:firstLine="211"/>
      </w:pPr>
      <w:r>
        <w:t>On</w:t>
      </w:r>
      <w:r>
        <w:rPr>
          <w:spacing w:val="-3"/>
        </w:rPr>
        <w:t xml:space="preserve"> </w:t>
      </w:r>
      <w:r>
        <w:t>January</w:t>
      </w:r>
      <w:r>
        <w:rPr>
          <w:spacing w:val="-5"/>
        </w:rPr>
        <w:t xml:space="preserve"> </w:t>
      </w:r>
      <w:r>
        <w:t>27, in order</w:t>
      </w:r>
      <w:r>
        <w:rPr>
          <w:spacing w:val="-1"/>
        </w:rPr>
        <w:t xml:space="preserve"> </w:t>
      </w:r>
      <w:r>
        <w:t>to</w:t>
      </w:r>
      <w:r>
        <w:rPr>
          <w:spacing w:val="-3"/>
        </w:rPr>
        <w:t xml:space="preserve"> </w:t>
      </w:r>
      <w:r>
        <w:t>win the new</w:t>
      </w:r>
      <w:r>
        <w:rPr>
          <w:spacing w:val="-2"/>
        </w:rPr>
        <w:t xml:space="preserve"> </w:t>
      </w:r>
      <w:r>
        <w:t>pneumonia Resistance</w:t>
      </w:r>
      <w:r>
        <w:rPr>
          <w:spacing w:val="-5"/>
        </w:rPr>
        <w:t xml:space="preserve"> War</w:t>
      </w:r>
      <w:r>
        <w:rPr>
          <w:rFonts w:ascii="宋体" w:eastAsia="宋体" w:hAnsi="宋体" w:hint="eastAsia"/>
          <w:spacing w:val="-5"/>
        </w:rPr>
        <w:t>（</w:t>
      </w:r>
      <w:r>
        <w:rPr>
          <w:rFonts w:ascii="宋体" w:eastAsia="宋体" w:hAnsi="宋体" w:hint="eastAsia"/>
          <w:spacing w:val="-3"/>
        </w:rPr>
        <w:t>抗</w:t>
      </w:r>
      <w:r>
        <w:rPr>
          <w:rFonts w:ascii="宋体" w:eastAsia="宋体" w:hAnsi="宋体" w:hint="eastAsia"/>
        </w:rPr>
        <w:t>击</w:t>
      </w:r>
      <w:r>
        <w:rPr>
          <w:rFonts w:ascii="宋体" w:eastAsia="宋体" w:hAnsi="宋体" w:hint="eastAsia"/>
          <w:spacing w:val="-3"/>
        </w:rPr>
        <w:t>新</w:t>
      </w:r>
      <w:r>
        <w:rPr>
          <w:rFonts w:ascii="宋体" w:eastAsia="宋体" w:hAnsi="宋体" w:hint="eastAsia"/>
        </w:rPr>
        <w:t>型</w:t>
      </w:r>
      <w:r>
        <w:rPr>
          <w:rFonts w:ascii="宋体" w:eastAsia="宋体" w:hAnsi="宋体" w:hint="eastAsia"/>
          <w:spacing w:val="-3"/>
        </w:rPr>
        <w:t>肺炎</w:t>
      </w:r>
      <w:r>
        <w:rPr>
          <w:rFonts w:ascii="宋体" w:eastAsia="宋体" w:hAnsi="宋体" w:hint="eastAsia"/>
        </w:rPr>
        <w:t>战）</w:t>
      </w:r>
      <w:r>
        <w:t>, theMinistry</w:t>
      </w:r>
      <w:r>
        <w:rPr>
          <w:spacing w:val="-6"/>
        </w:rPr>
        <w:t xml:space="preserve"> </w:t>
      </w:r>
      <w:r>
        <w:t>of</w:t>
      </w:r>
      <w:r>
        <w:rPr>
          <w:spacing w:val="-2"/>
        </w:rPr>
        <w:t xml:space="preserve"> </w:t>
      </w:r>
      <w:r>
        <w:t>Education</w:t>
      </w:r>
      <w:r>
        <w:rPr>
          <w:spacing w:val="-1"/>
        </w:rPr>
        <w:t xml:space="preserve"> </w:t>
      </w:r>
      <w:r>
        <w:t>issued</w:t>
      </w:r>
      <w:r>
        <w:rPr>
          <w:rFonts w:ascii="宋体" w:eastAsia="宋体" w:hAnsi="宋体" w:hint="eastAsia"/>
        </w:rPr>
        <w:t>（教</w:t>
      </w:r>
      <w:r>
        <w:rPr>
          <w:rFonts w:ascii="宋体" w:eastAsia="宋体" w:hAnsi="宋体" w:hint="eastAsia"/>
          <w:spacing w:val="-3"/>
        </w:rPr>
        <w:t>育</w:t>
      </w:r>
      <w:r>
        <w:rPr>
          <w:rFonts w:ascii="宋体" w:eastAsia="宋体" w:hAnsi="宋体" w:hint="eastAsia"/>
        </w:rPr>
        <w:t>部</w:t>
      </w:r>
      <w:r>
        <w:rPr>
          <w:rFonts w:ascii="宋体" w:eastAsia="宋体" w:hAnsi="宋体" w:hint="eastAsia"/>
          <w:spacing w:val="-3"/>
        </w:rPr>
        <w:t>公</w:t>
      </w:r>
      <w:r>
        <w:rPr>
          <w:rFonts w:ascii="宋体" w:eastAsia="宋体" w:hAnsi="宋体" w:hint="eastAsia"/>
        </w:rPr>
        <w:t>布）</w:t>
      </w:r>
      <w:r>
        <w:rPr>
          <w:rFonts w:ascii="宋体" w:eastAsia="宋体" w:hAnsi="宋体" w:hint="eastAsia"/>
          <w:spacing w:val="-54"/>
        </w:rPr>
        <w:t xml:space="preserve"> </w:t>
      </w:r>
      <w:r>
        <w:t>a</w:t>
      </w:r>
      <w:r>
        <w:rPr>
          <w:spacing w:val="-4"/>
        </w:rPr>
        <w:t xml:space="preserve"> </w:t>
      </w:r>
      <w:r>
        <w:t>notice</w:t>
      </w:r>
      <w:r>
        <w:rPr>
          <w:spacing w:val="-1"/>
        </w:rPr>
        <w:t xml:space="preserve"> </w:t>
      </w:r>
      <w:r>
        <w:t>on</w:t>
      </w:r>
      <w:r>
        <w:rPr>
          <w:spacing w:val="-1"/>
        </w:rPr>
        <w:t xml:space="preserve"> </w:t>
      </w:r>
      <w:r>
        <w:t>putting</w:t>
      </w:r>
      <w:r>
        <w:rPr>
          <w:spacing w:val="-1"/>
        </w:rPr>
        <w:t xml:space="preserve"> </w:t>
      </w:r>
      <w:r>
        <w:t>off</w:t>
      </w:r>
      <w:r>
        <w:rPr>
          <w:spacing w:val="-2"/>
        </w:rPr>
        <w:t xml:space="preserve"> </w:t>
      </w:r>
      <w:r>
        <w:t>the</w:t>
      </w:r>
      <w:r>
        <w:rPr>
          <w:spacing w:val="-1"/>
        </w:rPr>
        <w:t xml:space="preserve"> </w:t>
      </w:r>
      <w:r>
        <w:t>start</w:t>
      </w:r>
      <w:r>
        <w:rPr>
          <w:spacing w:val="-2"/>
        </w:rPr>
        <w:t xml:space="preserve"> </w:t>
      </w:r>
      <w:r>
        <w:t>time</w:t>
      </w:r>
      <w:r>
        <w:rPr>
          <w:spacing w:val="0"/>
        </w:rPr>
        <w:t xml:space="preserve"> </w:t>
      </w:r>
      <w:r>
        <w:t>of</w:t>
      </w:r>
      <w:r>
        <w:rPr>
          <w:spacing w:val="-2"/>
        </w:rPr>
        <w:t xml:space="preserve"> </w:t>
      </w:r>
      <w:r>
        <w:t>school</w:t>
      </w:r>
      <w:r>
        <w:rPr>
          <w:spacing w:val="-2"/>
        </w:rPr>
        <w:t xml:space="preserve"> </w:t>
      </w:r>
      <w:r>
        <w:t>in spring 2020. It was said that school should not start before March. The exact start time of school will depend on situations and further notices. However, many parents are very worried that putting off</w:t>
      </w:r>
      <w:r>
        <w:rPr>
          <w:spacing w:val="-1"/>
        </w:rPr>
        <w:t xml:space="preserve"> </w:t>
      </w:r>
      <w:r>
        <w:t>the start</w:t>
      </w:r>
      <w:r>
        <w:rPr>
          <w:spacing w:val="-1"/>
        </w:rPr>
        <w:t xml:space="preserve"> </w:t>
      </w:r>
      <w:r>
        <w:t>of</w:t>
      </w:r>
      <w:r>
        <w:rPr>
          <w:spacing w:val="-1"/>
        </w:rPr>
        <w:t xml:space="preserve"> </w:t>
      </w:r>
      <w:r>
        <w:t>school</w:t>
      </w:r>
      <w:r>
        <w:rPr>
          <w:spacing w:val="0"/>
        </w:rPr>
        <w:t xml:space="preserve"> </w:t>
      </w:r>
      <w:r>
        <w:t>may</w:t>
      </w:r>
      <w:r>
        <w:rPr>
          <w:spacing w:val="-2"/>
        </w:rPr>
        <w:t xml:space="preserve"> </w:t>
      </w:r>
      <w:r>
        <w:t>affect(</w:t>
      </w:r>
      <w:r>
        <w:rPr>
          <w:rFonts w:ascii="宋体" w:eastAsia="宋体" w:hAnsi="宋体" w:hint="eastAsia"/>
        </w:rPr>
        <w:t>影响)</w:t>
      </w:r>
      <w:r>
        <w:t>children’s</w:t>
      </w:r>
      <w:r>
        <w:rPr>
          <w:spacing w:val="-1"/>
        </w:rPr>
        <w:t xml:space="preserve"> </w:t>
      </w:r>
      <w:r>
        <w:t>studies.</w:t>
      </w:r>
      <w:r>
        <w:rPr>
          <w:spacing w:val="-2"/>
        </w:rPr>
        <w:t xml:space="preserve"> </w:t>
      </w:r>
      <w:r>
        <w:t>If</w:t>
      </w:r>
      <w:r>
        <w:rPr>
          <w:spacing w:val="0"/>
        </w:rPr>
        <w:t xml:space="preserve"> </w:t>
      </w:r>
      <w:r>
        <w:t>they</w:t>
      </w:r>
      <w:r>
        <w:rPr>
          <w:spacing w:val="-5"/>
        </w:rPr>
        <w:t xml:space="preserve"> </w:t>
      </w:r>
      <w:r>
        <w:t>have such a long winter</w:t>
      </w:r>
      <w:r>
        <w:rPr>
          <w:spacing w:val="-1"/>
        </w:rPr>
        <w:t xml:space="preserve"> </w:t>
      </w:r>
      <w:r>
        <w:t>vacation, children will not learn any knowledge, read books or study at all. They may forget what they have learned before. Staying at home for a long time will make them keep eating, sleeping and playing, which seriously affect their physical and mental health.In short, the close of school influences learning and develops bad habits,so how should we avoid these problems? Local education departments have also issued a notice, that is, to organize online teaching and create a network platform</w:t>
      </w:r>
      <w:r>
        <w:rPr>
          <w:rFonts w:ascii="宋体" w:eastAsia="宋体" w:hAnsi="宋体" w:hint="eastAsia"/>
        </w:rPr>
        <w:t>（平台）</w:t>
      </w:r>
      <w:r>
        <w:t>,</w:t>
      </w:r>
      <w:r>
        <w:rPr>
          <w:spacing w:val="-1"/>
        </w:rPr>
        <w:t xml:space="preserve"> </w:t>
      </w:r>
      <w:r>
        <w:t>where</w:t>
      </w:r>
      <w:r>
        <w:rPr>
          <w:spacing w:val="-4"/>
        </w:rPr>
        <w:t xml:space="preserve"> </w:t>
      </w:r>
      <w:r>
        <w:t>necessary</w:t>
      </w:r>
      <w:r>
        <w:rPr>
          <w:spacing w:val="-6"/>
        </w:rPr>
        <w:t xml:space="preserve"> </w:t>
      </w:r>
      <w:r>
        <w:t>courses</w:t>
      </w:r>
      <w:r>
        <w:rPr>
          <w:spacing w:val="-1"/>
        </w:rPr>
        <w:t xml:space="preserve"> </w:t>
      </w:r>
      <w:r>
        <w:t>will</w:t>
      </w:r>
      <w:r>
        <w:rPr>
          <w:spacing w:val="-2"/>
        </w:rPr>
        <w:t xml:space="preserve"> </w:t>
      </w:r>
      <w:r>
        <w:t>be</w:t>
      </w:r>
      <w:r>
        <w:rPr>
          <w:spacing w:val="-1"/>
        </w:rPr>
        <w:t xml:space="preserve"> </w:t>
      </w:r>
      <w:r>
        <w:t>shown</w:t>
      </w:r>
      <w:r>
        <w:rPr>
          <w:spacing w:val="-1"/>
        </w:rPr>
        <w:t xml:space="preserve"> </w:t>
      </w:r>
      <w:r>
        <w:t>every</w:t>
      </w:r>
      <w:r>
        <w:rPr>
          <w:spacing w:val="-6"/>
        </w:rPr>
        <w:t xml:space="preserve"> </w:t>
      </w:r>
      <w:r>
        <w:t>day,</w:t>
      </w:r>
      <w:r>
        <w:rPr>
          <w:spacing w:val="-1"/>
        </w:rPr>
        <w:t xml:space="preserve"> </w:t>
      </w:r>
      <w:r>
        <w:t>and</w:t>
      </w:r>
      <w:r>
        <w:rPr>
          <w:spacing w:val="-1"/>
        </w:rPr>
        <w:t xml:space="preserve"> </w:t>
      </w:r>
      <w:r>
        <w:t>online</w:t>
      </w:r>
      <w:r>
        <w:rPr>
          <w:spacing w:val="-1"/>
        </w:rPr>
        <w:t xml:space="preserve"> </w:t>
      </w:r>
      <w:r>
        <w:t>teaching</w:t>
      </w:r>
      <w:r>
        <w:rPr>
          <w:spacing w:val="-1"/>
        </w:rPr>
        <w:t xml:space="preserve"> </w:t>
      </w:r>
      <w:r>
        <w:t>will</w:t>
      </w:r>
      <w:r>
        <w:rPr>
          <w:spacing w:val="-2"/>
        </w:rPr>
        <w:t xml:space="preserve"> </w:t>
      </w:r>
      <w:r>
        <w:t>be given by excellent teachers of the subject, and students can learn at home through computer or mobile</w:t>
      </w:r>
      <w:r>
        <w:rPr>
          <w:spacing w:val="-2"/>
        </w:rPr>
        <w:t xml:space="preserve"> </w:t>
      </w:r>
      <w:r>
        <w:t>network.</w:t>
      </w:r>
      <w:r>
        <w:tab/>
      </w:r>
      <w:r>
        <w:t>It should be said that such a method is very good. It can not only keep students indoors and not worry about the infection</w:t>
      </w:r>
      <w:r>
        <w:rPr>
          <w:rFonts w:ascii="宋体" w:eastAsia="宋体" w:hAnsi="宋体" w:hint="eastAsia"/>
        </w:rPr>
        <w:t xml:space="preserve">（ </w:t>
      </w:r>
      <w:r>
        <w:rPr>
          <w:rFonts w:ascii="宋体" w:eastAsia="宋体" w:hAnsi="宋体" w:hint="eastAsia"/>
          <w:spacing w:val="-3"/>
        </w:rPr>
        <w:t xml:space="preserve">感 </w:t>
      </w:r>
      <w:r>
        <w:rPr>
          <w:rFonts w:ascii="宋体" w:eastAsia="宋体" w:hAnsi="宋体" w:hint="eastAsia"/>
        </w:rPr>
        <w:t xml:space="preserve">染 </w:t>
      </w:r>
      <w:r>
        <w:t>) of the disease, but also make them study at home, improve their learning ability, and truly achieve “no suspension of classes”. Both</w:t>
      </w:r>
      <w:r>
        <w:rPr>
          <w:spacing w:val="-17"/>
        </w:rPr>
        <w:t xml:space="preserve"> </w:t>
      </w:r>
      <w:r>
        <w:t>the</w:t>
      </w:r>
    </w:p>
    <w:p>
      <w:pPr>
        <w:spacing w:after="0" w:line="362" w:lineRule="auto"/>
        <w:sectPr>
          <w:pgSz w:w="11910" w:h="16840"/>
          <w:pgMar w:top="1420" w:right="1200" w:bottom="280" w:left="1580" w:header="720" w:footer="720" w:gutter="0"/>
          <w:cols w:space="708"/>
        </w:sectPr>
      </w:pPr>
    </w:p>
    <w:p>
      <w:pPr>
        <w:pStyle w:val="BodyText"/>
        <w:tabs>
          <w:tab w:val="left" w:pos="1525"/>
        </w:tabs>
        <w:spacing w:before="75" w:line="360" w:lineRule="auto"/>
        <w:ind w:left="220" w:right="715"/>
      </w:pPr>
      <w:r>
        <w:t>platform itself and the recorded lesson resources are more useful, and are welcomed by parents and teachers.</w:t>
      </w:r>
      <w:r>
        <w:tab/>
      </w:r>
      <w:r>
        <w:t>Of course, except for learning at home, it is also necessary to teach children about health knowledge, especially how to keep away from touching virus and other knowledge popularization; at the same time, it is also necessary for children to do some physical exercises or some games, which is good for physical health at</w:t>
      </w:r>
      <w:r>
        <w:rPr>
          <w:spacing w:val="-5"/>
        </w:rPr>
        <w:t xml:space="preserve"> </w:t>
      </w:r>
      <w:r>
        <w:t>home.</w:t>
      </w:r>
    </w:p>
    <w:p>
      <w:pPr>
        <w:pStyle w:val="ListParagraph"/>
        <w:numPr>
          <w:ilvl w:val="0"/>
          <w:numId w:val="4"/>
        </w:numPr>
        <w:tabs>
          <w:tab w:val="left" w:pos="535"/>
          <w:tab w:val="left" w:pos="3626"/>
          <w:tab w:val="left" w:pos="3660"/>
          <w:tab w:val="left" w:pos="6809"/>
        </w:tabs>
        <w:spacing w:before="1" w:after="0" w:line="360" w:lineRule="auto"/>
        <w:ind w:left="431" w:right="1676" w:hanging="211"/>
        <w:jc w:val="left"/>
        <w:rPr>
          <w:sz w:val="21"/>
        </w:rPr>
      </w:pPr>
      <w:r>
        <w:rPr>
          <w:sz w:val="21"/>
        </w:rPr>
        <w:t>Parents worried about putting off the start time of</w:t>
      </w:r>
      <w:r>
        <w:rPr>
          <w:spacing w:val="-9"/>
          <w:sz w:val="21"/>
        </w:rPr>
        <w:t xml:space="preserve"> </w:t>
      </w:r>
      <w:r>
        <w:rPr>
          <w:sz w:val="21"/>
        </w:rPr>
        <w:t>school</w:t>
      </w:r>
      <w:r>
        <w:rPr>
          <w:spacing w:val="-2"/>
          <w:sz w:val="21"/>
        </w:rPr>
        <w:t xml:space="preserve"> </w:t>
      </w:r>
      <w:r>
        <w:rPr>
          <w:sz w:val="21"/>
        </w:rPr>
        <w:t>because</w:t>
      </w:r>
      <w:r>
        <w:rPr>
          <w:sz w:val="21"/>
          <w:u w:val="single"/>
        </w:rPr>
        <w:t xml:space="preserve"> </w:t>
      </w:r>
      <w:r>
        <w:rPr>
          <w:sz w:val="21"/>
          <w:u w:val="single"/>
        </w:rPr>
        <w:tab/>
      </w:r>
      <w:r>
        <w:rPr>
          <w:sz w:val="21"/>
        </w:rPr>
        <w:t>. A.children may be infected</w:t>
      </w:r>
      <w:r>
        <w:rPr>
          <w:spacing w:val="-8"/>
          <w:sz w:val="21"/>
        </w:rPr>
        <w:t xml:space="preserve"> </w:t>
      </w:r>
      <w:r>
        <w:rPr>
          <w:sz w:val="21"/>
        </w:rPr>
        <w:t>by</w:t>
      </w:r>
      <w:r>
        <w:rPr>
          <w:spacing w:val="-3"/>
          <w:sz w:val="21"/>
        </w:rPr>
        <w:t xml:space="preserve"> </w:t>
      </w:r>
      <w:r>
        <w:rPr>
          <w:sz w:val="21"/>
        </w:rPr>
        <w:t>virus</w:t>
      </w:r>
      <w:r>
        <w:rPr>
          <w:sz w:val="21"/>
        </w:rPr>
        <w:tab/>
      </w:r>
      <w:r>
        <w:rPr>
          <w:sz w:val="21"/>
        </w:rPr>
        <w:tab/>
      </w:r>
      <w:r>
        <w:rPr>
          <w:sz w:val="21"/>
        </w:rPr>
        <w:t>B. they don’t like the idea of online learning C.children’s study may</w:t>
      </w:r>
      <w:r>
        <w:rPr>
          <w:spacing w:val="-8"/>
          <w:sz w:val="21"/>
        </w:rPr>
        <w:t xml:space="preserve"> </w:t>
      </w:r>
      <w:r>
        <w:rPr>
          <w:sz w:val="21"/>
        </w:rPr>
        <w:t>be affected</w:t>
      </w:r>
      <w:r>
        <w:rPr>
          <w:sz w:val="21"/>
        </w:rPr>
        <w:tab/>
      </w:r>
      <w:r>
        <w:rPr>
          <w:sz w:val="21"/>
        </w:rPr>
        <w:t>D. parents have no time to look after</w:t>
      </w:r>
      <w:r>
        <w:rPr>
          <w:spacing w:val="-11"/>
          <w:sz w:val="21"/>
        </w:rPr>
        <w:t xml:space="preserve"> </w:t>
      </w:r>
      <w:r>
        <w:rPr>
          <w:sz w:val="21"/>
        </w:rPr>
        <w:t>children</w:t>
      </w:r>
    </w:p>
    <w:p>
      <w:pPr>
        <w:pStyle w:val="ListParagraph"/>
        <w:numPr>
          <w:ilvl w:val="0"/>
          <w:numId w:val="4"/>
        </w:numPr>
        <w:tabs>
          <w:tab w:val="left" w:pos="538"/>
        </w:tabs>
        <w:spacing w:before="0" w:after="0" w:line="240" w:lineRule="exact"/>
        <w:ind w:left="537" w:right="0" w:hanging="317"/>
        <w:jc w:val="left"/>
        <w:rPr>
          <w:sz w:val="21"/>
        </w:rPr>
      </w:pPr>
      <w:r>
        <w:rPr>
          <w:sz w:val="21"/>
        </w:rPr>
        <w:t>Except for learning at home, what is also necessary according to the</w:t>
      </w:r>
      <w:r>
        <w:rPr>
          <w:spacing w:val="-14"/>
          <w:sz w:val="21"/>
        </w:rPr>
        <w:t xml:space="preserve"> </w:t>
      </w:r>
      <w:r>
        <w:rPr>
          <w:sz w:val="21"/>
        </w:rPr>
        <w:t>writer?</w:t>
      </w:r>
    </w:p>
    <w:p>
      <w:pPr>
        <w:pStyle w:val="ListParagraph"/>
        <w:numPr>
          <w:ilvl w:val="1"/>
          <w:numId w:val="4"/>
        </w:numPr>
        <w:tabs>
          <w:tab w:val="left" w:pos="689"/>
          <w:tab w:val="left" w:pos="3482"/>
        </w:tabs>
        <w:spacing w:before="121" w:after="0" w:line="240" w:lineRule="auto"/>
        <w:ind w:left="688" w:right="0" w:hanging="257"/>
        <w:jc w:val="left"/>
        <w:rPr>
          <w:sz w:val="21"/>
        </w:rPr>
      </w:pPr>
      <w:r>
        <w:rPr>
          <w:sz w:val="21"/>
        </w:rPr>
        <w:t>To keep playing</w:t>
      </w:r>
      <w:r>
        <w:rPr>
          <w:spacing w:val="-5"/>
          <w:sz w:val="21"/>
        </w:rPr>
        <w:t xml:space="preserve"> </w:t>
      </w:r>
      <w:r>
        <w:rPr>
          <w:sz w:val="21"/>
        </w:rPr>
        <w:t>online</w:t>
      </w:r>
      <w:r>
        <w:rPr>
          <w:spacing w:val="-2"/>
          <w:sz w:val="21"/>
        </w:rPr>
        <w:t xml:space="preserve"> </w:t>
      </w:r>
      <w:r>
        <w:rPr>
          <w:sz w:val="21"/>
        </w:rPr>
        <w:t>games.</w:t>
      </w:r>
      <w:r>
        <w:rPr>
          <w:sz w:val="21"/>
        </w:rPr>
        <w:tab/>
      </w:r>
      <w:r>
        <w:rPr>
          <w:sz w:val="21"/>
        </w:rPr>
        <w:t>B. To keep touching different</w:t>
      </w:r>
      <w:r>
        <w:rPr>
          <w:spacing w:val="-6"/>
          <w:sz w:val="21"/>
        </w:rPr>
        <w:t xml:space="preserve"> </w:t>
      </w:r>
      <w:r>
        <w:rPr>
          <w:sz w:val="21"/>
        </w:rPr>
        <w:t>people.</w:t>
      </w:r>
    </w:p>
    <w:p>
      <w:pPr>
        <w:pStyle w:val="BodyText"/>
        <w:tabs>
          <w:tab w:val="left" w:pos="4164"/>
          <w:tab w:val="left" w:pos="6909"/>
        </w:tabs>
        <w:spacing w:before="121" w:line="360" w:lineRule="auto"/>
        <w:ind w:left="220" w:right="1172" w:firstLine="211"/>
      </w:pPr>
      <w:r>
        <w:t>C. To do some physical</w:t>
      </w:r>
      <w:r>
        <w:rPr>
          <w:spacing w:val="-8"/>
        </w:rPr>
        <w:t xml:space="preserve"> </w:t>
      </w:r>
      <w:r>
        <w:t>exercises</w:t>
      </w:r>
      <w:r>
        <w:rPr>
          <w:spacing w:val="-1"/>
        </w:rPr>
        <w:t xml:space="preserve"> </w:t>
      </w:r>
      <w:r>
        <w:t>outside.</w:t>
      </w:r>
      <w:r>
        <w:tab/>
      </w:r>
      <w:r>
        <w:t>D. To teach children about health knowledge 33.The underlined word “suspension” in Paragraph 4</w:t>
      </w:r>
      <w:r>
        <w:rPr>
          <w:spacing w:val="-8"/>
        </w:rPr>
        <w:t xml:space="preserve"> </w:t>
      </w:r>
      <w:r>
        <w:t>probably</w:t>
      </w:r>
      <w:r>
        <w:rPr>
          <w:spacing w:val="-4"/>
        </w:rPr>
        <w:t xml:space="preserve"> </w:t>
      </w:r>
      <w:r>
        <w:t>means</w:t>
      </w:r>
      <w:r>
        <w:rPr>
          <w:u w:val="single"/>
        </w:rPr>
        <w:t xml:space="preserve"> </w:t>
      </w:r>
      <w:r>
        <w:rPr>
          <w:u w:val="single"/>
        </w:rPr>
        <w:tab/>
      </w:r>
      <w:r>
        <w:t>.</w:t>
      </w:r>
    </w:p>
    <w:p>
      <w:pPr>
        <w:pStyle w:val="BodyText"/>
        <w:tabs>
          <w:tab w:val="left" w:pos="1626"/>
          <w:tab w:val="left" w:pos="2853"/>
          <w:tab w:val="left" w:pos="4269"/>
        </w:tabs>
        <w:spacing w:before="1" w:line="360" w:lineRule="auto"/>
        <w:ind w:left="220" w:right="4002" w:firstLine="211"/>
      </w:pPr>
      <w:r>
        <w:t>A.</w:t>
      </w:r>
      <w:r>
        <w:rPr>
          <w:spacing w:val="-3"/>
        </w:rPr>
        <w:t xml:space="preserve"> </w:t>
      </w:r>
      <w:r>
        <w:t>plan</w:t>
      </w:r>
      <w:r>
        <w:tab/>
      </w:r>
      <w:r>
        <w:t>B. stop</w:t>
      </w:r>
      <w:r>
        <w:tab/>
      </w:r>
      <w:r>
        <w:t>C.</w:t>
      </w:r>
      <w:r>
        <w:rPr>
          <w:spacing w:val="-4"/>
        </w:rPr>
        <w:t xml:space="preserve"> </w:t>
      </w:r>
      <w:r>
        <w:t>growth</w:t>
      </w:r>
      <w:r>
        <w:tab/>
      </w:r>
      <w:r>
        <w:t>D. change 34.Which is TRUE according to the</w:t>
      </w:r>
      <w:r>
        <w:rPr>
          <w:spacing w:val="-5"/>
        </w:rPr>
        <w:t xml:space="preserve"> </w:t>
      </w:r>
      <w:r>
        <w:t>passage?</w:t>
      </w:r>
    </w:p>
    <w:p>
      <w:pPr>
        <w:pStyle w:val="BodyText"/>
        <w:tabs>
          <w:tab w:val="left" w:pos="3715"/>
        </w:tabs>
        <w:ind w:left="273"/>
      </w:pPr>
      <w:r>
        <w:t>A. Students would rather go</w:t>
      </w:r>
      <w:r>
        <w:rPr>
          <w:spacing w:val="-8"/>
        </w:rPr>
        <w:t xml:space="preserve"> </w:t>
      </w:r>
      <w:r>
        <w:t>to school.</w:t>
      </w:r>
      <w:r>
        <w:tab/>
      </w:r>
      <w:r>
        <w:t>B. The date of going to school is</w:t>
      </w:r>
      <w:r>
        <w:rPr>
          <w:spacing w:val="-8"/>
        </w:rPr>
        <w:t xml:space="preserve"> </w:t>
      </w:r>
      <w:r>
        <w:t>decided.</w:t>
      </w:r>
    </w:p>
    <w:p>
      <w:pPr>
        <w:pStyle w:val="BodyText"/>
        <w:spacing w:before="121"/>
        <w:ind w:left="273"/>
      </w:pPr>
      <w:r>
        <w:t>C. Online teaching will help students study. D.Parents believe children can teach themselves.</w:t>
      </w:r>
    </w:p>
    <w:p>
      <w:pPr>
        <w:pStyle w:val="ListParagraph"/>
        <w:numPr>
          <w:ilvl w:val="0"/>
          <w:numId w:val="5"/>
        </w:numPr>
        <w:tabs>
          <w:tab w:val="left" w:pos="538"/>
        </w:tabs>
        <w:spacing w:before="121" w:after="0" w:line="240" w:lineRule="auto"/>
        <w:ind w:left="537" w:right="0" w:hanging="317"/>
        <w:jc w:val="left"/>
        <w:rPr>
          <w:sz w:val="21"/>
        </w:rPr>
      </w:pPr>
      <w:r>
        <w:rPr>
          <w:sz w:val="21"/>
        </w:rPr>
        <w:t>What’s the best title for this</w:t>
      </w:r>
      <w:r>
        <w:rPr>
          <w:spacing w:val="-4"/>
          <w:sz w:val="21"/>
        </w:rPr>
        <w:t xml:space="preserve"> </w:t>
      </w:r>
      <w:r>
        <w:rPr>
          <w:sz w:val="21"/>
        </w:rPr>
        <w:t>passage?</w:t>
      </w:r>
    </w:p>
    <w:p>
      <w:pPr>
        <w:pStyle w:val="BodyText"/>
        <w:tabs>
          <w:tab w:val="left" w:pos="3547"/>
        </w:tabs>
        <w:spacing w:before="121"/>
        <w:ind w:left="484"/>
      </w:pPr>
      <w:r>
        <w:t>A.Special Way to Learn</w:t>
      </w:r>
      <w:r>
        <w:rPr>
          <w:spacing w:val="-6"/>
        </w:rPr>
        <w:t xml:space="preserve"> </w:t>
      </w:r>
      <w:r>
        <w:t>at</w:t>
      </w:r>
      <w:r>
        <w:rPr>
          <w:spacing w:val="-1"/>
        </w:rPr>
        <w:t xml:space="preserve"> </w:t>
      </w:r>
      <w:r>
        <w:t>Home</w:t>
      </w:r>
      <w:r>
        <w:tab/>
      </w:r>
      <w:r>
        <w:t>B. A New War with a New</w:t>
      </w:r>
      <w:r>
        <w:rPr>
          <w:spacing w:val="-6"/>
        </w:rPr>
        <w:t xml:space="preserve"> </w:t>
      </w:r>
      <w:r>
        <w:t>Chance</w:t>
      </w:r>
    </w:p>
    <w:p>
      <w:pPr>
        <w:pStyle w:val="BodyText"/>
        <w:spacing w:before="121"/>
        <w:ind w:left="441"/>
      </w:pPr>
      <w:r>
        <w:t>C. A Way to Keep Mentally Healthy D. A Method to Make Parents Worried</w:t>
      </w:r>
    </w:p>
    <w:p>
      <w:pPr>
        <w:spacing w:before="126"/>
        <w:ind w:left="0" w:right="1368" w:firstLine="0"/>
        <w:jc w:val="center"/>
        <w:rPr>
          <w:b/>
          <w:sz w:val="21"/>
        </w:rPr>
      </w:pPr>
      <w:r>
        <w:rPr>
          <w:b/>
          <w:w w:val="100"/>
          <w:sz w:val="21"/>
        </w:rPr>
        <w:t>C</w:t>
      </w:r>
    </w:p>
    <w:p>
      <w:pPr>
        <w:pStyle w:val="BodyText"/>
        <w:spacing w:before="123" w:line="242" w:lineRule="auto"/>
        <w:ind w:left="220" w:right="633" w:firstLine="369"/>
      </w:pPr>
      <w:r>
        <w:t xml:space="preserve">When Linda got pregnant( </w:t>
      </w:r>
      <w:r>
        <w:rPr>
          <w:rFonts w:ascii="宋体" w:eastAsia="宋体" w:hint="eastAsia"/>
        </w:rPr>
        <w:t xml:space="preserve">怀 孕 </w:t>
      </w:r>
      <w:r>
        <w:t>) for the second time, we wanted a home birth, not just for ourselves, but for our daughter. We are very open with our daughter. We want to teach her respect and awe(</w:t>
      </w:r>
      <w:r>
        <w:rPr>
          <w:rFonts w:ascii="宋体" w:eastAsia="宋体" w:hint="eastAsia"/>
        </w:rPr>
        <w:t>敬畏</w:t>
      </w:r>
      <w:r>
        <w:t>) for the things of bodies. So she was part of the process from the very beginning.</w:t>
      </w:r>
    </w:p>
    <w:p>
      <w:pPr>
        <w:pStyle w:val="BodyText"/>
        <w:spacing w:line="237" w:lineRule="auto"/>
        <w:ind w:left="220" w:right="650" w:firstLine="369"/>
      </w:pPr>
      <w:r>
        <w:t xml:space="preserve">In the morning the </w:t>
      </w:r>
      <w:r>
        <w:rPr>
          <w:u w:val="single"/>
        </w:rPr>
        <w:t>midwives</w:t>
      </w:r>
      <w:r>
        <w:t xml:space="preserve"> came just as Linda was climbing into the birth tub( </w:t>
      </w:r>
      <w:r>
        <w:rPr>
          <w:rFonts w:ascii="宋体" w:eastAsia="宋体" w:hint="eastAsia"/>
        </w:rPr>
        <w:t xml:space="preserve">盆 </w:t>
      </w:r>
      <w:r>
        <w:t>).Our daughter offered her mom water and food while she rested. When she found the noise and activity of birth, she was too nervous to stay long, so she spent a few minutes next to the tub, then went into another room to play. The midwives called her back in time to see her brother come into the world. As Linda pulled our tiny newborn son up, our daughter and I rushed to her side, all four of</w:t>
      </w:r>
    </w:p>
    <w:p>
      <w:pPr>
        <w:pStyle w:val="BodyText"/>
        <w:spacing w:before="14"/>
        <w:ind w:left="220" w:right="357"/>
      </w:pPr>
      <w:r>
        <w:t xml:space="preserve">us hugging and crying and very excited. That night, and many times since then, our daughter said. </w:t>
      </w:r>
      <w:r>
        <w:rPr>
          <w:rFonts w:ascii="宋体" w:eastAsia="宋体" w:hAnsi="宋体" w:hint="eastAsia"/>
        </w:rPr>
        <w:t xml:space="preserve">＂ </w:t>
      </w:r>
      <w:r>
        <w:t>I’m so proud of Mom for having a baby.</w:t>
      </w:r>
      <w:r>
        <w:rPr>
          <w:rFonts w:ascii="宋体" w:eastAsia="宋体" w:hAnsi="宋体" w:hint="eastAsia"/>
        </w:rPr>
        <w:t xml:space="preserve">＂ </w:t>
      </w:r>
      <w:r>
        <w:t>She has seen and admired the effort it takes to bring a new person into the world. It’s a part of her life, something that can happen in the same room</w:t>
      </w:r>
    </w:p>
    <w:p>
      <w:pPr>
        <w:pStyle w:val="BodyText"/>
        <w:spacing w:line="241" w:lineRule="exact"/>
        <w:ind w:left="220"/>
      </w:pPr>
      <w:r>
        <w:t>where she colors and watches movies.</w:t>
      </w:r>
    </w:p>
    <w:p>
      <w:pPr>
        <w:pStyle w:val="BodyText"/>
        <w:spacing w:line="242" w:lineRule="auto"/>
        <w:ind w:left="220" w:right="622" w:firstLine="419"/>
      </w:pPr>
      <w:r>
        <w:t xml:space="preserve">It was crucial that our daughter was part of that experience, not just for her, but for Linda and me as well. Everything we wanted for her — trusted care providers; a very familiar environment; continuing support; good food — were things we needed but didn’t have the first time Linda gave birth. We crossed this threshold( </w:t>
      </w:r>
      <w:r>
        <w:rPr>
          <w:rFonts w:ascii="宋体" w:eastAsia="宋体" w:hAnsi="宋体" w:hint="eastAsia"/>
        </w:rPr>
        <w:t xml:space="preserve">门 槛 </w:t>
      </w:r>
      <w:r>
        <w:t>) together, as a family, and it was messy and scary and painful and unusual and mysterious and really perfect.</w:t>
      </w:r>
    </w:p>
    <w:p>
      <w:pPr>
        <w:pStyle w:val="ListParagraph"/>
        <w:numPr>
          <w:ilvl w:val="0"/>
          <w:numId w:val="5"/>
        </w:numPr>
        <w:tabs>
          <w:tab w:val="left" w:pos="533"/>
          <w:tab w:val="left" w:pos="4430"/>
        </w:tabs>
        <w:spacing w:before="0" w:after="0" w:line="233" w:lineRule="exact"/>
        <w:ind w:left="532" w:right="0" w:hanging="312"/>
        <w:jc w:val="left"/>
        <w:rPr>
          <w:sz w:val="21"/>
        </w:rPr>
      </w:pPr>
      <w:r>
        <w:rPr>
          <w:sz w:val="21"/>
        </w:rPr>
        <w:t>The writer of this passage</w:t>
      </w:r>
      <w:r>
        <w:rPr>
          <w:spacing w:val="-7"/>
          <w:sz w:val="21"/>
        </w:rPr>
        <w:t xml:space="preserve"> </w:t>
      </w:r>
      <w:r>
        <w:rPr>
          <w:sz w:val="21"/>
        </w:rPr>
        <w:t>is</w:t>
      </w:r>
      <w:r>
        <w:rPr>
          <w:spacing w:val="-1"/>
          <w:sz w:val="21"/>
        </w:rPr>
        <w:t xml:space="preserve"> </w:t>
      </w:r>
      <w:r>
        <w:rPr>
          <w:sz w:val="21"/>
        </w:rPr>
        <w:t>probably</w:t>
      </w:r>
      <w:r>
        <w:rPr>
          <w:sz w:val="21"/>
          <w:u w:val="single"/>
        </w:rPr>
        <w:t xml:space="preserve"> </w:t>
      </w:r>
      <w:r>
        <w:rPr>
          <w:sz w:val="21"/>
          <w:u w:val="single"/>
        </w:rPr>
        <w:tab/>
      </w:r>
      <w:r>
        <w:rPr>
          <w:sz w:val="21"/>
        </w:rPr>
        <w:t>.</w:t>
      </w:r>
    </w:p>
    <w:p>
      <w:pPr>
        <w:pStyle w:val="ListParagraph"/>
        <w:numPr>
          <w:ilvl w:val="1"/>
          <w:numId w:val="5"/>
        </w:numPr>
        <w:tabs>
          <w:tab w:val="left" w:pos="794"/>
          <w:tab w:val="left" w:pos="2296"/>
          <w:tab w:val="left" w:pos="4372"/>
          <w:tab w:val="left" w:pos="6449"/>
        </w:tabs>
        <w:spacing w:before="0" w:after="0" w:line="240" w:lineRule="auto"/>
        <w:ind w:left="793" w:right="0" w:hanging="259"/>
        <w:jc w:val="left"/>
        <w:rPr>
          <w:sz w:val="21"/>
        </w:rPr>
      </w:pPr>
      <w:r>
        <w:rPr>
          <w:sz w:val="21"/>
        </w:rPr>
        <w:t>a father</w:t>
      </w:r>
      <w:r>
        <w:rPr>
          <w:sz w:val="21"/>
        </w:rPr>
        <w:tab/>
      </w:r>
      <w:r>
        <w:rPr>
          <w:sz w:val="21"/>
        </w:rPr>
        <w:t>B.</w:t>
      </w:r>
      <w:r>
        <w:rPr>
          <w:spacing w:val="-1"/>
          <w:sz w:val="21"/>
        </w:rPr>
        <w:t xml:space="preserve"> </w:t>
      </w:r>
      <w:r>
        <w:rPr>
          <w:sz w:val="21"/>
        </w:rPr>
        <w:t>a</w:t>
      </w:r>
      <w:r>
        <w:rPr>
          <w:spacing w:val="-1"/>
          <w:sz w:val="21"/>
        </w:rPr>
        <w:t xml:space="preserve"> </w:t>
      </w:r>
      <w:r>
        <w:rPr>
          <w:sz w:val="21"/>
        </w:rPr>
        <w:t>mother</w:t>
      </w:r>
      <w:r>
        <w:rPr>
          <w:sz w:val="21"/>
        </w:rPr>
        <w:tab/>
      </w:r>
      <w:r>
        <w:rPr>
          <w:sz w:val="21"/>
        </w:rPr>
        <w:t>C. a daughter</w:t>
      </w:r>
      <w:r>
        <w:rPr>
          <w:sz w:val="21"/>
        </w:rPr>
        <w:tab/>
      </w:r>
      <w:r>
        <w:rPr>
          <w:sz w:val="21"/>
        </w:rPr>
        <w:t>D. a</w:t>
      </w:r>
      <w:r>
        <w:rPr>
          <w:spacing w:val="-1"/>
          <w:sz w:val="21"/>
        </w:rPr>
        <w:t xml:space="preserve"> </w:t>
      </w:r>
      <w:r>
        <w:rPr>
          <w:sz w:val="21"/>
        </w:rPr>
        <w:t>son</w:t>
      </w:r>
    </w:p>
    <w:p>
      <w:pPr>
        <w:pStyle w:val="ListParagraph"/>
        <w:numPr>
          <w:ilvl w:val="0"/>
          <w:numId w:val="5"/>
        </w:numPr>
        <w:tabs>
          <w:tab w:val="left" w:pos="533"/>
          <w:tab w:val="left" w:pos="6502"/>
        </w:tabs>
        <w:spacing w:before="6" w:after="0" w:line="268" w:lineRule="exact"/>
        <w:ind w:left="532" w:right="0" w:hanging="312"/>
        <w:jc w:val="left"/>
        <w:rPr>
          <w:sz w:val="21"/>
        </w:rPr>
      </w:pPr>
      <w:r>
        <w:rPr>
          <w:sz w:val="21"/>
        </w:rPr>
        <w:t xml:space="preserve">What does the underlined word </w:t>
      </w:r>
      <w:r>
        <w:rPr>
          <w:rFonts w:ascii="宋体" w:eastAsia="宋体" w:hint="eastAsia"/>
          <w:sz w:val="21"/>
        </w:rPr>
        <w:t>＂</w:t>
      </w:r>
      <w:r>
        <w:rPr>
          <w:sz w:val="21"/>
          <w:u w:val="single"/>
        </w:rPr>
        <w:t>midwives</w:t>
      </w:r>
      <w:r>
        <w:rPr>
          <w:rFonts w:ascii="宋体" w:eastAsia="宋体" w:hint="eastAsia"/>
          <w:sz w:val="21"/>
        </w:rPr>
        <w:t>＂</w:t>
      </w:r>
      <w:r>
        <w:rPr>
          <w:rFonts w:ascii="宋体" w:eastAsia="宋体" w:hint="eastAsia"/>
          <w:spacing w:val="-61"/>
          <w:sz w:val="21"/>
        </w:rPr>
        <w:t xml:space="preserve"> </w:t>
      </w:r>
      <w:r>
        <w:rPr>
          <w:sz w:val="21"/>
        </w:rPr>
        <w:t>probably</w:t>
      </w:r>
      <w:r>
        <w:rPr>
          <w:spacing w:val="-4"/>
          <w:sz w:val="21"/>
        </w:rPr>
        <w:t xml:space="preserve"> </w:t>
      </w:r>
      <w:r>
        <w:rPr>
          <w:sz w:val="21"/>
        </w:rPr>
        <w:t>mean</w:t>
      </w:r>
      <w:r>
        <w:rPr>
          <w:sz w:val="21"/>
          <w:u w:val="single"/>
        </w:rPr>
        <w:t xml:space="preserve"> </w:t>
      </w:r>
      <w:r>
        <w:rPr>
          <w:sz w:val="21"/>
          <w:u w:val="single"/>
        </w:rPr>
        <w:tab/>
      </w:r>
      <w:r>
        <w:rPr>
          <w:sz w:val="21"/>
        </w:rPr>
        <w:t>.</w:t>
      </w:r>
    </w:p>
    <w:p>
      <w:pPr>
        <w:pStyle w:val="ListParagraph"/>
        <w:numPr>
          <w:ilvl w:val="1"/>
          <w:numId w:val="5"/>
        </w:numPr>
        <w:tabs>
          <w:tab w:val="left" w:pos="794"/>
          <w:tab w:val="left" w:pos="4372"/>
        </w:tabs>
        <w:spacing w:before="0" w:after="0" w:line="239" w:lineRule="exact"/>
        <w:ind w:left="793" w:right="0" w:hanging="259"/>
        <w:jc w:val="left"/>
        <w:rPr>
          <w:sz w:val="21"/>
        </w:rPr>
      </w:pPr>
      <w:r>
        <w:rPr>
          <w:sz w:val="21"/>
        </w:rPr>
        <w:t>carefully</w:t>
      </w:r>
      <w:r>
        <w:rPr>
          <w:spacing w:val="-6"/>
          <w:sz w:val="21"/>
        </w:rPr>
        <w:t xml:space="preserve"> </w:t>
      </w:r>
      <w:r>
        <w:rPr>
          <w:sz w:val="21"/>
        </w:rPr>
        <w:t>hardworking</w:t>
      </w:r>
      <w:r>
        <w:rPr>
          <w:spacing w:val="-1"/>
          <w:sz w:val="21"/>
        </w:rPr>
        <w:t xml:space="preserve"> </w:t>
      </w:r>
      <w:r>
        <w:rPr>
          <w:sz w:val="21"/>
        </w:rPr>
        <w:t>cooks</w:t>
      </w:r>
      <w:r>
        <w:rPr>
          <w:sz w:val="21"/>
        </w:rPr>
        <w:tab/>
      </w:r>
      <w:r>
        <w:rPr>
          <w:sz w:val="21"/>
        </w:rPr>
        <w:t>B. specially trained</w:t>
      </w:r>
      <w:r>
        <w:rPr>
          <w:spacing w:val="-6"/>
          <w:sz w:val="21"/>
        </w:rPr>
        <w:t xml:space="preserve"> </w:t>
      </w:r>
      <w:r>
        <w:rPr>
          <w:sz w:val="21"/>
        </w:rPr>
        <w:t>nurses</w:t>
      </w:r>
    </w:p>
    <w:p>
      <w:pPr>
        <w:pStyle w:val="BodyText"/>
        <w:tabs>
          <w:tab w:val="left" w:pos="4372"/>
        </w:tabs>
        <w:spacing w:line="241" w:lineRule="exact"/>
        <w:ind w:left="534"/>
      </w:pPr>
      <w:r>
        <w:t>C. truly</w:t>
      </w:r>
      <w:r>
        <w:rPr>
          <w:spacing w:val="-5"/>
        </w:rPr>
        <w:t xml:space="preserve"> </w:t>
      </w:r>
      <w:r>
        <w:t>talented</w:t>
      </w:r>
      <w:r>
        <w:rPr>
          <w:spacing w:val="-1"/>
        </w:rPr>
        <w:t xml:space="preserve"> </w:t>
      </w:r>
      <w:r>
        <w:t>singers</w:t>
      </w:r>
      <w:r>
        <w:tab/>
      </w:r>
      <w:r>
        <w:t>D. very friendly</w:t>
      </w:r>
      <w:r>
        <w:rPr>
          <w:spacing w:val="-10"/>
        </w:rPr>
        <w:t xml:space="preserve"> </w:t>
      </w:r>
      <w:r>
        <w:t>drivers</w:t>
      </w:r>
    </w:p>
    <w:p>
      <w:pPr>
        <w:pStyle w:val="ListParagraph"/>
        <w:numPr>
          <w:ilvl w:val="0"/>
          <w:numId w:val="5"/>
        </w:numPr>
        <w:tabs>
          <w:tab w:val="left" w:pos="538"/>
          <w:tab w:val="left" w:pos="5681"/>
        </w:tabs>
        <w:spacing w:before="1" w:after="0" w:line="240" w:lineRule="auto"/>
        <w:ind w:left="537" w:right="0" w:hanging="317"/>
        <w:jc w:val="left"/>
        <w:rPr>
          <w:sz w:val="21"/>
        </w:rPr>
      </w:pPr>
      <w:r>
        <w:rPr>
          <w:sz w:val="21"/>
        </w:rPr>
        <w:t>From the last paragraph, we can see in fact</w:t>
      </w:r>
      <w:r>
        <w:rPr>
          <w:spacing w:val="-11"/>
          <w:sz w:val="21"/>
        </w:rPr>
        <w:t xml:space="preserve"> </w:t>
      </w:r>
      <w:r>
        <w:rPr>
          <w:sz w:val="21"/>
        </w:rPr>
        <w:t>the</w:t>
      </w:r>
      <w:r>
        <w:rPr>
          <w:spacing w:val="-1"/>
          <w:sz w:val="21"/>
        </w:rPr>
        <w:t xml:space="preserve"> </w:t>
      </w:r>
      <w:r>
        <w:rPr>
          <w:sz w:val="21"/>
        </w:rPr>
        <w:t>writer</w:t>
      </w:r>
      <w:r>
        <w:rPr>
          <w:sz w:val="21"/>
          <w:u w:val="single"/>
        </w:rPr>
        <w:t xml:space="preserve"> </w:t>
      </w:r>
      <w:r>
        <w:rPr>
          <w:sz w:val="21"/>
          <w:u w:val="single"/>
        </w:rPr>
        <w:tab/>
      </w:r>
      <w:r>
        <w:rPr>
          <w:sz w:val="21"/>
        </w:rPr>
        <w:t>.</w:t>
      </w:r>
    </w:p>
    <w:p>
      <w:pPr>
        <w:pStyle w:val="ListParagraph"/>
        <w:numPr>
          <w:ilvl w:val="1"/>
          <w:numId w:val="5"/>
        </w:numPr>
        <w:tabs>
          <w:tab w:val="left" w:pos="794"/>
        </w:tabs>
        <w:spacing w:before="1" w:after="0" w:line="241" w:lineRule="exact"/>
        <w:ind w:left="793" w:right="0" w:hanging="259"/>
        <w:jc w:val="left"/>
        <w:rPr>
          <w:sz w:val="21"/>
        </w:rPr>
      </w:pPr>
      <w:r>
        <w:rPr>
          <w:sz w:val="21"/>
        </w:rPr>
        <w:t>didn’t warn her wife Linda to give birth in the</w:t>
      </w:r>
      <w:r>
        <w:rPr>
          <w:spacing w:val="-5"/>
          <w:sz w:val="21"/>
        </w:rPr>
        <w:t xml:space="preserve"> </w:t>
      </w:r>
      <w:r>
        <w:rPr>
          <w:sz w:val="21"/>
        </w:rPr>
        <w:t>family</w:t>
      </w:r>
    </w:p>
    <w:p>
      <w:pPr>
        <w:pStyle w:val="ListParagraph"/>
        <w:numPr>
          <w:ilvl w:val="1"/>
          <w:numId w:val="5"/>
        </w:numPr>
        <w:tabs>
          <w:tab w:val="left" w:pos="782"/>
        </w:tabs>
        <w:spacing w:before="0" w:after="0" w:line="241" w:lineRule="exact"/>
        <w:ind w:left="781" w:right="0" w:hanging="247"/>
        <w:jc w:val="left"/>
        <w:rPr>
          <w:sz w:val="21"/>
        </w:rPr>
      </w:pPr>
      <w:r>
        <w:rPr>
          <w:sz w:val="21"/>
        </w:rPr>
        <w:t>didn’t want their family to cross the threshold</w:t>
      </w:r>
      <w:r>
        <w:rPr>
          <w:spacing w:val="-9"/>
          <w:sz w:val="21"/>
        </w:rPr>
        <w:t xml:space="preserve"> </w:t>
      </w:r>
      <w:r>
        <w:rPr>
          <w:sz w:val="21"/>
        </w:rPr>
        <w:t>together</w:t>
      </w:r>
    </w:p>
    <w:p>
      <w:pPr>
        <w:pStyle w:val="ListParagraph"/>
        <w:numPr>
          <w:ilvl w:val="1"/>
          <w:numId w:val="5"/>
        </w:numPr>
        <w:tabs>
          <w:tab w:val="left" w:pos="782"/>
        </w:tabs>
        <w:spacing w:before="1" w:after="0" w:line="240" w:lineRule="auto"/>
        <w:ind w:left="781" w:right="0" w:hanging="247"/>
        <w:jc w:val="left"/>
        <w:rPr>
          <w:sz w:val="21"/>
        </w:rPr>
      </w:pPr>
      <w:r>
        <w:rPr>
          <w:sz w:val="21"/>
        </w:rPr>
        <w:t>thought it was crucial that their daughter was not part of the</w:t>
      </w:r>
      <w:r>
        <w:rPr>
          <w:spacing w:val="-11"/>
          <w:sz w:val="21"/>
        </w:rPr>
        <w:t xml:space="preserve"> </w:t>
      </w:r>
      <w:r>
        <w:rPr>
          <w:sz w:val="21"/>
        </w:rPr>
        <w:t>experience</w:t>
      </w:r>
    </w:p>
    <w:p>
      <w:pPr>
        <w:spacing w:after="0" w:line="240" w:lineRule="auto"/>
        <w:jc w:val="left"/>
        <w:rPr>
          <w:sz w:val="21"/>
        </w:rPr>
        <w:sectPr>
          <w:pgSz w:w="11910" w:h="16840"/>
          <w:pgMar w:top="1340" w:right="1200" w:bottom="280" w:left="1580" w:header="720" w:footer="720" w:gutter="0"/>
          <w:cols w:space="708"/>
        </w:sectPr>
      </w:pPr>
    </w:p>
    <w:p>
      <w:pPr>
        <w:pStyle w:val="ListParagraph"/>
        <w:numPr>
          <w:ilvl w:val="1"/>
          <w:numId w:val="5"/>
        </w:numPr>
        <w:tabs>
          <w:tab w:val="left" w:pos="794"/>
        </w:tabs>
        <w:spacing w:before="75" w:after="0" w:line="240" w:lineRule="auto"/>
        <w:ind w:left="793" w:right="0" w:hanging="259"/>
        <w:jc w:val="left"/>
        <w:rPr>
          <w:sz w:val="21"/>
        </w:rPr>
      </w:pPr>
      <w:r>
        <w:rPr>
          <w:sz w:val="21"/>
        </w:rPr>
        <w:t>wanted her daughter to know that she was trusted and needed in the</w:t>
      </w:r>
      <w:r>
        <w:rPr>
          <w:spacing w:val="-16"/>
          <w:sz w:val="21"/>
        </w:rPr>
        <w:t xml:space="preserve"> </w:t>
      </w:r>
      <w:r>
        <w:rPr>
          <w:sz w:val="21"/>
        </w:rPr>
        <w:t>family</w:t>
      </w:r>
    </w:p>
    <w:p>
      <w:pPr>
        <w:pStyle w:val="ListParagraph"/>
        <w:numPr>
          <w:ilvl w:val="0"/>
          <w:numId w:val="5"/>
        </w:numPr>
        <w:tabs>
          <w:tab w:val="left" w:pos="526"/>
          <w:tab w:val="left" w:pos="4288"/>
        </w:tabs>
        <w:spacing w:before="1" w:after="0" w:line="241" w:lineRule="exact"/>
        <w:ind w:left="525" w:right="0" w:hanging="305"/>
        <w:jc w:val="left"/>
        <w:rPr>
          <w:sz w:val="21"/>
        </w:rPr>
      </w:pPr>
      <w:r>
        <w:rPr>
          <w:sz w:val="21"/>
        </w:rPr>
        <w:t>According to the passage we</w:t>
      </w:r>
      <w:r>
        <w:rPr>
          <w:spacing w:val="-5"/>
          <w:sz w:val="21"/>
        </w:rPr>
        <w:t xml:space="preserve"> </w:t>
      </w:r>
      <w:r>
        <w:rPr>
          <w:sz w:val="21"/>
        </w:rPr>
        <w:t>can</w:t>
      </w:r>
      <w:r>
        <w:rPr>
          <w:spacing w:val="-1"/>
          <w:sz w:val="21"/>
        </w:rPr>
        <w:t xml:space="preserve"> </w:t>
      </w:r>
      <w:r>
        <w:rPr>
          <w:sz w:val="21"/>
        </w:rPr>
        <w:t>see</w:t>
      </w:r>
      <w:r>
        <w:rPr>
          <w:sz w:val="21"/>
          <w:u w:val="single"/>
        </w:rPr>
        <w:t xml:space="preserve"> </w:t>
      </w:r>
      <w:r>
        <w:rPr>
          <w:sz w:val="21"/>
          <w:u w:val="single"/>
        </w:rPr>
        <w:tab/>
      </w:r>
      <w:r>
        <w:rPr>
          <w:sz w:val="21"/>
        </w:rPr>
        <w:t>.</w:t>
      </w:r>
    </w:p>
    <w:p>
      <w:pPr>
        <w:pStyle w:val="ListParagraph"/>
        <w:numPr>
          <w:ilvl w:val="1"/>
          <w:numId w:val="5"/>
        </w:numPr>
        <w:tabs>
          <w:tab w:val="left" w:pos="794"/>
        </w:tabs>
        <w:spacing w:before="0" w:after="0" w:line="241" w:lineRule="exact"/>
        <w:ind w:left="793" w:right="0" w:hanging="259"/>
        <w:jc w:val="left"/>
        <w:rPr>
          <w:sz w:val="21"/>
        </w:rPr>
      </w:pPr>
      <w:r>
        <w:rPr>
          <w:sz w:val="21"/>
        </w:rPr>
        <w:t>the writer’s first child is a</w:t>
      </w:r>
      <w:r>
        <w:rPr>
          <w:spacing w:val="-2"/>
          <w:sz w:val="21"/>
        </w:rPr>
        <w:t xml:space="preserve"> </w:t>
      </w:r>
      <w:r>
        <w:rPr>
          <w:sz w:val="21"/>
        </w:rPr>
        <w:t>son</w:t>
      </w:r>
    </w:p>
    <w:p>
      <w:pPr>
        <w:pStyle w:val="ListParagraph"/>
        <w:numPr>
          <w:ilvl w:val="1"/>
          <w:numId w:val="5"/>
        </w:numPr>
        <w:tabs>
          <w:tab w:val="left" w:pos="782"/>
        </w:tabs>
        <w:spacing w:before="1" w:after="0" w:line="241" w:lineRule="exact"/>
        <w:ind w:left="781" w:right="0" w:hanging="247"/>
        <w:jc w:val="left"/>
        <w:rPr>
          <w:sz w:val="21"/>
        </w:rPr>
      </w:pPr>
      <w:r>
        <w:rPr>
          <w:sz w:val="21"/>
        </w:rPr>
        <w:t>there are five people in the writer’s family</w:t>
      </w:r>
      <w:r>
        <w:rPr>
          <w:spacing w:val="-7"/>
          <w:sz w:val="21"/>
        </w:rPr>
        <w:t xml:space="preserve"> </w:t>
      </w:r>
      <w:r>
        <w:rPr>
          <w:sz w:val="21"/>
        </w:rPr>
        <w:t>now</w:t>
      </w:r>
    </w:p>
    <w:p>
      <w:pPr>
        <w:pStyle w:val="ListParagraph"/>
        <w:numPr>
          <w:ilvl w:val="1"/>
          <w:numId w:val="5"/>
        </w:numPr>
        <w:tabs>
          <w:tab w:val="left" w:pos="782"/>
        </w:tabs>
        <w:spacing w:before="0" w:after="0" w:line="241" w:lineRule="exact"/>
        <w:ind w:left="781" w:right="0" w:hanging="247"/>
        <w:jc w:val="left"/>
        <w:rPr>
          <w:sz w:val="21"/>
        </w:rPr>
      </w:pPr>
      <w:r>
        <w:rPr>
          <w:sz w:val="21"/>
        </w:rPr>
        <w:t>the writer’s daughter saw her brother come into the</w:t>
      </w:r>
      <w:r>
        <w:rPr>
          <w:spacing w:val="-9"/>
          <w:sz w:val="21"/>
        </w:rPr>
        <w:t xml:space="preserve"> </w:t>
      </w:r>
      <w:r>
        <w:rPr>
          <w:sz w:val="21"/>
        </w:rPr>
        <w:t>world</w:t>
      </w:r>
    </w:p>
    <w:p>
      <w:pPr>
        <w:pStyle w:val="ListParagraph"/>
        <w:numPr>
          <w:ilvl w:val="1"/>
          <w:numId w:val="5"/>
        </w:numPr>
        <w:tabs>
          <w:tab w:val="left" w:pos="794"/>
        </w:tabs>
        <w:spacing w:before="1" w:after="0" w:line="240" w:lineRule="auto"/>
        <w:ind w:left="793" w:right="0" w:hanging="259"/>
        <w:jc w:val="left"/>
        <w:rPr>
          <w:sz w:val="21"/>
        </w:rPr>
      </w:pPr>
      <w:r>
        <w:rPr>
          <w:sz w:val="21"/>
        </w:rPr>
        <w:t>the writer wanted a home birth only just for their</w:t>
      </w:r>
      <w:r>
        <w:rPr>
          <w:spacing w:val="-12"/>
          <w:sz w:val="21"/>
        </w:rPr>
        <w:t xml:space="preserve"> </w:t>
      </w:r>
      <w:r>
        <w:rPr>
          <w:sz w:val="21"/>
        </w:rPr>
        <w:t>daughter</w:t>
      </w:r>
    </w:p>
    <w:p>
      <w:pPr>
        <w:pStyle w:val="ListParagraph"/>
        <w:numPr>
          <w:ilvl w:val="0"/>
          <w:numId w:val="5"/>
        </w:numPr>
        <w:tabs>
          <w:tab w:val="left" w:pos="533"/>
        </w:tabs>
        <w:spacing w:before="9" w:after="0" w:line="240" w:lineRule="auto"/>
        <w:ind w:left="532" w:right="0" w:hanging="312"/>
        <w:jc w:val="left"/>
        <w:rPr>
          <w:sz w:val="21"/>
        </w:rPr>
      </w:pPr>
      <w:r>
        <w:rPr>
          <w:sz w:val="21"/>
        </w:rPr>
        <w:t>Which</w:t>
      </w:r>
      <w:r>
        <w:rPr>
          <w:spacing w:val="-2"/>
          <w:sz w:val="21"/>
        </w:rPr>
        <w:t xml:space="preserve"> </w:t>
      </w:r>
      <w:r>
        <w:rPr>
          <w:sz w:val="21"/>
        </w:rPr>
        <w:t>is</w:t>
      </w:r>
      <w:r>
        <w:rPr>
          <w:spacing w:val="-2"/>
          <w:sz w:val="21"/>
        </w:rPr>
        <w:t xml:space="preserve"> </w:t>
      </w:r>
      <w:r>
        <w:rPr>
          <w:sz w:val="21"/>
        </w:rPr>
        <w:t>the</w:t>
      </w:r>
      <w:r>
        <w:rPr>
          <w:spacing w:val="-2"/>
          <w:sz w:val="21"/>
        </w:rPr>
        <w:t xml:space="preserve"> </w:t>
      </w:r>
      <w:r>
        <w:rPr>
          <w:sz w:val="21"/>
        </w:rPr>
        <w:t>best</w:t>
      </w:r>
      <w:r>
        <w:rPr>
          <w:spacing w:val="-3"/>
          <w:sz w:val="21"/>
        </w:rPr>
        <w:t xml:space="preserve"> </w:t>
      </w:r>
      <w:r>
        <w:rPr>
          <w:sz w:val="21"/>
        </w:rPr>
        <w:t>title(</w:t>
      </w:r>
      <w:r>
        <w:rPr>
          <w:rFonts w:ascii="宋体" w:eastAsia="宋体" w:hint="eastAsia"/>
          <w:sz w:val="21"/>
        </w:rPr>
        <w:t>标题</w:t>
      </w:r>
      <w:r>
        <w:rPr>
          <w:spacing w:val="-2"/>
          <w:sz w:val="21"/>
        </w:rPr>
        <w:t xml:space="preserve">) </w:t>
      </w:r>
      <w:r>
        <w:rPr>
          <w:sz w:val="21"/>
        </w:rPr>
        <w:t>for</w:t>
      </w:r>
      <w:r>
        <w:rPr>
          <w:spacing w:val="-3"/>
          <w:sz w:val="21"/>
        </w:rPr>
        <w:t xml:space="preserve"> </w:t>
      </w:r>
      <w:r>
        <w:rPr>
          <w:sz w:val="21"/>
        </w:rPr>
        <w:t>this</w:t>
      </w:r>
      <w:r>
        <w:rPr>
          <w:spacing w:val="-2"/>
          <w:sz w:val="21"/>
        </w:rPr>
        <w:t xml:space="preserve"> </w:t>
      </w:r>
      <w:r>
        <w:rPr>
          <w:sz w:val="21"/>
        </w:rPr>
        <w:t>passage?</w:t>
      </w:r>
    </w:p>
    <w:p>
      <w:pPr>
        <w:pStyle w:val="ListParagraph"/>
        <w:numPr>
          <w:ilvl w:val="1"/>
          <w:numId w:val="5"/>
        </w:numPr>
        <w:tabs>
          <w:tab w:val="left" w:pos="794"/>
        </w:tabs>
        <w:spacing w:before="196" w:after="0" w:line="240" w:lineRule="auto"/>
        <w:ind w:left="793" w:right="0" w:hanging="259"/>
        <w:jc w:val="left"/>
        <w:rPr>
          <w:sz w:val="21"/>
        </w:rPr>
      </w:pPr>
      <w:r>
        <w:rPr>
          <w:sz w:val="21"/>
        </w:rPr>
        <w:t xml:space="preserve">My First Child </w:t>
      </w:r>
      <w:r>
        <w:rPr>
          <w:spacing w:val="-6"/>
          <w:sz w:val="21"/>
        </w:rPr>
        <w:t xml:space="preserve">Was </w:t>
      </w:r>
      <w:r>
        <w:rPr>
          <w:sz w:val="21"/>
        </w:rPr>
        <w:t>Born in a</w:t>
      </w:r>
      <w:r>
        <w:rPr>
          <w:spacing w:val="-12"/>
          <w:sz w:val="21"/>
        </w:rPr>
        <w:t xml:space="preserve"> </w:t>
      </w:r>
      <w:r>
        <w:rPr>
          <w:sz w:val="21"/>
        </w:rPr>
        <w:t>Hospital.</w:t>
      </w:r>
    </w:p>
    <w:p>
      <w:pPr>
        <w:pStyle w:val="ListParagraph"/>
        <w:numPr>
          <w:ilvl w:val="1"/>
          <w:numId w:val="5"/>
        </w:numPr>
        <w:tabs>
          <w:tab w:val="left" w:pos="777"/>
        </w:tabs>
        <w:spacing w:before="197" w:after="0" w:line="240" w:lineRule="auto"/>
        <w:ind w:left="776" w:right="0" w:hanging="242"/>
        <w:jc w:val="left"/>
        <w:rPr>
          <w:sz w:val="21"/>
        </w:rPr>
      </w:pPr>
      <w:r>
        <w:rPr>
          <w:sz w:val="21"/>
        </w:rPr>
        <w:t xml:space="preserve">The Second Child in My Happy </w:t>
      </w:r>
      <w:r>
        <w:rPr>
          <w:spacing w:val="-4"/>
          <w:sz w:val="21"/>
        </w:rPr>
        <w:t>Family.</w:t>
      </w:r>
    </w:p>
    <w:p>
      <w:pPr>
        <w:pStyle w:val="BodyText"/>
        <w:spacing w:before="5"/>
        <w:rPr>
          <w:sz w:val="17"/>
        </w:rPr>
      </w:pPr>
    </w:p>
    <w:p>
      <w:pPr>
        <w:pStyle w:val="ListParagraph"/>
        <w:numPr>
          <w:ilvl w:val="1"/>
          <w:numId w:val="5"/>
        </w:numPr>
        <w:tabs>
          <w:tab w:val="left" w:pos="770"/>
        </w:tabs>
        <w:spacing w:before="0" w:after="0" w:line="240" w:lineRule="auto"/>
        <w:ind w:left="769" w:right="0" w:hanging="235"/>
        <w:jc w:val="left"/>
        <w:rPr>
          <w:sz w:val="21"/>
        </w:rPr>
      </w:pPr>
      <w:r>
        <w:rPr>
          <w:sz w:val="21"/>
        </w:rPr>
        <w:t>A Messy and Painful and Unusual</w:t>
      </w:r>
      <w:r>
        <w:rPr>
          <w:spacing w:val="-24"/>
          <w:sz w:val="21"/>
        </w:rPr>
        <w:t xml:space="preserve"> </w:t>
      </w:r>
      <w:r>
        <w:rPr>
          <w:spacing w:val="-4"/>
          <w:sz w:val="21"/>
        </w:rPr>
        <w:t>Family.</w:t>
      </w:r>
    </w:p>
    <w:p>
      <w:pPr>
        <w:pStyle w:val="BodyText"/>
        <w:spacing w:before="4"/>
        <w:rPr>
          <w:sz w:val="17"/>
        </w:rPr>
      </w:pPr>
    </w:p>
    <w:p>
      <w:pPr>
        <w:pStyle w:val="ListParagraph"/>
        <w:numPr>
          <w:ilvl w:val="1"/>
          <w:numId w:val="5"/>
        </w:numPr>
        <w:tabs>
          <w:tab w:val="left" w:pos="789"/>
        </w:tabs>
        <w:spacing w:before="1" w:after="0" w:line="240" w:lineRule="auto"/>
        <w:ind w:left="788" w:right="0" w:hanging="254"/>
        <w:jc w:val="left"/>
        <w:rPr>
          <w:sz w:val="21"/>
        </w:rPr>
      </w:pPr>
      <w:r>
        <w:rPr>
          <w:sz w:val="21"/>
        </w:rPr>
        <w:t xml:space="preserve">Why Did </w:t>
      </w:r>
      <w:r>
        <w:rPr>
          <w:spacing w:val="-9"/>
          <w:sz w:val="21"/>
        </w:rPr>
        <w:t xml:space="preserve">We </w:t>
      </w:r>
      <w:r>
        <w:rPr>
          <w:sz w:val="21"/>
        </w:rPr>
        <w:t>Choose a Home Birth for Our Second</w:t>
      </w:r>
      <w:r>
        <w:rPr>
          <w:spacing w:val="-10"/>
          <w:sz w:val="21"/>
        </w:rPr>
        <w:t xml:space="preserve"> </w:t>
      </w:r>
      <w:r>
        <w:rPr>
          <w:sz w:val="21"/>
        </w:rPr>
        <w:t>Child?</w:t>
      </w:r>
    </w:p>
    <w:p>
      <w:pPr>
        <w:pStyle w:val="BodyText"/>
        <w:rPr>
          <w:sz w:val="18"/>
        </w:rPr>
      </w:pPr>
    </w:p>
    <w:p>
      <w:pPr>
        <w:spacing w:before="0"/>
        <w:ind w:left="431" w:right="0" w:firstLine="0"/>
        <w:jc w:val="left"/>
        <w:rPr>
          <w:rFonts w:ascii="宋体" w:eastAsia="宋体" w:hint="eastAsia"/>
          <w:b/>
          <w:sz w:val="21"/>
        </w:rPr>
      </w:pPr>
      <w:r>
        <w:rPr>
          <w:rFonts w:ascii="宋体" w:eastAsia="宋体" w:hint="eastAsia"/>
          <w:b/>
          <w:sz w:val="21"/>
        </w:rPr>
        <w:t>第二节（共5小题；每小题2分，满分10分）</w:t>
      </w:r>
      <w:r>
        <w:rPr>
          <w:rFonts w:ascii="宋体" w:eastAsia="宋体" w:hint="eastAsia"/>
          <w:b/>
          <w:w w:val="99"/>
          <w:sz w:val="21"/>
        </w:rPr>
        <w:t xml:space="preserve"> </w:t>
      </w:r>
    </w:p>
    <w:p>
      <w:pPr>
        <w:spacing w:before="6"/>
        <w:ind w:left="534" w:right="0" w:firstLine="0"/>
        <w:jc w:val="left"/>
        <w:rPr>
          <w:rFonts w:ascii="宋体" w:eastAsia="宋体" w:hint="eastAsia"/>
          <w:b/>
          <w:sz w:val="21"/>
        </w:rPr>
      </w:pPr>
      <w:r>
        <w:rPr>
          <w:rFonts w:ascii="宋体" w:eastAsia="宋体" w:hint="eastAsia"/>
          <w:b/>
          <w:sz w:val="21"/>
        </w:rPr>
        <w:t>阅读短文，从短文后的选项中选出合适句子还原到短文中，使短文意思通顺。</w:t>
      </w:r>
      <w:r>
        <w:rPr>
          <w:rFonts w:ascii="宋体" w:eastAsia="宋体" w:hint="eastAsia"/>
          <w:b/>
          <w:w w:val="99"/>
          <w:sz w:val="21"/>
        </w:rPr>
        <w:t xml:space="preserve"> </w:t>
      </w:r>
    </w:p>
    <w:p>
      <w:pPr>
        <w:pStyle w:val="BodyText"/>
        <w:spacing w:before="6"/>
        <w:rPr>
          <w:rFonts w:ascii="宋体"/>
          <w:b/>
          <w:sz w:val="18"/>
        </w:rPr>
      </w:pPr>
    </w:p>
    <w:p>
      <w:pPr>
        <w:pStyle w:val="ListParagraph"/>
        <w:numPr>
          <w:ilvl w:val="2"/>
          <w:numId w:val="5"/>
        </w:numPr>
        <w:tabs>
          <w:tab w:val="left" w:pos="909"/>
        </w:tabs>
        <w:spacing w:before="0" w:after="0" w:line="244" w:lineRule="auto"/>
        <w:ind w:left="220" w:right="596" w:firstLine="420"/>
        <w:jc w:val="both"/>
        <w:rPr>
          <w:sz w:val="21"/>
        </w:rPr>
      </w:pPr>
      <w:r>
        <w:rPr>
          <w:sz w:val="21"/>
        </w:rPr>
        <w:t xml:space="preserve">My First Child </w:t>
      </w:r>
      <w:r>
        <w:rPr>
          <w:spacing w:val="-6"/>
          <w:sz w:val="21"/>
        </w:rPr>
        <w:t xml:space="preserve">Was </w:t>
      </w:r>
      <w:r>
        <w:rPr>
          <w:sz w:val="21"/>
        </w:rPr>
        <w:t xml:space="preserve">Born in a HospitShort pieces of news in different levels of </w:t>
      </w:r>
      <w:r>
        <w:rPr>
          <w:spacing w:val="-3"/>
          <w:sz w:val="21"/>
        </w:rPr>
        <w:t xml:space="preserve">difficulty, </w:t>
      </w:r>
      <w:r>
        <w:rPr>
          <w:sz w:val="21"/>
        </w:rPr>
        <w:t>from</w:t>
      </w:r>
      <w:r>
        <w:rPr>
          <w:spacing w:val="11"/>
          <w:sz w:val="21"/>
        </w:rPr>
        <w:t xml:space="preserve"> </w:t>
      </w:r>
      <w:r>
        <w:rPr>
          <w:sz w:val="21"/>
        </w:rPr>
        <w:t>basic</w:t>
      </w:r>
      <w:r>
        <w:rPr>
          <w:spacing w:val="15"/>
          <w:sz w:val="21"/>
        </w:rPr>
        <w:t xml:space="preserve"> </w:t>
      </w:r>
      <w:r>
        <w:rPr>
          <w:sz w:val="21"/>
        </w:rPr>
        <w:t>to</w:t>
      </w:r>
      <w:r>
        <w:rPr>
          <w:spacing w:val="15"/>
          <w:sz w:val="21"/>
        </w:rPr>
        <w:t xml:space="preserve"> </w:t>
      </w:r>
      <w:r>
        <w:rPr>
          <w:sz w:val="21"/>
        </w:rPr>
        <w:t>advanced,</w:t>
      </w:r>
      <w:r>
        <w:rPr>
          <w:spacing w:val="15"/>
          <w:sz w:val="21"/>
        </w:rPr>
        <w:t xml:space="preserve"> </w:t>
      </w:r>
      <w:r>
        <w:rPr>
          <w:sz w:val="21"/>
        </w:rPr>
        <w:t>so</w:t>
      </w:r>
      <w:r>
        <w:rPr>
          <w:spacing w:val="12"/>
          <w:sz w:val="21"/>
        </w:rPr>
        <w:t xml:space="preserve"> </w:t>
      </w:r>
      <w:r>
        <w:rPr>
          <w:sz w:val="21"/>
        </w:rPr>
        <w:t>you</w:t>
      </w:r>
      <w:r>
        <w:rPr>
          <w:spacing w:val="15"/>
          <w:sz w:val="21"/>
        </w:rPr>
        <w:t xml:space="preserve"> </w:t>
      </w:r>
      <w:r>
        <w:rPr>
          <w:sz w:val="21"/>
        </w:rPr>
        <w:t>can</w:t>
      </w:r>
      <w:r>
        <w:rPr>
          <w:spacing w:val="15"/>
          <w:sz w:val="21"/>
        </w:rPr>
        <w:t xml:space="preserve"> </w:t>
      </w:r>
      <w:r>
        <w:rPr>
          <w:sz w:val="21"/>
        </w:rPr>
        <w:t>understand</w:t>
      </w:r>
      <w:r>
        <w:rPr>
          <w:spacing w:val="15"/>
          <w:sz w:val="21"/>
        </w:rPr>
        <w:t xml:space="preserve"> </w:t>
      </w:r>
      <w:r>
        <w:rPr>
          <w:sz w:val="21"/>
        </w:rPr>
        <w:t>everything.</w:t>
      </w:r>
      <w:r>
        <w:rPr>
          <w:spacing w:val="15"/>
          <w:sz w:val="21"/>
        </w:rPr>
        <w:t xml:space="preserve"> </w:t>
      </w:r>
      <w:r>
        <w:rPr>
          <w:spacing w:val="-9"/>
          <w:sz w:val="21"/>
        </w:rPr>
        <w:t>We</w:t>
      </w:r>
      <w:r>
        <w:rPr>
          <w:spacing w:val="12"/>
          <w:sz w:val="21"/>
        </w:rPr>
        <w:t xml:space="preserve"> </w:t>
      </w:r>
      <w:r>
        <w:rPr>
          <w:sz w:val="21"/>
        </w:rPr>
        <w:t>also</w:t>
      </w:r>
      <w:r>
        <w:rPr>
          <w:spacing w:val="15"/>
          <w:sz w:val="21"/>
        </w:rPr>
        <w:t xml:space="preserve"> </w:t>
      </w:r>
      <w:r>
        <w:rPr>
          <w:sz w:val="21"/>
        </w:rPr>
        <w:t>provide</w:t>
      </w:r>
      <w:r>
        <w:rPr>
          <w:spacing w:val="15"/>
          <w:sz w:val="21"/>
        </w:rPr>
        <w:t xml:space="preserve"> </w:t>
      </w:r>
      <w:r>
        <w:rPr>
          <w:sz w:val="21"/>
        </w:rPr>
        <w:t>the</w:t>
      </w:r>
      <w:r>
        <w:rPr>
          <w:spacing w:val="12"/>
          <w:sz w:val="21"/>
        </w:rPr>
        <w:t xml:space="preserve"> </w:t>
      </w:r>
      <w:r>
        <w:rPr>
          <w:sz w:val="21"/>
        </w:rPr>
        <w:t>TV</w:t>
      </w:r>
      <w:r>
        <w:rPr>
          <w:spacing w:val="10"/>
          <w:sz w:val="21"/>
        </w:rPr>
        <w:t xml:space="preserve"> </w:t>
      </w:r>
      <w:r>
        <w:rPr>
          <w:sz w:val="21"/>
        </w:rPr>
        <w:t>fragment(</w:t>
      </w:r>
      <w:r>
        <w:rPr>
          <w:rFonts w:ascii="宋体" w:eastAsia="宋体" w:hint="eastAsia"/>
          <w:sz w:val="21"/>
        </w:rPr>
        <w:t>片段</w:t>
      </w:r>
      <w:r>
        <w:rPr>
          <w:sz w:val="21"/>
        </w:rPr>
        <w:t>)of</w:t>
      </w:r>
      <w:r>
        <w:rPr>
          <w:spacing w:val="-1"/>
          <w:sz w:val="21"/>
        </w:rPr>
        <w:t xml:space="preserve"> </w:t>
      </w:r>
      <w:r>
        <w:rPr>
          <w:sz w:val="21"/>
        </w:rPr>
        <w:t>the news on video and</w:t>
      </w:r>
      <w:r>
        <w:rPr>
          <w:spacing w:val="-3"/>
          <w:sz w:val="21"/>
        </w:rPr>
        <w:t xml:space="preserve"> </w:t>
      </w:r>
      <w:r>
        <w:rPr>
          <w:sz w:val="21"/>
        </w:rPr>
        <w:t>key</w:t>
      </w:r>
      <w:r>
        <w:rPr>
          <w:spacing w:val="-3"/>
          <w:sz w:val="21"/>
        </w:rPr>
        <w:t xml:space="preserve"> </w:t>
      </w:r>
      <w:r>
        <w:rPr>
          <w:sz w:val="21"/>
        </w:rPr>
        <w:t>vocabulary</w:t>
      </w:r>
      <w:r>
        <w:rPr>
          <w:spacing w:val="-5"/>
          <w:sz w:val="21"/>
        </w:rPr>
        <w:t xml:space="preserve"> </w:t>
      </w:r>
      <w:r>
        <w:rPr>
          <w:sz w:val="21"/>
        </w:rPr>
        <w:t>explanations.</w:t>
      </w:r>
    </w:p>
    <w:p>
      <w:pPr>
        <w:tabs>
          <w:tab w:val="left" w:pos="1691"/>
          <w:tab w:val="left" w:pos="2954"/>
        </w:tabs>
        <w:spacing w:before="0" w:line="234" w:lineRule="exact"/>
        <w:ind w:left="640" w:right="0" w:firstLine="0"/>
        <w:jc w:val="left"/>
        <w:rPr>
          <w:b/>
          <w:sz w:val="21"/>
        </w:rPr>
      </w:pPr>
      <w:r>
        <w:rPr>
          <w:b/>
          <w:w w:val="100"/>
          <w:sz w:val="21"/>
          <w:u w:val="single"/>
        </w:rPr>
        <w:t xml:space="preserve"> </w:t>
      </w:r>
      <w:r>
        <w:rPr>
          <w:b/>
          <w:sz w:val="21"/>
          <w:u w:val="single"/>
        </w:rPr>
        <w:tab/>
      </w:r>
      <w:r>
        <w:rPr>
          <w:b/>
          <w:sz w:val="21"/>
          <w:u w:val="single"/>
        </w:rPr>
        <w:t>41</w:t>
      </w:r>
      <w:r>
        <w:rPr>
          <w:b/>
          <w:sz w:val="21"/>
          <w:u w:val="single"/>
        </w:rPr>
        <w:tab/>
      </w:r>
    </w:p>
    <w:p>
      <w:pPr>
        <w:pStyle w:val="BodyText"/>
        <w:spacing w:line="240" w:lineRule="exact"/>
        <w:ind w:left="640"/>
      </w:pPr>
      <w:r>
        <w:t>We write news for students of English. We help students to learn and understand English.</w:t>
      </w:r>
    </w:p>
    <w:p>
      <w:pPr>
        <w:pStyle w:val="BodyText"/>
        <w:tabs>
          <w:tab w:val="left" w:pos="1691"/>
        </w:tabs>
        <w:spacing w:before="1"/>
        <w:ind w:left="957"/>
      </w:pPr>
      <w:r>
        <w:pict>
          <v:group id="_x0000_s1042" o:spid="_x0000_s1042" style="width:52.7pt;height:1.1pt;margin-top:11.05pt;margin-left:111pt;mso-height-relative:page;mso-position-horizontal-relative:page;mso-width-relative:page;position:absolute;z-index:251664384" coordorigin="2220,221" coordsize="1054,22">
            <v:shape id="_x0000_s1043" o:spid="_x0000_s1043" style="width:1054;height:2;left:2220;position:absolute;top:238" coordorigin="2220,238" coordsize="1054,0" path="m2220,238l2537,238m2748,238l3274,238e" filled="f" stroked="t" strokecolor="black">
              <v:path arrowok="t"/>
            </v:shape>
            <v:line id="_x0000_s1044" o:spid="_x0000_s1044" style="position:absolute" from="44400,4520" to="65440,4520" coordsize="21600,21600" stroked="t" strokecolor="black"/>
          </v:group>
        </w:pict>
      </w:r>
      <w:r>
        <w:t>42</w:t>
      </w:r>
      <w:r>
        <w:tab/>
      </w:r>
      <w:r>
        <w:rPr>
          <w:spacing w:val="-9"/>
        </w:rPr>
        <w:t xml:space="preserve">We </w:t>
      </w:r>
      <w:r>
        <w:t>have been teaching English for many years. After many years of teaching</w:t>
      </w:r>
      <w:r>
        <w:rPr>
          <w:spacing w:val="27"/>
        </w:rPr>
        <w:t xml:space="preserve"> </w:t>
      </w:r>
      <w:r>
        <w:t>we</w:t>
      </w:r>
    </w:p>
    <w:p>
      <w:pPr>
        <w:pStyle w:val="BodyText"/>
        <w:tabs>
          <w:tab w:val="left" w:pos="2282"/>
        </w:tabs>
        <w:ind w:left="220" w:right="596"/>
        <w:jc w:val="both"/>
      </w:pPr>
      <w:r>
        <w:t xml:space="preserve">started to do a new  thing.  </w:t>
      </w:r>
      <w:r>
        <w:rPr>
          <w:spacing w:val="-9"/>
        </w:rPr>
        <w:t xml:space="preserve">We  </w:t>
      </w:r>
      <w:r>
        <w:t>knew  that  many  students  wanted  to  read  news  on  the  internet.</w:t>
      </w:r>
      <w:r>
        <w:rPr>
          <w:u w:val="single"/>
        </w:rPr>
        <w:t xml:space="preserve">        </w:t>
      </w:r>
      <w:r>
        <w:rPr>
          <w:spacing w:val="50"/>
          <w:u w:val="single"/>
        </w:rPr>
        <w:t xml:space="preserve"> </w:t>
      </w:r>
      <w:r>
        <w:t>43</w:t>
      </w:r>
      <w:r>
        <w:rPr>
          <w:u w:val="single"/>
        </w:rPr>
        <w:t xml:space="preserve"> </w:t>
      </w:r>
      <w:r>
        <w:rPr>
          <w:u w:val="single"/>
        </w:rPr>
        <w:tab/>
      </w:r>
      <w:r>
        <w:rPr>
          <w:spacing w:val="-10"/>
        </w:rPr>
        <w:t xml:space="preserve">We </w:t>
      </w:r>
      <w:r>
        <w:t xml:space="preserve">were looking for short news in easy English on the internet. </w:t>
      </w:r>
      <w:r>
        <w:rPr>
          <w:spacing w:val="-9"/>
        </w:rPr>
        <w:t xml:space="preserve">We </w:t>
      </w:r>
      <w:r>
        <w:t>found many news sites but we did not find a lot of news with easy reading and</w:t>
      </w:r>
      <w:r>
        <w:rPr>
          <w:spacing w:val="-16"/>
        </w:rPr>
        <w:t xml:space="preserve"> </w:t>
      </w:r>
      <w:r>
        <w:t>listening.</w:t>
      </w:r>
    </w:p>
    <w:p>
      <w:pPr>
        <w:pStyle w:val="BodyText"/>
        <w:tabs>
          <w:tab w:val="left" w:pos="1797"/>
        </w:tabs>
        <w:spacing w:line="240" w:lineRule="exact"/>
        <w:ind w:left="1062"/>
      </w:pPr>
      <w:r>
        <w:pict>
          <v:group id="_x0000_s1045" o:spid="_x0000_s1045" style="width:57.85pt;height:1.1pt;margin-top:10.95pt;margin-left:111pt;mso-height-relative:page;mso-position-horizontal-relative:page;mso-width-relative:page;position:absolute;z-index:251665408" coordorigin="2220,219" coordsize="1157,22">
            <v:shape id="_x0000_s1046" o:spid="_x0000_s1046" style="width:1157;height:2;left:2220;position:absolute;top:236" coordorigin="2220,236" coordsize="1157,0" path="m2220,236l2643,236m2852,236l3377,236e" filled="f" stroked="t" strokecolor="black">
              <v:path arrowok="t"/>
            </v:shape>
            <v:line id="_x0000_s1047" o:spid="_x0000_s1047" style="position:absolute" from="44400,4480" to="67540,4480" coordsize="21600,21600" stroked="t" strokecolor="black"/>
          </v:group>
        </w:pict>
      </w:r>
      <w:r>
        <w:t>44</w:t>
      </w:r>
      <w:r>
        <w:tab/>
      </w:r>
      <w:r>
        <w:rPr>
          <w:spacing w:val="-9"/>
        </w:rPr>
        <w:t xml:space="preserve">We </w:t>
      </w:r>
      <w:r>
        <w:t xml:space="preserve">started in March </w:t>
      </w:r>
      <w:r>
        <w:rPr>
          <w:spacing w:val="-3"/>
        </w:rPr>
        <w:t xml:space="preserve">2011. </w:t>
      </w:r>
      <w:r>
        <w:rPr>
          <w:spacing w:val="-9"/>
        </w:rPr>
        <w:t xml:space="preserve">We </w:t>
      </w:r>
      <w:r>
        <w:t>wanted to help students understand more</w:t>
      </w:r>
      <w:r>
        <w:rPr>
          <w:spacing w:val="-1"/>
        </w:rPr>
        <w:t xml:space="preserve"> </w:t>
      </w:r>
      <w:r>
        <w:t>and</w:t>
      </w:r>
    </w:p>
    <w:p>
      <w:pPr>
        <w:pStyle w:val="BodyText"/>
        <w:spacing w:before="1"/>
        <w:ind w:left="220"/>
      </w:pPr>
      <w:r>
        <w:t>have a chance to practise English. We wanted to give them some news for their level of English.</w:t>
      </w:r>
    </w:p>
    <w:p>
      <w:pPr>
        <w:pStyle w:val="BodyText"/>
        <w:tabs>
          <w:tab w:val="left" w:pos="5323"/>
          <w:tab w:val="left" w:pos="5954"/>
        </w:tabs>
        <w:spacing w:line="240" w:lineRule="exact"/>
        <w:ind w:left="640"/>
      </w:pPr>
      <w:r>
        <w:pict>
          <v:group id="_x0000_s1048" o:spid="_x0000_s1048" style="width:55.45pt;height:1.1pt;margin-top:10.9pt;margin-left:321.4pt;mso-height-relative:page;mso-position-horizontal-relative:page;mso-width-relative:page;position:absolute;z-index:251666432" coordorigin="6429,218" coordsize="1109,22">
            <v:line id="_x0000_s1049" o:spid="_x0000_s1049" style="position:absolute" from="142300,4720" to="150740,4720" coordsize="21600,21600" stroked="t" strokecolor="black"/>
            <v:line id="_x0000_s1050" o:spid="_x0000_s1050" style="position:absolute" from="128580,4460" to="150700,4460" coordsize="21600,21600" stroked="t" strokecolor="black"/>
          </v:group>
        </w:pict>
      </w:r>
      <w:r>
        <w:t>Now we prepare short articles every</w:t>
      </w:r>
      <w:r>
        <w:rPr>
          <w:spacing w:val="40"/>
        </w:rPr>
        <w:t xml:space="preserve"> </w:t>
      </w:r>
      <w:r>
        <w:t>working</w:t>
      </w:r>
      <w:r>
        <w:rPr>
          <w:spacing w:val="7"/>
        </w:rPr>
        <w:t xml:space="preserve"> </w:t>
      </w:r>
      <w:r>
        <w:t>day.</w:t>
      </w:r>
      <w:r>
        <w:rPr>
          <w:u w:val="single"/>
        </w:rPr>
        <w:t xml:space="preserve"> </w:t>
      </w:r>
      <w:r>
        <w:rPr>
          <w:u w:val="single"/>
        </w:rPr>
        <w:tab/>
      </w:r>
      <w:r>
        <w:t>45</w:t>
      </w:r>
      <w:r>
        <w:tab/>
      </w:r>
      <w:r>
        <w:t>All students can use them.</w:t>
      </w:r>
      <w:r>
        <w:rPr>
          <w:spacing w:val="35"/>
        </w:rPr>
        <w:t xml:space="preserve"> </w:t>
      </w:r>
      <w:r>
        <w:t>All</w:t>
      </w:r>
    </w:p>
    <w:p>
      <w:pPr>
        <w:pStyle w:val="BodyText"/>
        <w:spacing w:before="1"/>
        <w:ind w:left="220" w:right="1243"/>
      </w:pPr>
      <w:r>
        <w:t>teachers can use them. We believe that these articles will help you have better English and understand more.</w:t>
      </w:r>
    </w:p>
    <w:p>
      <w:pPr>
        <w:pStyle w:val="ListParagraph"/>
        <w:numPr>
          <w:ilvl w:val="0"/>
          <w:numId w:val="6"/>
        </w:numPr>
        <w:tabs>
          <w:tab w:val="left" w:pos="898"/>
        </w:tabs>
        <w:spacing w:before="0" w:after="0" w:line="241" w:lineRule="exact"/>
        <w:ind w:left="897" w:right="0" w:hanging="257"/>
        <w:jc w:val="left"/>
        <w:rPr>
          <w:sz w:val="21"/>
        </w:rPr>
      </w:pPr>
      <w:r>
        <w:rPr>
          <w:sz w:val="21"/>
        </w:rPr>
        <w:t>Go to News in</w:t>
      </w:r>
      <w:r>
        <w:rPr>
          <w:spacing w:val="-3"/>
          <w:sz w:val="21"/>
        </w:rPr>
        <w:t xml:space="preserve"> </w:t>
      </w:r>
      <w:r>
        <w:rPr>
          <w:sz w:val="21"/>
        </w:rPr>
        <w:t>Levels</w:t>
      </w:r>
    </w:p>
    <w:p>
      <w:pPr>
        <w:pStyle w:val="ListParagraph"/>
        <w:numPr>
          <w:ilvl w:val="0"/>
          <w:numId w:val="6"/>
        </w:numPr>
        <w:tabs>
          <w:tab w:val="left" w:pos="883"/>
        </w:tabs>
        <w:spacing w:before="1" w:after="0" w:line="241" w:lineRule="exact"/>
        <w:ind w:left="882" w:right="0" w:hanging="242"/>
        <w:jc w:val="left"/>
        <w:rPr>
          <w:sz w:val="21"/>
        </w:rPr>
      </w:pPr>
      <w:r>
        <w:pict>
          <v:rect id="_x0000_s1051" o:spid="_x0000_s1051" style="width:2.75pt;height:0.45pt;margin-top:11.05pt;margin-left:276.6pt;mso-height-relative:page;mso-position-horizontal-relative:page;mso-width-relative:page;position:absolute;z-index:251667456" coordsize="21600,21600" filled="t" fillcolor="black" stroked="f"/>
        </w:pict>
      </w:r>
      <w:r>
        <w:rPr>
          <w:sz w:val="21"/>
        </w:rPr>
        <w:t>They wanted to read something</w:t>
      </w:r>
      <w:r>
        <w:rPr>
          <w:spacing w:val="-6"/>
          <w:sz w:val="21"/>
        </w:rPr>
        <w:t xml:space="preserve"> </w:t>
      </w:r>
      <w:r>
        <w:rPr>
          <w:sz w:val="21"/>
        </w:rPr>
        <w:t>easy.</w:t>
      </w:r>
    </w:p>
    <w:p>
      <w:pPr>
        <w:pStyle w:val="ListParagraph"/>
        <w:numPr>
          <w:ilvl w:val="0"/>
          <w:numId w:val="6"/>
        </w:numPr>
        <w:tabs>
          <w:tab w:val="left" w:pos="888"/>
        </w:tabs>
        <w:spacing w:before="0" w:after="0" w:line="241" w:lineRule="exact"/>
        <w:ind w:left="887" w:right="0" w:hanging="247"/>
        <w:jc w:val="left"/>
        <w:rPr>
          <w:sz w:val="21"/>
        </w:rPr>
      </w:pPr>
      <w:r>
        <w:rPr>
          <w:sz w:val="21"/>
        </w:rPr>
        <w:t>Everybody can use</w:t>
      </w:r>
      <w:r>
        <w:rPr>
          <w:spacing w:val="-5"/>
          <w:sz w:val="21"/>
        </w:rPr>
        <w:t xml:space="preserve"> </w:t>
      </w:r>
      <w:r>
        <w:rPr>
          <w:sz w:val="21"/>
        </w:rPr>
        <w:t>them</w:t>
      </w:r>
    </w:p>
    <w:p>
      <w:pPr>
        <w:pStyle w:val="ListParagraph"/>
        <w:numPr>
          <w:ilvl w:val="0"/>
          <w:numId w:val="6"/>
        </w:numPr>
        <w:tabs>
          <w:tab w:val="left" w:pos="898"/>
        </w:tabs>
        <w:spacing w:before="1" w:after="0" w:line="240" w:lineRule="auto"/>
        <w:ind w:left="897" w:right="0" w:hanging="257"/>
        <w:jc w:val="left"/>
        <w:rPr>
          <w:sz w:val="21"/>
        </w:rPr>
      </w:pPr>
      <w:r>
        <w:rPr>
          <w:sz w:val="21"/>
        </w:rPr>
        <w:t>Easy English news can help everybody who wants to understand</w:t>
      </w:r>
      <w:r>
        <w:rPr>
          <w:spacing w:val="-9"/>
          <w:sz w:val="21"/>
        </w:rPr>
        <w:t xml:space="preserve"> </w:t>
      </w:r>
      <w:r>
        <w:rPr>
          <w:spacing w:val="-3"/>
          <w:sz w:val="21"/>
        </w:rPr>
        <w:t>better.</w:t>
      </w:r>
    </w:p>
    <w:p>
      <w:pPr>
        <w:pStyle w:val="BodyText"/>
        <w:spacing w:before="1"/>
        <w:ind w:left="640"/>
      </w:pPr>
      <w:r>
        <w:t>E .We started to prepare short English articles</w:t>
      </w:r>
    </w:p>
    <w:p>
      <w:pPr>
        <w:pStyle w:val="BodyText"/>
        <w:spacing w:before="7"/>
      </w:pPr>
    </w:p>
    <w:p>
      <w:pPr>
        <w:spacing w:before="0"/>
        <w:ind w:left="2856" w:right="0" w:firstLine="0"/>
        <w:jc w:val="left"/>
        <w:rPr>
          <w:rFonts w:ascii="宋体" w:eastAsia="宋体" w:hint="eastAsia"/>
          <w:b/>
          <w:sz w:val="21"/>
        </w:rPr>
      </w:pPr>
      <w:r>
        <w:rPr>
          <w:rFonts w:ascii="宋体" w:eastAsia="宋体" w:hint="eastAsia"/>
          <w:b/>
          <w:w w:val="100"/>
          <w:sz w:val="21"/>
        </w:rPr>
        <w:t>第二卷（非选择题</w:t>
      </w:r>
      <w:r>
        <w:rPr>
          <w:rFonts w:ascii="宋体" w:eastAsia="宋体" w:hint="eastAsia"/>
          <w:b/>
          <w:spacing w:val="-106"/>
          <w:w w:val="100"/>
          <w:sz w:val="21"/>
        </w:rPr>
        <w:t>）</w:t>
      </w:r>
      <w:r>
        <w:rPr>
          <w:rFonts w:ascii="宋体" w:eastAsia="宋体" w:hint="eastAsia"/>
          <w:b/>
          <w:spacing w:val="-3"/>
          <w:w w:val="100"/>
          <w:sz w:val="21"/>
        </w:rPr>
        <w:t>（</w:t>
      </w:r>
      <w:r>
        <w:rPr>
          <w:rFonts w:ascii="宋体" w:eastAsia="宋体" w:hint="eastAsia"/>
          <w:b/>
          <w:w w:val="100"/>
          <w:sz w:val="21"/>
        </w:rPr>
        <w:t>共</w:t>
      </w:r>
      <w:r>
        <w:rPr>
          <w:rFonts w:ascii="宋体" w:eastAsia="宋体" w:hint="eastAsia"/>
          <w:b/>
          <w:w w:val="99"/>
          <w:sz w:val="21"/>
        </w:rPr>
        <w:t>70</w:t>
      </w:r>
      <w:r>
        <w:rPr>
          <w:rFonts w:ascii="宋体" w:eastAsia="宋体" w:hint="eastAsia"/>
          <w:b/>
          <w:w w:val="100"/>
          <w:sz w:val="21"/>
        </w:rPr>
        <w:t>分）</w:t>
      </w:r>
      <w:r>
        <w:rPr>
          <w:rFonts w:ascii="宋体" w:eastAsia="宋体" w:hint="eastAsia"/>
          <w:b/>
          <w:w w:val="99"/>
          <w:sz w:val="21"/>
        </w:rPr>
        <w:t xml:space="preserve"> </w:t>
      </w:r>
    </w:p>
    <w:p>
      <w:pPr>
        <w:pStyle w:val="BodyText"/>
        <w:spacing w:before="2"/>
        <w:ind w:left="2846"/>
        <w:rPr>
          <w:rFonts w:ascii="宋体"/>
        </w:rPr>
      </w:pPr>
      <w:r>
        <w:rPr>
          <w:rFonts w:ascii="宋体"/>
          <w:w w:val="100"/>
        </w:rPr>
        <w:t xml:space="preserve"> </w:t>
      </w:r>
    </w:p>
    <w:p>
      <w:pPr>
        <w:spacing w:before="5"/>
        <w:ind w:left="220" w:right="0" w:firstLine="0"/>
        <w:jc w:val="left"/>
        <w:rPr>
          <w:rFonts w:ascii="宋体" w:eastAsia="宋体" w:hint="eastAsia"/>
          <w:b/>
          <w:sz w:val="21"/>
        </w:rPr>
      </w:pPr>
      <w:r>
        <w:rPr>
          <w:rFonts w:ascii="宋体" w:eastAsia="宋体" w:hint="eastAsia"/>
          <w:b/>
          <w:sz w:val="21"/>
        </w:rPr>
        <w:t>V.短文填空（共10小题；每小题1分，满分10分）</w:t>
      </w:r>
      <w:r>
        <w:rPr>
          <w:rFonts w:ascii="宋体" w:eastAsia="宋体" w:hint="eastAsia"/>
          <w:b/>
          <w:w w:val="99"/>
          <w:sz w:val="21"/>
        </w:rPr>
        <w:t xml:space="preserve"> </w:t>
      </w:r>
    </w:p>
    <w:p>
      <w:pPr>
        <w:pStyle w:val="BodyText"/>
        <w:spacing w:before="11"/>
        <w:rPr>
          <w:rFonts w:ascii="宋体"/>
          <w:b/>
          <w:sz w:val="15"/>
        </w:rPr>
      </w:pPr>
      <w:r>
        <w:pict>
          <v:shape id="_x0000_s1052" o:spid="_x0000_s1052" type="#_x0000_t202" style="width:341.5pt;height:20.65pt;margin-top:12.35pt;margin-left:126.95pt;mso-height-relative:page;mso-position-horizontal-relative:page;mso-width-relative:page;mso-wrap-distance-bottom:0;mso-wrap-distance-top:0;position:absolute;z-index:251668480" coordsize="21600,21600" filled="f" stroked="t" strokecolor="black">
            <v:textbox inset="0,0,0,0">
              <w:txbxContent>
                <w:p>
                  <w:pPr>
                    <w:pStyle w:val="BodyText"/>
                    <w:tabs>
                      <w:tab w:val="left" w:pos="700"/>
                      <w:tab w:val="left" w:pos="1413"/>
                      <w:tab w:val="left" w:pos="1797"/>
                      <w:tab w:val="left" w:pos="2426"/>
                      <w:tab w:val="left" w:pos="3180"/>
                      <w:tab w:val="left" w:pos="3828"/>
                      <w:tab w:val="left" w:pos="4406"/>
                      <w:tab w:val="left" w:pos="5006"/>
                      <w:tab w:val="left" w:pos="5417"/>
                    </w:tabs>
                    <w:spacing w:line="235" w:lineRule="exact"/>
                    <w:ind w:left="57"/>
                  </w:pPr>
                  <w:r>
                    <w:t>cross</w:t>
                  </w:r>
                  <w:r>
                    <w:tab/>
                  </w:r>
                  <w:r>
                    <w:t>single</w:t>
                  </w:r>
                  <w:r>
                    <w:tab/>
                  </w:r>
                  <w:r>
                    <w:t>as</w:t>
                  </w:r>
                  <w:r>
                    <w:tab/>
                  </w:r>
                  <w:r>
                    <w:t>child</w:t>
                  </w:r>
                  <w:r>
                    <w:tab/>
                  </w:r>
                  <w:r>
                    <w:t>little</w:t>
                  </w:r>
                  <w:r>
                    <w:tab/>
                  </w:r>
                  <w:r>
                    <w:t>use</w:t>
                  </w:r>
                  <w:r>
                    <w:tab/>
                  </w:r>
                  <w:r>
                    <w:t>on</w:t>
                  </w:r>
                  <w:r>
                    <w:tab/>
                  </w:r>
                  <w:r>
                    <w:t>turn</w:t>
                  </w:r>
                  <w:r>
                    <w:tab/>
                  </w:r>
                  <w:r>
                    <w:t>be</w:t>
                  </w:r>
                  <w:r>
                    <w:tab/>
                  </w:r>
                  <w:r>
                    <w:t>take bring</w:t>
                  </w:r>
                  <w:r>
                    <w:rPr>
                      <w:spacing w:val="50"/>
                    </w:rPr>
                    <w:t xml:space="preserve"> </w:t>
                  </w:r>
                  <w:r>
                    <w:t>few</w:t>
                  </w:r>
                </w:p>
              </w:txbxContent>
            </v:textbox>
            <w10:wrap type="topAndBottom"/>
          </v:shape>
        </w:pict>
      </w:r>
    </w:p>
    <w:p>
      <w:pPr>
        <w:pStyle w:val="BodyText"/>
        <w:spacing w:line="206" w:lineRule="exact"/>
        <w:ind w:left="640"/>
      </w:pPr>
      <w:r>
        <w:t>COVID-19 continues to grow and spread, but China’s efforts to control it seem to have</w:t>
      </w:r>
    </w:p>
    <w:p>
      <w:pPr>
        <w:pStyle w:val="BodyText"/>
        <w:tabs>
          <w:tab w:val="left" w:pos="1149"/>
          <w:tab w:val="left" w:pos="1569"/>
        </w:tabs>
        <w:ind w:left="220" w:right="775"/>
      </w:pPr>
      <w:r>
        <w:t>helped.</w:t>
      </w:r>
      <w:r>
        <w:rPr>
          <w:u w:val="single"/>
        </w:rPr>
        <w:t xml:space="preserve"> </w:t>
      </w:r>
      <w:r>
        <w:rPr>
          <w:u w:val="single"/>
        </w:rPr>
        <w:tab/>
      </w:r>
      <w:r>
        <w:rPr>
          <w:u w:val="single"/>
        </w:rPr>
        <w:t>46</w:t>
      </w:r>
      <w:r>
        <w:rPr>
          <w:u w:val="single"/>
        </w:rPr>
        <w:tab/>
      </w:r>
      <w:r>
        <w:t>China struggles to control the disease, the number of cases in other countries</w:t>
      </w:r>
      <w:r>
        <w:rPr>
          <w:u w:val="single"/>
        </w:rPr>
        <w:t xml:space="preserve"> 47</w:t>
      </w:r>
      <w:r>
        <w:t xml:space="preserve"> rising day by</w:t>
      </w:r>
      <w:r>
        <w:rPr>
          <w:spacing w:val="-10"/>
        </w:rPr>
        <w:t xml:space="preserve"> </w:t>
      </w:r>
      <w:r>
        <w:t>day.</w:t>
      </w:r>
    </w:p>
    <w:p>
      <w:pPr>
        <w:pStyle w:val="BodyText"/>
        <w:spacing w:before="1"/>
        <w:ind w:left="220" w:right="941" w:firstLine="419"/>
      </w:pPr>
      <w:r>
        <w:t>Health experts at the World Health Organization (WHO) say the steps that China has</w:t>
      </w:r>
      <w:r>
        <w:rPr>
          <w:u w:val="single"/>
        </w:rPr>
        <w:t xml:space="preserve"> 48</w:t>
      </w:r>
      <w:r>
        <w:t xml:space="preserve"> to limit the spread of the disease have worked very well.</w:t>
      </w:r>
    </w:p>
    <w:p>
      <w:pPr>
        <w:pStyle w:val="BodyText"/>
        <w:tabs>
          <w:tab w:val="left" w:pos="4540"/>
          <w:tab w:val="left" w:pos="5016"/>
        </w:tabs>
        <w:spacing w:line="242" w:lineRule="auto"/>
        <w:ind w:left="220" w:right="857" w:firstLine="419"/>
      </w:pPr>
      <w:r>
        <w:t>The Chinese government has closed off huge areas of the country, and limited travel for many people. The New York Times says</w:t>
      </w:r>
      <w:r>
        <w:rPr>
          <w:spacing w:val="-11"/>
        </w:rPr>
        <w:t xml:space="preserve"> </w:t>
      </w:r>
      <w:r>
        <w:t>that</w:t>
      </w:r>
      <w:r>
        <w:rPr>
          <w:spacing w:val="-1"/>
        </w:rPr>
        <w:t xml:space="preserve"> </w:t>
      </w:r>
      <w:r>
        <w:t>at</w:t>
      </w:r>
      <w:r>
        <w:rPr>
          <w:u w:val="single"/>
        </w:rPr>
        <w:t xml:space="preserve"> </w:t>
      </w:r>
      <w:r>
        <w:rPr>
          <w:u w:val="single"/>
        </w:rPr>
        <w:tab/>
      </w:r>
      <w:r>
        <w:rPr>
          <w:u w:val="single"/>
        </w:rPr>
        <w:t>49</w:t>
      </w:r>
      <w:r>
        <w:rPr>
          <w:u w:val="single"/>
        </w:rPr>
        <w:tab/>
      </w:r>
      <w:r>
        <w:t>760 million people in China are under some</w:t>
      </w:r>
      <w:r>
        <w:rPr>
          <w:spacing w:val="-1"/>
        </w:rPr>
        <w:t xml:space="preserve"> </w:t>
      </w:r>
      <w:r>
        <w:t>kind</w:t>
      </w:r>
      <w:r>
        <w:rPr>
          <w:spacing w:val="-1"/>
        </w:rPr>
        <w:t xml:space="preserve"> </w:t>
      </w:r>
      <w:r>
        <w:t>of</w:t>
      </w:r>
      <w:r>
        <w:rPr>
          <w:spacing w:val="-2"/>
        </w:rPr>
        <w:t xml:space="preserve"> </w:t>
      </w:r>
      <w:r>
        <w:t>lockdown</w:t>
      </w:r>
      <w:r>
        <w:rPr>
          <w:spacing w:val="-2"/>
        </w:rPr>
        <w:t xml:space="preserve"> (</w:t>
      </w:r>
      <w:r>
        <w:rPr>
          <w:rFonts w:ascii="宋体" w:eastAsia="宋体" w:hint="eastAsia"/>
          <w:spacing w:val="-2"/>
        </w:rPr>
        <w:t>封闭</w:t>
      </w:r>
      <w:r>
        <w:rPr>
          <w:spacing w:val="-1"/>
        </w:rPr>
        <w:t xml:space="preserve">) </w:t>
      </w:r>
      <w:r>
        <w:t>and</w:t>
      </w:r>
      <w:r>
        <w:rPr>
          <w:spacing w:val="-1"/>
        </w:rPr>
        <w:t xml:space="preserve"> </w:t>
      </w:r>
      <w:r>
        <w:t>have</w:t>
      </w:r>
      <w:r>
        <w:rPr>
          <w:spacing w:val="-1"/>
        </w:rPr>
        <w:t xml:space="preserve"> </w:t>
      </w:r>
      <w:r>
        <w:t>limits</w:t>
      </w:r>
      <w:r>
        <w:rPr>
          <w:spacing w:val="-1"/>
        </w:rPr>
        <w:t xml:space="preserve"> </w:t>
      </w:r>
      <w:r>
        <w:t>placed</w:t>
      </w:r>
      <w:r>
        <w:rPr>
          <w:spacing w:val="-1"/>
        </w:rPr>
        <w:t xml:space="preserve"> </w:t>
      </w:r>
      <w:r>
        <w:t>on</w:t>
      </w:r>
      <w:r>
        <w:rPr>
          <w:spacing w:val="-1"/>
        </w:rPr>
        <w:t xml:space="preserve"> </w:t>
      </w:r>
      <w:r>
        <w:t>their</w:t>
      </w:r>
      <w:r>
        <w:rPr>
          <w:spacing w:val="-2"/>
        </w:rPr>
        <w:t xml:space="preserve"> </w:t>
      </w:r>
      <w:r>
        <w:t>movements.</w:t>
      </w:r>
    </w:p>
    <w:p>
      <w:pPr>
        <w:pStyle w:val="BodyText"/>
        <w:spacing w:before="3"/>
        <w:ind w:left="220" w:right="677" w:firstLine="419"/>
        <w:jc w:val="both"/>
      </w:pPr>
      <w:r>
        <w:t>China is</w:t>
      </w:r>
      <w:r>
        <w:rPr>
          <w:u w:val="single"/>
        </w:rPr>
        <w:t xml:space="preserve"> 50</w:t>
      </w:r>
      <w:r>
        <w:t xml:space="preserve"> to high-tech ways to try to control the disease. It has used drones (</w:t>
      </w:r>
      <w:r>
        <w:rPr>
          <w:rFonts w:ascii="宋体" w:eastAsia="宋体" w:hAnsi="宋体" w:hint="eastAsia"/>
        </w:rPr>
        <w:t>无人机</w:t>
      </w:r>
      <w:r>
        <w:t>) to ask people in the street to go home. It’s using apps and special codes (</w:t>
      </w:r>
      <w:r>
        <w:rPr>
          <w:rFonts w:ascii="宋体" w:eastAsia="宋体" w:hAnsi="宋体" w:hint="eastAsia"/>
        </w:rPr>
        <w:t>码</w:t>
      </w:r>
      <w:r>
        <w:t>) to control which people are allowed to move. The government is even cleaning paper money before people</w:t>
      </w:r>
      <w:r>
        <w:rPr>
          <w:u w:val="single"/>
        </w:rPr>
        <w:t xml:space="preserve"> 51</w:t>
      </w:r>
      <w:r>
        <w:t xml:space="preserve"> it.</w:t>
      </w:r>
    </w:p>
    <w:p>
      <w:pPr>
        <w:spacing w:after="0"/>
        <w:jc w:val="both"/>
        <w:sectPr>
          <w:pgSz w:w="11910" w:h="16840"/>
          <w:pgMar w:top="1340" w:right="1200" w:bottom="280" w:left="1580" w:header="720" w:footer="720" w:gutter="0"/>
          <w:cols w:space="708"/>
        </w:sectPr>
      </w:pPr>
    </w:p>
    <w:p>
      <w:pPr>
        <w:pStyle w:val="BodyText"/>
        <w:spacing w:before="75"/>
        <w:ind w:left="220" w:right="1243" w:firstLine="419"/>
      </w:pPr>
      <w:r>
        <w:t>Health workers are now going from home to home in Wuhan to try to find every</w:t>
      </w:r>
      <w:r>
        <w:rPr>
          <w:u w:val="single"/>
        </w:rPr>
        <w:t xml:space="preserve"> 52</w:t>
      </w:r>
      <w:r>
        <w:t xml:space="preserve"> person who’s gotten the disease.</w:t>
      </w:r>
    </w:p>
    <w:p>
      <w:pPr>
        <w:pStyle w:val="BodyText"/>
        <w:tabs>
          <w:tab w:val="left" w:pos="642"/>
          <w:tab w:val="left" w:pos="961"/>
          <w:tab w:val="left" w:pos="1540"/>
        </w:tabs>
        <w:ind w:left="220" w:right="621" w:firstLine="419"/>
      </w:pPr>
      <w:r>
        <w:t>China’s 300 million</w:t>
      </w:r>
      <w:r>
        <w:rPr>
          <w:u w:val="single"/>
        </w:rPr>
        <w:t xml:space="preserve">  53 </w:t>
      </w:r>
      <w:r>
        <w:t xml:space="preserve"> have been forced to stay at home for weeks. Schools and daycares </w:t>
      </w:r>
      <w:r>
        <w:rPr>
          <w:u w:val="single"/>
        </w:rPr>
        <w:t>54</w:t>
      </w:r>
      <w:r>
        <w:rPr>
          <w:u w:val="single"/>
        </w:rPr>
        <w:tab/>
      </w:r>
      <w:r>
        <w:t xml:space="preserve">the country have been closed because of the disease. In most areas, children aren’t allowed to go out to play.COVID-19 is a serious disease that health experts are still struggling to understand. But because the disease spreads so easily, it’s still having a huge </w:t>
      </w:r>
      <w:r>
        <w:rPr>
          <w:b/>
        </w:rPr>
        <w:t xml:space="preserve">effect </w:t>
      </w:r>
      <w:r>
        <w:t>on China and a growing effect</w:t>
      </w:r>
      <w:r>
        <w:rPr>
          <w:u w:val="single"/>
        </w:rPr>
        <w:t xml:space="preserve"> </w:t>
      </w:r>
      <w:r>
        <w:rPr>
          <w:u w:val="single"/>
        </w:rPr>
        <w:tab/>
      </w:r>
      <w:r>
        <w:rPr>
          <w:u w:val="single"/>
        </w:rPr>
        <w:t>55</w:t>
      </w:r>
      <w:r>
        <w:rPr>
          <w:u w:val="single"/>
        </w:rPr>
        <w:tab/>
      </w:r>
      <w:r>
        <w:t>the rest of the</w:t>
      </w:r>
      <w:r>
        <w:rPr>
          <w:spacing w:val="-3"/>
        </w:rPr>
        <w:t xml:space="preserve"> </w:t>
      </w:r>
      <w:r>
        <w:t>world.</w:t>
      </w:r>
    </w:p>
    <w:p>
      <w:pPr>
        <w:pStyle w:val="BodyText"/>
        <w:spacing w:before="8"/>
      </w:pPr>
    </w:p>
    <w:p>
      <w:pPr>
        <w:spacing w:before="0"/>
        <w:ind w:left="640" w:right="0" w:firstLine="0"/>
        <w:jc w:val="left"/>
        <w:rPr>
          <w:rFonts w:ascii="宋体" w:eastAsia="宋体" w:hint="eastAsia"/>
          <w:b/>
          <w:sz w:val="21"/>
        </w:rPr>
      </w:pPr>
      <w:r>
        <w:rPr>
          <w:b/>
          <w:sz w:val="21"/>
        </w:rPr>
        <w:t xml:space="preserve">VI. </w:t>
      </w:r>
      <w:r>
        <w:rPr>
          <w:rFonts w:ascii="宋体" w:eastAsia="宋体" w:hint="eastAsia"/>
          <w:b/>
          <w:sz w:val="21"/>
        </w:rPr>
        <w:t>综合阅读（共两节，满分20分）</w:t>
      </w:r>
      <w:r>
        <w:rPr>
          <w:rFonts w:ascii="宋体" w:eastAsia="宋体" w:hint="eastAsia"/>
          <w:b/>
          <w:w w:val="99"/>
          <w:sz w:val="21"/>
        </w:rPr>
        <w:t xml:space="preserve">  </w:t>
      </w:r>
    </w:p>
    <w:p>
      <w:pPr>
        <w:spacing w:before="2"/>
        <w:ind w:left="640" w:right="0" w:firstLine="0"/>
        <w:jc w:val="left"/>
        <w:rPr>
          <w:rFonts w:ascii="宋体" w:eastAsia="宋体" w:hint="eastAsia"/>
          <w:b/>
          <w:sz w:val="21"/>
        </w:rPr>
      </w:pPr>
      <w:r>
        <w:rPr>
          <w:rFonts w:ascii="宋体" w:eastAsia="宋体" w:hint="eastAsia"/>
          <w:b/>
          <w:sz w:val="21"/>
        </w:rPr>
        <w:t>第一节 （共5小题；每小题2分，满分10分）</w:t>
      </w:r>
      <w:r>
        <w:rPr>
          <w:rFonts w:ascii="宋体" w:eastAsia="宋体" w:hint="eastAsia"/>
          <w:b/>
          <w:w w:val="99"/>
          <w:sz w:val="21"/>
        </w:rPr>
        <w:t xml:space="preserve"> </w:t>
      </w:r>
    </w:p>
    <w:p>
      <w:pPr>
        <w:pStyle w:val="BodyText"/>
        <w:spacing w:before="4"/>
        <w:rPr>
          <w:rFonts w:ascii="宋体"/>
          <w:b/>
          <w:sz w:val="19"/>
        </w:rPr>
      </w:pPr>
    </w:p>
    <w:p>
      <w:pPr>
        <w:pStyle w:val="BodyText"/>
        <w:spacing w:line="242" w:lineRule="auto"/>
        <w:ind w:left="220" w:right="679" w:firstLine="419"/>
        <w:rPr>
          <w:rFonts w:ascii="宋体" w:eastAsia="宋体" w:hAnsi="宋体" w:hint="eastAsia"/>
        </w:rPr>
      </w:pPr>
      <w:r>
        <w:rPr>
          <w:rFonts w:ascii="宋体" w:eastAsia="宋体" w:hAnsi="宋体" w:hint="eastAsia"/>
        </w:rPr>
        <w:t>Antarctica(南极),Earth</w:t>
      </w:r>
      <w:r>
        <w:t>’</w:t>
      </w:r>
      <w:r>
        <w:rPr>
          <w:rFonts w:ascii="宋体" w:eastAsia="宋体" w:hAnsi="宋体" w:hint="eastAsia"/>
        </w:rPr>
        <w:t xml:space="preserve">s southernmost continent(大陆)，is the coldest, driest and windiest place on our planet.What would it be like to live and work there? </w:t>
      </w:r>
    </w:p>
    <w:p>
      <w:pPr>
        <w:pStyle w:val="BodyText"/>
        <w:spacing w:line="242" w:lineRule="auto"/>
        <w:ind w:left="220" w:firstLine="405"/>
        <w:rPr>
          <w:rFonts w:ascii="宋体" w:eastAsia="宋体" w:hAnsi="宋体" w:hint="eastAsia"/>
        </w:rPr>
      </w:pPr>
      <w:r>
        <w:rPr>
          <w:rFonts w:ascii="宋体" w:eastAsia="宋体" w:hAnsi="宋体" w:hint="eastAsia"/>
        </w:rPr>
        <w:t>On Oct 15,50 Chinese reseachers set sail(起航)from Shenzhen,heading for An- tarctice.(A)</w:t>
      </w:r>
      <w:r>
        <w:rPr>
          <w:rFonts w:ascii="宋体" w:eastAsia="宋体" w:hAnsi="宋体" w:hint="eastAsia"/>
          <w:u w:val="single"/>
        </w:rPr>
        <w:t>The ship they took,Xuelong2,is the first icebreaker made in China</w:t>
      </w:r>
      <w:r>
        <w:rPr>
          <w:rFonts w:ascii="宋体" w:eastAsia="宋体" w:hAnsi="宋体" w:hint="eastAsia"/>
        </w:rPr>
        <w:t>. Xuelong2 took two years to build and is one of the world</w:t>
      </w:r>
      <w:r>
        <w:t>’</w:t>
      </w:r>
      <w:r>
        <w:rPr>
          <w:rFonts w:ascii="宋体" w:eastAsia="宋体" w:hAnsi="宋体" w:hint="eastAsia"/>
        </w:rPr>
        <w:t xml:space="preserve">s best research icebreakers,Xinhua reported. </w:t>
      </w:r>
    </w:p>
    <w:p>
      <w:pPr>
        <w:pStyle w:val="BodyText"/>
        <w:spacing w:before="4" w:line="242" w:lineRule="auto"/>
        <w:ind w:left="220" w:right="594"/>
        <w:rPr>
          <w:rFonts w:ascii="宋体" w:eastAsia="宋体" w:hint="eastAsia"/>
        </w:rPr>
      </w:pPr>
      <w:r>
        <w:rPr>
          <w:rFonts w:ascii="宋体" w:eastAsia="宋体" w:hint="eastAsia"/>
          <w:w w:val="100"/>
        </w:rPr>
        <w:t xml:space="preserve">  </w:t>
      </w:r>
      <w:r>
        <w:rPr>
          <w:rFonts w:ascii="宋体" w:eastAsia="宋体" w:hint="eastAsia"/>
          <w:spacing w:val="-1"/>
          <w:w w:val="100"/>
        </w:rPr>
        <w:t xml:space="preserve"> </w:t>
      </w:r>
      <w:r>
        <w:rPr>
          <w:rFonts w:ascii="宋体" w:eastAsia="宋体" w:hint="eastAsia"/>
        </w:rPr>
        <w:t>Chinese researchers have been to Antarctice 35times.Because of (B)</w:t>
      </w:r>
      <w:r>
        <w:rPr>
          <w:rFonts w:ascii="宋体" w:eastAsia="宋体" w:hint="eastAsia"/>
          <w:u w:val="single"/>
        </w:rPr>
        <w:t>its</w:t>
      </w:r>
      <w:r>
        <w:rPr>
          <w:rFonts w:ascii="宋体" w:eastAsia="宋体" w:hint="eastAsia"/>
        </w:rPr>
        <w:t xml:space="preserve">  special environment,researchers from around the world have been going to the continent to do study for many years.Some studies can only be done </w:t>
      </w:r>
      <w:r>
        <w:rPr>
          <w:rFonts w:ascii="宋体" w:eastAsia="宋体" w:hint="eastAsia"/>
          <w:spacing w:val="-3"/>
        </w:rPr>
        <w:t xml:space="preserve">in </w:t>
      </w:r>
      <w:r>
        <w:rPr>
          <w:rFonts w:ascii="宋体" w:eastAsia="宋体" w:hint="eastAsia"/>
        </w:rPr>
        <w:t>Antarctice.For example,there is little air pollution there.This makes it easier for scientists to</w:t>
      </w:r>
      <w:r>
        <w:rPr>
          <w:rFonts w:ascii="宋体" w:eastAsia="宋体" w:hint="eastAsia"/>
          <w:spacing w:val="-3"/>
        </w:rPr>
        <w:t xml:space="preserve"> </w:t>
      </w:r>
      <w:r>
        <w:rPr>
          <w:rFonts w:ascii="宋体" w:eastAsia="宋体" w:hint="eastAsia"/>
        </w:rPr>
        <w:t>study the weather,atmosphere(大气)and</w:t>
      </w:r>
      <w:r>
        <w:rPr>
          <w:rFonts w:ascii="宋体" w:eastAsia="宋体" w:hint="eastAsia"/>
          <w:spacing w:val="-3"/>
        </w:rPr>
        <w:t xml:space="preserve"> </w:t>
      </w:r>
      <w:r>
        <w:rPr>
          <w:rFonts w:ascii="宋体" w:eastAsia="宋体" w:hint="eastAsia"/>
        </w:rPr>
        <w:t xml:space="preserve">stars. </w:t>
      </w:r>
    </w:p>
    <w:p>
      <w:pPr>
        <w:pStyle w:val="BodyText"/>
        <w:spacing w:before="2" w:line="242" w:lineRule="auto"/>
        <w:ind w:left="220" w:right="615"/>
        <w:rPr>
          <w:rFonts w:ascii="宋体" w:eastAsia="宋体" w:hAnsi="宋体" w:hint="eastAsia"/>
        </w:rPr>
      </w:pPr>
      <w:r>
        <w:rPr>
          <w:rFonts w:ascii="宋体" w:eastAsia="宋体" w:hAnsi="宋体" w:hint="eastAsia"/>
          <w:w w:val="100"/>
        </w:rPr>
        <w:t xml:space="preserve">  </w:t>
      </w:r>
      <w:r>
        <w:rPr>
          <w:rFonts w:ascii="宋体" w:eastAsia="宋体" w:hAnsi="宋体" w:hint="eastAsia"/>
          <w:spacing w:val="-1"/>
          <w:w w:val="100"/>
        </w:rPr>
        <w:t xml:space="preserve"> </w:t>
      </w:r>
      <w:r>
        <w:rPr>
          <w:rFonts w:ascii="宋体" w:eastAsia="宋体" w:hAnsi="宋体" w:hint="eastAsia"/>
        </w:rPr>
        <w:t>The</w:t>
      </w:r>
      <w:r>
        <w:rPr>
          <w:rFonts w:ascii="宋体" w:eastAsia="宋体" w:hAnsi="宋体" w:hint="eastAsia"/>
          <w:spacing w:val="-1"/>
        </w:rPr>
        <w:t xml:space="preserve"> </w:t>
      </w:r>
      <w:r>
        <w:rPr>
          <w:rFonts w:ascii="宋体" w:eastAsia="宋体" w:hAnsi="宋体" w:hint="eastAsia"/>
        </w:rPr>
        <w:t>study</w:t>
      </w:r>
      <w:r>
        <w:rPr>
          <w:rFonts w:ascii="宋体" w:eastAsia="宋体" w:hAnsi="宋体" w:hint="eastAsia"/>
          <w:spacing w:val="-1"/>
        </w:rPr>
        <w:t xml:space="preserve"> </w:t>
      </w:r>
      <w:r>
        <w:rPr>
          <w:rFonts w:ascii="宋体" w:eastAsia="宋体" w:hAnsi="宋体" w:hint="eastAsia"/>
        </w:rPr>
        <w:t>of</w:t>
      </w:r>
      <w:r>
        <w:rPr>
          <w:rFonts w:ascii="宋体" w:eastAsia="宋体" w:hAnsi="宋体" w:hint="eastAsia"/>
          <w:spacing w:val="-1"/>
        </w:rPr>
        <w:t xml:space="preserve"> </w:t>
      </w:r>
      <w:r>
        <w:rPr>
          <w:rFonts w:ascii="宋体" w:eastAsia="宋体" w:hAnsi="宋体" w:hint="eastAsia"/>
        </w:rPr>
        <w:t>Antarctica</w:t>
      </w:r>
      <w:r>
        <w:t>’</w:t>
      </w:r>
      <w:r>
        <w:rPr>
          <w:rFonts w:ascii="宋体" w:eastAsia="宋体" w:hAnsi="宋体" w:hint="eastAsia"/>
        </w:rPr>
        <w:t>s</w:t>
      </w:r>
      <w:r>
        <w:rPr>
          <w:rFonts w:ascii="宋体" w:eastAsia="宋体" w:hAnsi="宋体" w:hint="eastAsia"/>
          <w:spacing w:val="-1"/>
        </w:rPr>
        <w:t xml:space="preserve"> </w:t>
      </w:r>
      <w:r>
        <w:rPr>
          <w:rFonts w:ascii="宋体" w:eastAsia="宋体" w:hAnsi="宋体" w:hint="eastAsia"/>
        </w:rPr>
        <w:t>geology(地质)is</w:t>
      </w:r>
      <w:r>
        <w:rPr>
          <w:rFonts w:ascii="宋体" w:eastAsia="宋体" w:hAnsi="宋体" w:hint="eastAsia"/>
          <w:spacing w:val="-1"/>
        </w:rPr>
        <w:t xml:space="preserve"> </w:t>
      </w:r>
      <w:r>
        <w:rPr>
          <w:rFonts w:ascii="宋体" w:eastAsia="宋体" w:hAnsi="宋体" w:hint="eastAsia"/>
        </w:rPr>
        <w:t>also</w:t>
      </w:r>
      <w:r>
        <w:rPr>
          <w:rFonts w:ascii="宋体" w:eastAsia="宋体" w:hAnsi="宋体" w:hint="eastAsia"/>
          <w:spacing w:val="-1"/>
        </w:rPr>
        <w:t xml:space="preserve"> </w:t>
      </w:r>
      <w:r>
        <w:rPr>
          <w:rFonts w:ascii="宋体" w:eastAsia="宋体" w:hAnsi="宋体" w:hint="eastAsia"/>
        </w:rPr>
        <w:t>important.Rocks</w:t>
      </w:r>
      <w:r>
        <w:rPr>
          <w:rFonts w:ascii="宋体" w:eastAsia="宋体" w:hAnsi="宋体" w:hint="eastAsia"/>
          <w:spacing w:val="-1"/>
        </w:rPr>
        <w:t xml:space="preserve"> </w:t>
      </w:r>
      <w:r>
        <w:rPr>
          <w:rFonts w:ascii="宋体" w:eastAsia="宋体" w:hAnsi="宋体" w:hint="eastAsia"/>
        </w:rPr>
        <w:t>in</w:t>
      </w:r>
      <w:r>
        <w:rPr>
          <w:rFonts w:ascii="宋体" w:eastAsia="宋体" w:hAnsi="宋体" w:hint="eastAsia"/>
          <w:spacing w:val="-4"/>
        </w:rPr>
        <w:t xml:space="preserve"> </w:t>
      </w:r>
      <w:r>
        <w:rPr>
          <w:rFonts w:ascii="宋体" w:eastAsia="宋体" w:hAnsi="宋体" w:hint="eastAsia"/>
        </w:rPr>
        <w:t>Antarctica can</w:t>
      </w:r>
      <w:r>
        <w:rPr>
          <w:rFonts w:ascii="宋体" w:eastAsia="宋体" w:hAnsi="宋体" w:hint="eastAsia"/>
          <w:spacing w:val="-1"/>
        </w:rPr>
        <w:t xml:space="preserve"> </w:t>
      </w:r>
      <w:r>
        <w:rPr>
          <w:rFonts w:ascii="宋体" w:eastAsia="宋体" w:hAnsi="宋体" w:hint="eastAsia"/>
        </w:rPr>
        <w:t>tell</w:t>
      </w:r>
      <w:r>
        <w:rPr>
          <w:rFonts w:ascii="宋体" w:eastAsia="宋体" w:hAnsi="宋体" w:hint="eastAsia"/>
          <w:spacing w:val="-1"/>
        </w:rPr>
        <w:t xml:space="preserve"> </w:t>
      </w:r>
      <w:r>
        <w:rPr>
          <w:rFonts w:ascii="宋体" w:eastAsia="宋体" w:hAnsi="宋体" w:hint="eastAsia"/>
        </w:rPr>
        <w:t>us</w:t>
      </w:r>
      <w:r>
        <w:rPr>
          <w:rFonts w:ascii="宋体" w:eastAsia="宋体" w:hAnsi="宋体" w:hint="eastAsia"/>
          <w:spacing w:val="-1"/>
        </w:rPr>
        <w:t xml:space="preserve"> </w:t>
      </w:r>
      <w:r>
        <w:rPr>
          <w:rFonts w:ascii="宋体" w:eastAsia="宋体" w:hAnsi="宋体" w:hint="eastAsia"/>
        </w:rPr>
        <w:t>what</w:t>
      </w:r>
      <w:r>
        <w:rPr>
          <w:rFonts w:ascii="宋体" w:eastAsia="宋体" w:hAnsi="宋体" w:hint="eastAsia"/>
          <w:spacing w:val="-1"/>
        </w:rPr>
        <w:t xml:space="preserve"> </w:t>
      </w:r>
      <w:r>
        <w:rPr>
          <w:rFonts w:ascii="宋体" w:eastAsia="宋体" w:hAnsi="宋体" w:hint="eastAsia"/>
        </w:rPr>
        <w:t>our</w:t>
      </w:r>
      <w:r>
        <w:rPr>
          <w:rFonts w:ascii="宋体" w:eastAsia="宋体" w:hAnsi="宋体" w:hint="eastAsia"/>
          <w:spacing w:val="-1"/>
        </w:rPr>
        <w:t xml:space="preserve"> </w:t>
      </w:r>
      <w:r>
        <w:rPr>
          <w:rFonts w:ascii="宋体" w:eastAsia="宋体" w:hAnsi="宋体" w:hint="eastAsia"/>
        </w:rPr>
        <w:t>climate</w:t>
      </w:r>
      <w:r>
        <w:rPr>
          <w:rFonts w:ascii="宋体" w:eastAsia="宋体" w:hAnsi="宋体" w:hint="eastAsia"/>
          <w:spacing w:val="-1"/>
        </w:rPr>
        <w:t>(气候</w:t>
      </w:r>
      <w:r>
        <w:rPr>
          <w:rFonts w:ascii="宋体" w:eastAsia="宋体" w:hAnsi="宋体" w:hint="eastAsia"/>
        </w:rPr>
        <w:t>)was</w:t>
      </w:r>
      <w:r>
        <w:rPr>
          <w:rFonts w:ascii="宋体" w:eastAsia="宋体" w:hAnsi="宋体" w:hint="eastAsia"/>
          <w:spacing w:val="-1"/>
        </w:rPr>
        <w:t xml:space="preserve"> </w:t>
      </w:r>
      <w:r>
        <w:rPr>
          <w:rFonts w:ascii="宋体" w:eastAsia="宋体" w:hAnsi="宋体" w:hint="eastAsia"/>
        </w:rPr>
        <w:t>like</w:t>
      </w:r>
      <w:r>
        <w:rPr>
          <w:rFonts w:ascii="宋体" w:eastAsia="宋体" w:hAnsi="宋体" w:hint="eastAsia"/>
          <w:spacing w:val="-1"/>
        </w:rPr>
        <w:t xml:space="preserve"> </w:t>
      </w:r>
      <w:r>
        <w:rPr>
          <w:rFonts w:ascii="宋体" w:eastAsia="宋体" w:hAnsi="宋体" w:hint="eastAsia"/>
        </w:rPr>
        <w:t>long</w:t>
      </w:r>
      <w:r>
        <w:rPr>
          <w:rFonts w:ascii="宋体" w:eastAsia="宋体" w:hAnsi="宋体" w:hint="eastAsia"/>
          <w:spacing w:val="-1"/>
        </w:rPr>
        <w:t xml:space="preserve"> </w:t>
      </w:r>
      <w:r>
        <w:rPr>
          <w:rFonts w:ascii="宋体" w:eastAsia="宋体" w:hAnsi="宋体" w:hint="eastAsia"/>
        </w:rPr>
        <w:t>time</w:t>
      </w:r>
      <w:r>
        <w:rPr>
          <w:rFonts w:ascii="宋体" w:eastAsia="宋体" w:hAnsi="宋体" w:hint="eastAsia"/>
          <w:spacing w:val="-1"/>
        </w:rPr>
        <w:t xml:space="preserve"> </w:t>
      </w:r>
      <w:r>
        <w:rPr>
          <w:rFonts w:ascii="宋体" w:eastAsia="宋体" w:hAnsi="宋体" w:hint="eastAsia"/>
        </w:rPr>
        <w:t>ago,helping</w:t>
      </w:r>
      <w:r>
        <w:rPr>
          <w:rFonts w:ascii="宋体" w:eastAsia="宋体" w:hAnsi="宋体" w:hint="eastAsia"/>
          <w:spacing w:val="-1"/>
        </w:rPr>
        <w:t xml:space="preserve"> </w:t>
      </w:r>
      <w:r>
        <w:rPr>
          <w:rFonts w:ascii="宋体" w:eastAsia="宋体" w:hAnsi="宋体" w:hint="eastAsia"/>
        </w:rPr>
        <w:t>us</w:t>
      </w:r>
      <w:r>
        <w:rPr>
          <w:rFonts w:ascii="宋体" w:eastAsia="宋体" w:hAnsi="宋体" w:hint="eastAsia"/>
          <w:spacing w:val="-4"/>
        </w:rPr>
        <w:t xml:space="preserve"> </w:t>
      </w:r>
      <w:r>
        <w:rPr>
          <w:rFonts w:ascii="宋体" w:eastAsia="宋体" w:hAnsi="宋体" w:hint="eastAsia"/>
        </w:rPr>
        <w:t>understand how Earth has changed over time.There are also many wild animals,such as penguins,seals and birds.(C)</w:t>
      </w:r>
      <w:r>
        <w:rPr>
          <w:rFonts w:ascii="宋体" w:eastAsia="宋体" w:hAnsi="宋体" w:hint="eastAsia"/>
          <w:u w:val="single"/>
        </w:rPr>
        <w:t>Scientists can learn how animals live in cold</w:t>
      </w:r>
      <w:r>
        <w:rPr>
          <w:rFonts w:ascii="宋体" w:eastAsia="宋体" w:hAnsi="宋体" w:hint="eastAsia"/>
        </w:rPr>
        <w:t xml:space="preserve"> </w:t>
      </w:r>
      <w:r>
        <w:rPr>
          <w:rFonts w:ascii="宋体" w:eastAsia="宋体" w:hAnsi="宋体" w:hint="eastAsia"/>
          <w:u w:val="single"/>
        </w:rPr>
        <w:t>places by studying</w:t>
      </w:r>
      <w:r>
        <w:rPr>
          <w:rFonts w:ascii="宋体" w:eastAsia="宋体" w:hAnsi="宋体" w:hint="eastAsia"/>
          <w:spacing w:val="-2"/>
          <w:u w:val="single"/>
        </w:rPr>
        <w:t xml:space="preserve"> </w:t>
      </w:r>
      <w:r>
        <w:rPr>
          <w:rFonts w:ascii="宋体" w:eastAsia="宋体" w:hAnsi="宋体" w:hint="eastAsia"/>
          <w:u w:val="single"/>
        </w:rPr>
        <w:t>them.</w:t>
      </w:r>
      <w:r>
        <w:rPr>
          <w:rFonts w:ascii="宋体" w:eastAsia="宋体" w:hAnsi="宋体" w:hint="eastAsia"/>
        </w:rPr>
        <w:t xml:space="preserve"> </w:t>
      </w:r>
    </w:p>
    <w:p>
      <w:pPr>
        <w:pStyle w:val="BodyText"/>
        <w:spacing w:before="4"/>
        <w:ind w:left="220"/>
        <w:rPr>
          <w:rFonts w:ascii="宋体" w:eastAsia="宋体" w:hint="eastAsia"/>
        </w:rPr>
      </w:pPr>
      <w:r>
        <w:pict>
          <v:line id="_x0000_s1053" o:spid="_x0000_s1053" style="mso-height-relative:page;mso-position-horizontal-relative:page;mso-width-relative:page;mso-wrap-distance-bottom:0;mso-wrap-distance-top:0;position:absolute;z-index:251669504" from="88.55pt,21.25pt" to="506.8pt,21.25pt" coordsize="21600,21600" stroked="t" strokecolor="black">
            <w10:wrap type="topAndBottom"/>
          </v:line>
        </w:pict>
      </w:r>
      <w:r>
        <w:rPr>
          <w:rFonts w:ascii="宋体" w:eastAsia="宋体" w:hint="eastAsia"/>
        </w:rPr>
        <w:t xml:space="preserve">56.把文中（A）处画线句子翻译成汉语。 </w:t>
      </w:r>
    </w:p>
    <w:p>
      <w:pPr>
        <w:pStyle w:val="BodyText"/>
        <w:ind w:left="220"/>
        <w:rPr>
          <w:rFonts w:ascii="宋体" w:eastAsia="宋体" w:hint="eastAsia"/>
        </w:rPr>
      </w:pPr>
      <w:r>
        <w:rPr>
          <w:rFonts w:ascii="宋体" w:eastAsia="宋体" w:hint="eastAsia"/>
        </w:rPr>
        <w:t xml:space="preserve">57.把文中（C）处画线句子翻译成汉语。 </w:t>
      </w:r>
    </w:p>
    <w:p>
      <w:pPr>
        <w:pStyle w:val="BodyText"/>
        <w:spacing w:before="4"/>
        <w:rPr>
          <w:rFonts w:ascii="宋体"/>
          <w:sz w:val="9"/>
        </w:rPr>
      </w:pPr>
      <w:r>
        <w:pict>
          <v:line id="_x0000_s1054" o:spid="_x0000_s1054" style="mso-height-relative:page;mso-position-horizontal-relative:page;mso-width-relative:page;mso-wrap-distance-bottom:0;mso-wrap-distance-top:0;position:absolute;z-index:251670528" from="88.55pt,8.65pt" to="506.8pt,8.65pt" coordsize="21600,21600" stroked="t" strokecolor="black">
            <w10:wrap type="topAndBottom"/>
          </v:line>
        </w:pict>
      </w:r>
    </w:p>
    <w:p>
      <w:pPr>
        <w:pStyle w:val="BodyText"/>
        <w:spacing w:line="241" w:lineRule="exact"/>
        <w:ind w:left="220"/>
        <w:rPr>
          <w:rFonts w:ascii="宋体" w:eastAsia="宋体" w:hint="eastAsia"/>
        </w:rPr>
      </w:pPr>
      <w:r>
        <w:rPr>
          <w:rFonts w:ascii="宋体" w:eastAsia="宋体" w:hint="eastAsia"/>
        </w:rPr>
        <w:t xml:space="preserve">58.写出（B）处画线单词指代的内容。 </w:t>
      </w:r>
    </w:p>
    <w:p>
      <w:pPr>
        <w:pStyle w:val="BodyText"/>
        <w:spacing w:before="2"/>
        <w:rPr>
          <w:rFonts w:ascii="宋体"/>
          <w:sz w:val="9"/>
        </w:rPr>
      </w:pPr>
      <w:r>
        <w:pict>
          <v:line id="_x0000_s1055" o:spid="_x0000_s1055" style="mso-height-relative:page;mso-position-horizontal-relative:page;mso-width-relative:page;mso-wrap-distance-bottom:0;mso-wrap-distance-top:0;position:absolute;z-index:251671552" from="88.55pt,8.55pt" to="506.8pt,8.55pt" coordsize="21600,21600" stroked="t" strokecolor="black">
            <w10:wrap type="topAndBottom"/>
          </v:line>
        </w:pict>
      </w:r>
    </w:p>
    <w:p>
      <w:pPr>
        <w:pStyle w:val="BodyText"/>
        <w:ind w:left="220"/>
        <w:rPr>
          <w:rFonts w:ascii="宋体" w:eastAsia="宋体" w:hint="eastAsia"/>
        </w:rPr>
      </w:pPr>
      <w:r>
        <w:rPr>
          <w:rFonts w:ascii="宋体" w:eastAsia="宋体" w:hint="eastAsia"/>
        </w:rPr>
        <w:t xml:space="preserve">59.写出科学家们研究的内容，两件即可。 </w:t>
      </w:r>
    </w:p>
    <w:p>
      <w:pPr>
        <w:pStyle w:val="BodyText"/>
        <w:spacing w:before="4"/>
        <w:rPr>
          <w:rFonts w:ascii="宋体"/>
          <w:sz w:val="9"/>
        </w:rPr>
      </w:pPr>
      <w:r>
        <w:pict>
          <v:line id="_x0000_s1056" o:spid="_x0000_s1056" style="mso-height-relative:page;mso-position-horizontal-relative:page;mso-width-relative:page;mso-wrap-distance-bottom:0;mso-wrap-distance-top:0;position:absolute;z-index:251672576" from="88.55pt,8.65pt" to="506.8pt,8.65pt" coordsize="21600,21600" stroked="t" strokecolor="black">
            <w10:wrap type="topAndBottom"/>
          </v:line>
        </w:pict>
      </w:r>
    </w:p>
    <w:p>
      <w:pPr>
        <w:pStyle w:val="BodyText"/>
        <w:spacing w:line="241" w:lineRule="exact"/>
        <w:ind w:left="220"/>
        <w:rPr>
          <w:rFonts w:ascii="宋体" w:eastAsia="宋体" w:hint="eastAsia"/>
        </w:rPr>
      </w:pPr>
      <w:r>
        <w:rPr>
          <w:rFonts w:ascii="宋体" w:eastAsia="宋体" w:hint="eastAsia"/>
        </w:rPr>
        <w:t xml:space="preserve">60.简要概括本文大意。 </w:t>
      </w:r>
    </w:p>
    <w:p>
      <w:pPr>
        <w:tabs>
          <w:tab w:val="left" w:pos="8305"/>
        </w:tabs>
        <w:spacing w:before="139" w:line="367" w:lineRule="auto"/>
        <w:ind w:left="640" w:right="775" w:hanging="420"/>
        <w:jc w:val="left"/>
        <w:rPr>
          <w:rFonts w:ascii="宋体" w:eastAsia="宋体" w:hint="eastAsia"/>
          <w:b/>
          <w:sz w:val="21"/>
        </w:rPr>
      </w:pPr>
      <w:r>
        <w:rPr>
          <w:rFonts w:ascii="宋体" w:eastAsia="宋体" w:hint="eastAsia"/>
          <w:w w:val="100"/>
          <w:sz w:val="21"/>
          <w:u w:val="single"/>
        </w:rPr>
        <w:t xml:space="preserve"> </w:t>
      </w:r>
      <w:r>
        <w:rPr>
          <w:rFonts w:ascii="宋体" w:eastAsia="宋体" w:hint="eastAsia"/>
          <w:sz w:val="21"/>
          <w:u w:val="single"/>
        </w:rPr>
        <w:tab/>
      </w:r>
      <w:r>
        <w:rPr>
          <w:rFonts w:ascii="宋体" w:eastAsia="宋体" w:hint="eastAsia"/>
          <w:sz w:val="21"/>
          <w:u w:val="single"/>
        </w:rPr>
        <w:tab/>
      </w:r>
      <w:r>
        <w:rPr>
          <w:rFonts w:ascii="宋体" w:eastAsia="宋体" w:hint="eastAsia"/>
          <w:w w:val="100"/>
          <w:sz w:val="21"/>
        </w:rPr>
        <w:t xml:space="preserve"> </w:t>
      </w:r>
      <w:r>
        <w:rPr>
          <w:rFonts w:ascii="宋体" w:eastAsia="宋体" w:hint="eastAsia"/>
          <w:b/>
          <w:w w:val="100"/>
          <w:sz w:val="21"/>
        </w:rPr>
        <w:t>第二节</w:t>
      </w:r>
      <w:r>
        <w:rPr>
          <w:rFonts w:ascii="宋体" w:eastAsia="宋体" w:hint="eastAsia"/>
          <w:b/>
          <w:w w:val="99"/>
          <w:sz w:val="21"/>
        </w:rPr>
        <w:t xml:space="preserve">  </w:t>
      </w:r>
      <w:r>
        <w:rPr>
          <w:rFonts w:ascii="宋体" w:eastAsia="宋体" w:hint="eastAsia"/>
          <w:b/>
          <w:w w:val="100"/>
          <w:sz w:val="21"/>
        </w:rPr>
        <w:t>（共</w:t>
      </w:r>
      <w:r>
        <w:rPr>
          <w:rFonts w:ascii="宋体" w:eastAsia="宋体" w:hint="eastAsia"/>
          <w:b/>
          <w:w w:val="99"/>
          <w:sz w:val="21"/>
        </w:rPr>
        <w:t>5</w:t>
      </w:r>
      <w:r>
        <w:rPr>
          <w:rFonts w:ascii="宋体" w:eastAsia="宋体" w:hint="eastAsia"/>
          <w:b/>
          <w:spacing w:val="-1"/>
          <w:w w:val="100"/>
          <w:sz w:val="21"/>
        </w:rPr>
        <w:t>小题；每小题</w:t>
      </w:r>
      <w:r>
        <w:rPr>
          <w:rFonts w:ascii="宋体" w:eastAsia="宋体" w:hint="eastAsia"/>
          <w:b/>
          <w:w w:val="99"/>
          <w:sz w:val="21"/>
        </w:rPr>
        <w:t>2</w:t>
      </w:r>
      <w:r>
        <w:rPr>
          <w:rFonts w:ascii="宋体" w:eastAsia="宋体" w:hint="eastAsia"/>
          <w:b/>
          <w:w w:val="100"/>
          <w:sz w:val="21"/>
        </w:rPr>
        <w:t>分，满分</w:t>
      </w:r>
      <w:r>
        <w:rPr>
          <w:rFonts w:ascii="宋体" w:eastAsia="宋体" w:hint="eastAsia"/>
          <w:b/>
          <w:w w:val="99"/>
          <w:sz w:val="21"/>
        </w:rPr>
        <w:t>10</w:t>
      </w:r>
      <w:r>
        <w:rPr>
          <w:rFonts w:ascii="宋体" w:eastAsia="宋体" w:hint="eastAsia"/>
          <w:b/>
          <w:w w:val="100"/>
          <w:sz w:val="21"/>
        </w:rPr>
        <w:t>分）</w:t>
      </w:r>
    </w:p>
    <w:p>
      <w:pPr>
        <w:spacing w:before="0" w:line="240" w:lineRule="exact"/>
        <w:ind w:left="659" w:right="0" w:firstLine="0"/>
        <w:jc w:val="left"/>
        <w:rPr>
          <w:sz w:val="22"/>
        </w:rPr>
      </w:pPr>
      <w:r>
        <w:rPr>
          <w:sz w:val="22"/>
        </w:rPr>
        <w:t>Instead of preparing a wonderful wedding for his daughter, a rich man in India has spent</w:t>
      </w:r>
    </w:p>
    <w:p>
      <w:pPr>
        <w:spacing w:before="0" w:line="252" w:lineRule="exact"/>
        <w:ind w:left="220" w:right="0" w:firstLine="0"/>
        <w:jc w:val="left"/>
        <w:rPr>
          <w:sz w:val="22"/>
        </w:rPr>
      </w:pPr>
      <w:r>
        <w:rPr>
          <w:sz w:val="22"/>
        </w:rPr>
        <w:t>$115,000 on another wonderful and selfless thing.</w:t>
      </w:r>
    </w:p>
    <w:p>
      <w:pPr>
        <w:spacing w:before="2" w:line="242" w:lineRule="auto"/>
        <w:ind w:left="220" w:right="357" w:firstLine="439"/>
        <w:jc w:val="left"/>
        <w:rPr>
          <w:sz w:val="22"/>
        </w:rPr>
      </w:pPr>
      <w:r>
        <w:rPr>
          <w:sz w:val="22"/>
        </w:rPr>
        <w:t>Ajay Munot, a kind-hearted businessman in India, has built 108 houses for the homeless people. Munot thinks better of it and has decided on going for a much nobler(</w:t>
      </w:r>
      <w:r>
        <w:rPr>
          <w:rFonts w:ascii="宋体" w:eastAsia="宋体" w:hint="eastAsia"/>
          <w:sz w:val="22"/>
        </w:rPr>
        <w:t>更高尚的</w:t>
      </w:r>
      <w:r>
        <w:rPr>
          <w:sz w:val="22"/>
        </w:rPr>
        <w:t>)cause.</w:t>
      </w:r>
    </w:p>
    <w:p>
      <w:pPr>
        <w:spacing w:before="0" w:line="240" w:lineRule="auto"/>
        <w:ind w:left="220" w:right="917" w:firstLine="439"/>
        <w:jc w:val="left"/>
        <w:rPr>
          <w:sz w:val="22"/>
        </w:rPr>
      </w:pPr>
      <w:r>
        <w:rPr>
          <w:sz w:val="22"/>
        </w:rPr>
        <w:t>He says a wedding celebration lasts for just a day or a few days, but houses will last a lifetime and will surely do good to more people.</w:t>
      </w:r>
    </w:p>
    <w:p>
      <w:pPr>
        <w:spacing w:before="0"/>
        <w:ind w:left="220" w:right="1101" w:firstLine="439"/>
        <w:jc w:val="left"/>
        <w:rPr>
          <w:sz w:val="22"/>
        </w:rPr>
      </w:pPr>
      <w:r>
        <w:rPr>
          <w:sz w:val="22"/>
        </w:rPr>
        <w:t>“I hope that more people will join me,” Munot said, “we have some responsibilities towards our society.”</w:t>
      </w:r>
    </w:p>
    <w:p>
      <w:pPr>
        <w:spacing w:before="3"/>
        <w:ind w:left="659" w:right="0" w:firstLine="0"/>
        <w:jc w:val="left"/>
        <w:rPr>
          <w:sz w:val="22"/>
        </w:rPr>
      </w:pPr>
      <w:r>
        <w:rPr>
          <w:sz w:val="22"/>
        </w:rPr>
        <w:t>The bride(</w:t>
      </w:r>
      <w:r>
        <w:rPr>
          <w:rFonts w:ascii="宋体" w:eastAsia="宋体" w:hAnsi="宋体" w:hint="eastAsia"/>
          <w:sz w:val="22"/>
        </w:rPr>
        <w:t>新娘）</w:t>
      </w:r>
      <w:r>
        <w:rPr>
          <w:sz w:val="22"/>
        </w:rPr>
        <w:t>is very happy with her decision. She considers it as “the biggest gift for</w:t>
      </w:r>
    </w:p>
    <w:p>
      <w:pPr>
        <w:spacing w:before="0" w:line="250" w:lineRule="exact"/>
        <w:ind w:left="220" w:right="0" w:firstLine="0"/>
        <w:jc w:val="left"/>
        <w:rPr>
          <w:sz w:val="22"/>
        </w:rPr>
      </w:pPr>
      <w:r>
        <w:rPr>
          <w:sz w:val="22"/>
        </w:rPr>
        <w:t>her”.</w:t>
      </w:r>
    </w:p>
    <w:p>
      <w:pPr>
        <w:spacing w:before="1"/>
        <w:ind w:left="659" w:right="0" w:firstLine="0"/>
        <w:jc w:val="left"/>
        <w:rPr>
          <w:sz w:val="22"/>
        </w:rPr>
      </w:pPr>
      <w:r>
        <w:rPr>
          <w:sz w:val="22"/>
        </w:rPr>
        <w:t>Each house, with two windows and two doors and lights, is 12 by 20 square feet. Now</w:t>
      </w:r>
    </w:p>
    <w:p>
      <w:pPr>
        <w:spacing w:before="0" w:line="244" w:lineRule="auto"/>
        <w:ind w:left="220" w:right="648" w:firstLine="0"/>
        <w:jc w:val="left"/>
        <w:rPr>
          <w:sz w:val="22"/>
        </w:rPr>
      </w:pPr>
      <w:r>
        <w:rPr>
          <w:sz w:val="22"/>
        </w:rPr>
        <w:t>more than 40 families have moved into the new houses, and there will be more to come in the near future. The new homeowners must be poor, live in a slum(</w:t>
      </w:r>
      <w:r>
        <w:rPr>
          <w:rFonts w:ascii="宋体" w:eastAsia="宋体" w:hint="eastAsia"/>
          <w:sz w:val="22"/>
        </w:rPr>
        <w:t>贫民窟</w:t>
      </w:r>
      <w:r>
        <w:rPr>
          <w:sz w:val="22"/>
        </w:rPr>
        <w:t>)and have no bad</w:t>
      </w:r>
    </w:p>
    <w:p>
      <w:pPr>
        <w:spacing w:after="0" w:line="244" w:lineRule="auto"/>
        <w:jc w:val="left"/>
        <w:rPr>
          <w:sz w:val="22"/>
        </w:rPr>
        <w:sectPr>
          <w:pgSz w:w="11910" w:h="16840"/>
          <w:pgMar w:top="1340" w:right="1200" w:bottom="280" w:left="1580" w:header="720" w:footer="720" w:gutter="0"/>
          <w:cols w:space="708"/>
        </w:sectPr>
      </w:pPr>
    </w:p>
    <w:p>
      <w:pPr>
        <w:spacing w:before="75" w:line="253" w:lineRule="exact"/>
        <w:ind w:left="220" w:right="0" w:firstLine="0"/>
        <w:jc w:val="left"/>
        <w:rPr>
          <w:sz w:val="22"/>
        </w:rPr>
      </w:pPr>
      <w:r>
        <w:rPr>
          <w:sz w:val="22"/>
        </w:rPr>
        <w:t>habits.</w:t>
      </w:r>
    </w:p>
    <w:p>
      <w:pPr>
        <w:spacing w:before="0" w:line="253" w:lineRule="exact"/>
        <w:ind w:left="386" w:right="0" w:firstLine="0"/>
        <w:jc w:val="left"/>
        <w:rPr>
          <w:sz w:val="22"/>
        </w:rPr>
      </w:pPr>
      <w:r>
        <w:rPr>
          <w:sz w:val="22"/>
        </w:rPr>
        <w:t>“Usually, people spend a lot on weddings. But one should also give a helping hand to</w:t>
      </w:r>
    </w:p>
    <w:p>
      <w:pPr>
        <w:spacing w:before="2"/>
        <w:ind w:left="220" w:right="0" w:firstLine="0"/>
        <w:jc w:val="left"/>
        <w:rPr>
          <w:sz w:val="22"/>
        </w:rPr>
      </w:pPr>
      <w:r>
        <w:rPr>
          <w:sz w:val="22"/>
        </w:rPr>
        <w:t>people in need. Even Prime Minister Narendra Modi has asked all people to serve the society,” Munot said.</w:t>
      </w:r>
    </w:p>
    <w:p>
      <w:pPr>
        <w:pStyle w:val="ListParagraph"/>
        <w:numPr>
          <w:ilvl w:val="0"/>
          <w:numId w:val="7"/>
        </w:numPr>
        <w:tabs>
          <w:tab w:val="left" w:pos="552"/>
        </w:tabs>
        <w:spacing w:before="0" w:after="0" w:line="245" w:lineRule="exact"/>
        <w:ind w:left="551" w:right="0" w:hanging="331"/>
        <w:jc w:val="left"/>
        <w:rPr>
          <w:sz w:val="22"/>
        </w:rPr>
      </w:pPr>
      <w:r>
        <w:rPr>
          <w:sz w:val="22"/>
        </w:rPr>
        <w:t>Where does Ajay Munot come</w:t>
      </w:r>
      <w:r>
        <w:rPr>
          <w:spacing w:val="-1"/>
          <w:sz w:val="22"/>
        </w:rPr>
        <w:t xml:space="preserve"> </w:t>
      </w:r>
      <w:r>
        <w:rPr>
          <w:sz w:val="22"/>
        </w:rPr>
        <w:t>from?</w:t>
      </w:r>
    </w:p>
    <w:p>
      <w:pPr>
        <w:tabs>
          <w:tab w:val="left" w:pos="8572"/>
        </w:tabs>
        <w:spacing w:before="0" w:line="266" w:lineRule="exact"/>
        <w:ind w:left="220" w:right="0" w:firstLine="0"/>
        <w:jc w:val="left"/>
        <w:rPr>
          <w:rFonts w:ascii="新宋体"/>
          <w:sz w:val="22"/>
        </w:rPr>
      </w:pPr>
      <w:r>
        <w:rPr>
          <w:rFonts w:ascii="新宋体"/>
          <w:w w:val="100"/>
          <w:sz w:val="22"/>
          <w:u w:val="single"/>
        </w:rPr>
        <w:t xml:space="preserve"> </w:t>
      </w:r>
      <w:r>
        <w:rPr>
          <w:rFonts w:ascii="新宋体"/>
          <w:sz w:val="22"/>
          <w:u w:val="single"/>
        </w:rPr>
        <w:tab/>
      </w:r>
      <w:r>
        <w:rPr>
          <w:rFonts w:ascii="新宋体"/>
          <w:spacing w:val="-47"/>
          <w:sz w:val="22"/>
        </w:rPr>
        <w:t xml:space="preserve"> </w:t>
      </w:r>
      <w:r>
        <w:rPr>
          <w:rFonts w:ascii="新宋体"/>
          <w:w w:val="100"/>
          <w:sz w:val="22"/>
        </w:rPr>
        <w:t xml:space="preserve"> </w:t>
      </w:r>
    </w:p>
    <w:p>
      <w:pPr>
        <w:pStyle w:val="ListParagraph"/>
        <w:numPr>
          <w:ilvl w:val="0"/>
          <w:numId w:val="7"/>
        </w:numPr>
        <w:tabs>
          <w:tab w:val="left" w:pos="498"/>
        </w:tabs>
        <w:spacing w:before="0" w:after="0" w:line="245" w:lineRule="exact"/>
        <w:ind w:left="497" w:right="0" w:hanging="277"/>
        <w:jc w:val="left"/>
        <w:rPr>
          <w:rFonts w:ascii="新宋体" w:hAnsi="新宋体"/>
          <w:sz w:val="22"/>
        </w:rPr>
      </w:pPr>
      <w:r>
        <w:rPr>
          <w:sz w:val="22"/>
        </w:rPr>
        <w:t>What did the father do for the daughter’s</w:t>
      </w:r>
      <w:r>
        <w:rPr>
          <w:spacing w:val="-18"/>
          <w:sz w:val="22"/>
        </w:rPr>
        <w:t xml:space="preserve"> </w:t>
      </w:r>
      <w:r>
        <w:rPr>
          <w:sz w:val="22"/>
        </w:rPr>
        <w:t xml:space="preserve">wedding?  </w:t>
      </w:r>
      <w:r>
        <w:rPr>
          <w:rFonts w:ascii="新宋体" w:hAnsi="新宋体"/>
          <w:w w:val="100"/>
          <w:sz w:val="22"/>
        </w:rPr>
        <w:t xml:space="preserve"> </w:t>
      </w:r>
    </w:p>
    <w:p>
      <w:pPr>
        <w:pStyle w:val="BodyText"/>
        <w:spacing w:before="1"/>
        <w:rPr>
          <w:rFonts w:ascii="新宋体"/>
          <w:sz w:val="16"/>
        </w:rPr>
      </w:pPr>
      <w:r>
        <w:pict>
          <v:line id="_x0000_s1057" o:spid="_x0000_s1057" style="mso-height-relative:page;mso-position-horizontal-relative:page;mso-width-relative:page;mso-wrap-distance-bottom:0;mso-wrap-distance-top:0;position:absolute;z-index:251673600" from="90pt,12.5pt" to="502.6pt,12.5pt" coordsize="21600,21600" stroked="t" strokecolor="black">
            <w10:wrap type="topAndBottom"/>
          </v:line>
        </w:pict>
      </w:r>
    </w:p>
    <w:p>
      <w:pPr>
        <w:pStyle w:val="ListParagraph"/>
        <w:numPr>
          <w:ilvl w:val="0"/>
          <w:numId w:val="7"/>
        </w:numPr>
        <w:tabs>
          <w:tab w:val="left" w:pos="552"/>
        </w:tabs>
        <w:spacing w:before="0" w:after="0" w:line="216" w:lineRule="exact"/>
        <w:ind w:left="551" w:right="0" w:hanging="331"/>
        <w:jc w:val="left"/>
        <w:rPr>
          <w:rFonts w:ascii="新宋体" w:hAnsi="新宋体"/>
          <w:sz w:val="22"/>
        </w:rPr>
      </w:pPr>
      <w:r>
        <w:rPr>
          <w:sz w:val="22"/>
        </w:rPr>
        <w:t>What does the daughter think of her father’s gift</w:t>
      </w:r>
      <w:r>
        <w:rPr>
          <w:spacing w:val="-13"/>
          <w:sz w:val="22"/>
        </w:rPr>
        <w:t xml:space="preserve"> </w:t>
      </w:r>
      <w:r>
        <w:rPr>
          <w:sz w:val="22"/>
        </w:rPr>
        <w:t>?</w:t>
      </w:r>
      <w:r>
        <w:rPr>
          <w:rFonts w:ascii="新宋体" w:hAnsi="新宋体"/>
          <w:sz w:val="22"/>
        </w:rPr>
        <w:t xml:space="preserve"> </w:t>
      </w:r>
    </w:p>
    <w:p>
      <w:pPr>
        <w:tabs>
          <w:tab w:val="left" w:pos="8360"/>
          <w:tab w:val="left" w:pos="8691"/>
        </w:tabs>
        <w:spacing w:before="0" w:line="268" w:lineRule="exact"/>
        <w:ind w:left="220" w:right="0" w:firstLine="0"/>
        <w:jc w:val="left"/>
        <w:rPr>
          <w:rFonts w:ascii="新宋体"/>
          <w:sz w:val="22"/>
        </w:rPr>
      </w:pPr>
      <w:r>
        <w:rPr>
          <w:rFonts w:ascii="新宋体"/>
          <w:w w:val="100"/>
          <w:sz w:val="22"/>
          <w:u w:val="single"/>
        </w:rPr>
        <w:t xml:space="preserve"> </w:t>
      </w:r>
      <w:r>
        <w:rPr>
          <w:rFonts w:ascii="新宋体"/>
          <w:sz w:val="22"/>
          <w:u w:val="single"/>
        </w:rPr>
        <w:tab/>
      </w:r>
      <w:r>
        <w:rPr>
          <w:rFonts w:ascii="新宋体"/>
          <w:w w:val="100"/>
          <w:sz w:val="22"/>
        </w:rPr>
        <w:t xml:space="preserve"> </w:t>
      </w:r>
      <w:r>
        <w:rPr>
          <w:rFonts w:ascii="新宋体"/>
          <w:sz w:val="22"/>
        </w:rPr>
        <w:tab/>
      </w:r>
      <w:r>
        <w:rPr>
          <w:rFonts w:ascii="新宋体"/>
          <w:w w:val="100"/>
          <w:sz w:val="22"/>
        </w:rPr>
        <w:t xml:space="preserve"> </w:t>
      </w:r>
    </w:p>
    <w:p>
      <w:pPr>
        <w:pStyle w:val="ListParagraph"/>
        <w:numPr>
          <w:ilvl w:val="0"/>
          <w:numId w:val="7"/>
        </w:numPr>
        <w:tabs>
          <w:tab w:val="left" w:pos="552"/>
          <w:tab w:val="left" w:pos="3700"/>
        </w:tabs>
        <w:spacing w:before="0" w:after="0" w:line="238" w:lineRule="exact"/>
        <w:ind w:left="551" w:right="0" w:hanging="331"/>
        <w:jc w:val="left"/>
        <w:rPr>
          <w:rFonts w:ascii="新宋体"/>
          <w:sz w:val="22"/>
        </w:rPr>
      </w:pPr>
      <w:r>
        <w:rPr>
          <w:sz w:val="22"/>
        </w:rPr>
        <w:t>What is the size of each</w:t>
      </w:r>
      <w:r>
        <w:rPr>
          <w:spacing w:val="-6"/>
          <w:sz w:val="22"/>
        </w:rPr>
        <w:t xml:space="preserve"> </w:t>
      </w:r>
      <w:r>
        <w:rPr>
          <w:sz w:val="22"/>
        </w:rPr>
        <w:t>house?</w:t>
      </w:r>
      <w:r>
        <w:rPr>
          <w:rFonts w:ascii="新宋体"/>
          <w:sz w:val="22"/>
        </w:rPr>
        <w:t xml:space="preserve"> </w:t>
      </w:r>
      <w:r>
        <w:rPr>
          <w:rFonts w:ascii="新宋体"/>
          <w:sz w:val="22"/>
        </w:rPr>
        <w:tab/>
      </w:r>
      <w:r>
        <w:rPr>
          <w:rFonts w:ascii="新宋体"/>
          <w:w w:val="100"/>
          <w:sz w:val="22"/>
        </w:rPr>
        <w:t xml:space="preserve"> </w:t>
      </w:r>
    </w:p>
    <w:p>
      <w:pPr>
        <w:tabs>
          <w:tab w:val="left" w:pos="8470"/>
        </w:tabs>
        <w:spacing w:before="0" w:line="268" w:lineRule="exact"/>
        <w:ind w:left="220" w:right="0" w:firstLine="0"/>
        <w:jc w:val="left"/>
        <w:rPr>
          <w:rFonts w:ascii="新宋体"/>
          <w:sz w:val="22"/>
        </w:rPr>
      </w:pPr>
      <w:r>
        <w:rPr>
          <w:rFonts w:ascii="新宋体"/>
          <w:w w:val="100"/>
          <w:sz w:val="22"/>
          <w:u w:val="single"/>
        </w:rPr>
        <w:t xml:space="preserve"> </w:t>
      </w:r>
      <w:r>
        <w:rPr>
          <w:rFonts w:ascii="新宋体"/>
          <w:sz w:val="22"/>
          <w:u w:val="single"/>
        </w:rPr>
        <w:tab/>
      </w:r>
      <w:r>
        <w:rPr>
          <w:rFonts w:ascii="新宋体"/>
          <w:w w:val="100"/>
          <w:sz w:val="22"/>
        </w:rPr>
        <w:t xml:space="preserve"> </w:t>
      </w:r>
    </w:p>
    <w:p>
      <w:pPr>
        <w:pStyle w:val="ListParagraph"/>
        <w:numPr>
          <w:ilvl w:val="0"/>
          <w:numId w:val="7"/>
        </w:numPr>
        <w:tabs>
          <w:tab w:val="left" w:pos="552"/>
          <w:tab w:val="left" w:pos="4015"/>
        </w:tabs>
        <w:spacing w:before="0" w:after="0" w:line="247" w:lineRule="exact"/>
        <w:ind w:left="551" w:right="0" w:hanging="331"/>
        <w:jc w:val="left"/>
        <w:rPr>
          <w:rFonts w:ascii="新宋体"/>
          <w:sz w:val="22"/>
        </w:rPr>
      </w:pPr>
      <w:r>
        <w:rPr>
          <w:sz w:val="22"/>
        </w:rPr>
        <w:t>Who can live in these new</w:t>
      </w:r>
      <w:r>
        <w:rPr>
          <w:spacing w:val="-10"/>
          <w:sz w:val="22"/>
        </w:rPr>
        <w:t xml:space="preserve"> </w:t>
      </w:r>
      <w:r>
        <w:rPr>
          <w:sz w:val="22"/>
        </w:rPr>
        <w:t>houses?</w:t>
      </w:r>
      <w:r>
        <w:rPr>
          <w:rFonts w:ascii="新宋体"/>
          <w:w w:val="100"/>
          <w:sz w:val="22"/>
        </w:rPr>
        <w:t xml:space="preserve"> </w:t>
      </w:r>
      <w:r>
        <w:rPr>
          <w:rFonts w:ascii="新宋体"/>
          <w:sz w:val="22"/>
        </w:rPr>
        <w:tab/>
      </w:r>
      <w:r>
        <w:rPr>
          <w:rFonts w:ascii="新宋体"/>
          <w:w w:val="100"/>
          <w:sz w:val="22"/>
        </w:rPr>
        <w:t xml:space="preserve"> </w:t>
      </w:r>
    </w:p>
    <w:p>
      <w:pPr>
        <w:pStyle w:val="BodyText"/>
        <w:spacing w:before="11"/>
        <w:rPr>
          <w:rFonts w:ascii="新宋体"/>
          <w:sz w:val="15"/>
        </w:rPr>
      </w:pPr>
      <w:r>
        <w:pict>
          <v:line id="_x0000_s1058" o:spid="_x0000_s1058" style="mso-height-relative:page;mso-position-horizontal-relative:page;mso-width-relative:page;mso-wrap-distance-bottom:0;mso-wrap-distance-top:0;position:absolute;z-index:251674624" from="90pt,12.35pt" to="502.6pt,12.35pt" coordsize="21600,21600" stroked="t" strokecolor="black">
            <w10:wrap type="topAndBottom"/>
          </v:line>
        </w:pict>
      </w:r>
    </w:p>
    <w:p>
      <w:pPr>
        <w:pStyle w:val="BodyText"/>
        <w:spacing w:before="11"/>
        <w:rPr>
          <w:rFonts w:ascii="新宋体"/>
          <w:sz w:val="11"/>
        </w:rPr>
      </w:pPr>
    </w:p>
    <w:p>
      <w:pPr>
        <w:spacing w:before="77"/>
        <w:ind w:left="220" w:right="0" w:firstLine="0"/>
        <w:jc w:val="left"/>
        <w:rPr>
          <w:rFonts w:ascii="新宋体" w:eastAsia="新宋体" w:hint="eastAsia"/>
          <w:b/>
          <w:sz w:val="22"/>
        </w:rPr>
      </w:pPr>
      <w:r>
        <w:rPr>
          <w:b/>
          <w:sz w:val="22"/>
        </w:rPr>
        <w:t>VII.</w:t>
      </w:r>
      <w:r>
        <w:rPr>
          <w:rFonts w:ascii="新宋体" w:eastAsia="新宋体" w:hint="eastAsia"/>
          <w:b/>
          <w:sz w:val="22"/>
        </w:rPr>
        <w:t xml:space="preserve">翻译句子（共 </w:t>
      </w:r>
      <w:r>
        <w:rPr>
          <w:b/>
          <w:sz w:val="22"/>
        </w:rPr>
        <w:t xml:space="preserve">10 </w:t>
      </w:r>
      <w:r>
        <w:rPr>
          <w:rFonts w:ascii="新宋体" w:eastAsia="新宋体" w:hint="eastAsia"/>
          <w:b/>
          <w:sz w:val="22"/>
        </w:rPr>
        <w:t xml:space="preserve">小题；每小题 </w:t>
      </w:r>
      <w:r>
        <w:rPr>
          <w:b/>
          <w:sz w:val="22"/>
        </w:rPr>
        <w:t xml:space="preserve">2 </w:t>
      </w:r>
      <w:r>
        <w:rPr>
          <w:rFonts w:ascii="新宋体" w:eastAsia="新宋体" w:hint="eastAsia"/>
          <w:b/>
          <w:sz w:val="22"/>
        </w:rPr>
        <w:t xml:space="preserve">分，满分 </w:t>
      </w:r>
      <w:r>
        <w:rPr>
          <w:b/>
          <w:sz w:val="22"/>
        </w:rPr>
        <w:t xml:space="preserve">20 </w:t>
      </w:r>
      <w:r>
        <w:rPr>
          <w:rFonts w:ascii="新宋体" w:eastAsia="新宋体" w:hint="eastAsia"/>
          <w:b/>
          <w:sz w:val="22"/>
        </w:rPr>
        <w:t>分）</w:t>
      </w:r>
    </w:p>
    <w:p>
      <w:pPr>
        <w:pStyle w:val="Heading1"/>
        <w:spacing w:before="6"/>
        <w:rPr>
          <w:rFonts w:ascii="宋体" w:eastAsia="宋体" w:hint="eastAsia"/>
        </w:rPr>
      </w:pPr>
      <w:r>
        <w:t>66.</w:t>
      </w:r>
      <w:r>
        <w:rPr>
          <w:rFonts w:ascii="宋体" w:eastAsia="宋体" w:hint="eastAsia"/>
          <w:color w:val="333333"/>
        </w:rPr>
        <w:t>九年级的学生们都在盼望着上高中。</w:t>
      </w:r>
    </w:p>
    <w:p>
      <w:pPr>
        <w:pStyle w:val="BodyText"/>
        <w:spacing w:before="2"/>
        <w:rPr>
          <w:rFonts w:ascii="宋体"/>
          <w:sz w:val="20"/>
        </w:rPr>
      </w:pPr>
    </w:p>
    <w:p>
      <w:pPr>
        <w:tabs>
          <w:tab w:val="left" w:pos="4418"/>
          <w:tab w:val="left" w:pos="5387"/>
        </w:tabs>
        <w:spacing w:before="0"/>
        <w:ind w:left="220" w:right="0" w:firstLine="0"/>
        <w:jc w:val="left"/>
        <w:rPr>
          <w:sz w:val="24"/>
        </w:rPr>
      </w:pPr>
      <w:r>
        <w:rPr>
          <w:color w:val="333333"/>
          <w:sz w:val="24"/>
        </w:rPr>
        <w:t>The students in Grade 9</w:t>
      </w:r>
      <w:r>
        <w:rPr>
          <w:color w:val="333333"/>
          <w:spacing w:val="-3"/>
          <w:sz w:val="24"/>
        </w:rPr>
        <w:t xml:space="preserve"> </w:t>
      </w:r>
      <w:r>
        <w:rPr>
          <w:color w:val="333333"/>
          <w:sz w:val="24"/>
        </w:rPr>
        <w:t>are</w:t>
      </w:r>
      <w:r>
        <w:rPr>
          <w:color w:val="333333"/>
          <w:spacing w:val="-3"/>
          <w:sz w:val="24"/>
        </w:rPr>
        <w:t xml:space="preserve"> </w:t>
      </w:r>
      <w:r>
        <w:rPr>
          <w:color w:val="333333"/>
          <w:sz w:val="24"/>
        </w:rPr>
        <w:t>all</w:t>
      </w:r>
      <w:r>
        <w:rPr>
          <w:color w:val="333333"/>
          <w:sz w:val="24"/>
          <w:u w:val="single" w:color="323232"/>
        </w:rPr>
        <w:t xml:space="preserve"> </w:t>
      </w:r>
      <w:r>
        <w:rPr>
          <w:color w:val="333333"/>
          <w:sz w:val="24"/>
          <w:u w:val="single" w:color="323232"/>
        </w:rPr>
        <w:tab/>
      </w:r>
      <w:r>
        <w:rPr>
          <w:color w:val="333333"/>
          <w:sz w:val="24"/>
        </w:rPr>
        <w:t>to</w:t>
      </w:r>
      <w:r>
        <w:rPr>
          <w:color w:val="333333"/>
          <w:sz w:val="24"/>
          <w:u w:val="single" w:color="323232"/>
        </w:rPr>
        <w:t xml:space="preserve"> </w:t>
      </w:r>
      <w:r>
        <w:rPr>
          <w:color w:val="333333"/>
          <w:sz w:val="24"/>
          <w:u w:val="single" w:color="323232"/>
        </w:rPr>
        <w:tab/>
      </w:r>
      <w:r>
        <w:rPr>
          <w:color w:val="333333"/>
          <w:sz w:val="24"/>
        </w:rPr>
        <w:t>the senior high</w:t>
      </w:r>
      <w:r>
        <w:rPr>
          <w:color w:val="333333"/>
          <w:spacing w:val="-1"/>
          <w:sz w:val="24"/>
        </w:rPr>
        <w:t xml:space="preserve"> </w:t>
      </w:r>
      <w:r>
        <w:rPr>
          <w:color w:val="333333"/>
          <w:sz w:val="24"/>
        </w:rPr>
        <w:t>school.</w:t>
      </w:r>
    </w:p>
    <w:p>
      <w:pPr>
        <w:pStyle w:val="BodyText"/>
        <w:rPr>
          <w:sz w:val="23"/>
        </w:rPr>
      </w:pPr>
    </w:p>
    <w:p>
      <w:pPr>
        <w:spacing w:before="0"/>
        <w:ind w:left="220" w:right="0" w:firstLine="0"/>
        <w:jc w:val="left"/>
        <w:rPr>
          <w:rFonts w:ascii="宋体" w:eastAsia="宋体" w:hint="eastAsia"/>
          <w:sz w:val="22"/>
        </w:rPr>
      </w:pPr>
      <w:r>
        <w:rPr>
          <w:color w:val="333333"/>
          <w:sz w:val="24"/>
        </w:rPr>
        <w:t xml:space="preserve">67. </w:t>
      </w:r>
      <w:r>
        <w:rPr>
          <w:rFonts w:ascii="宋体" w:eastAsia="宋体" w:hint="eastAsia"/>
          <w:color w:val="333333"/>
          <w:sz w:val="22"/>
        </w:rPr>
        <w:t xml:space="preserve">坚持努力学习，你将会梦想成真。 </w:t>
      </w:r>
    </w:p>
    <w:p>
      <w:pPr>
        <w:pStyle w:val="BodyText"/>
        <w:spacing w:before="2"/>
        <w:rPr>
          <w:rFonts w:ascii="宋体"/>
          <w:sz w:val="20"/>
        </w:rPr>
      </w:pPr>
    </w:p>
    <w:p>
      <w:pPr>
        <w:tabs>
          <w:tab w:val="left" w:pos="1139"/>
          <w:tab w:val="left" w:pos="3549"/>
        </w:tabs>
        <w:spacing w:before="1"/>
        <w:ind w:left="220" w:right="0" w:firstLine="0"/>
        <w:jc w:val="left"/>
        <w:rPr>
          <w:sz w:val="24"/>
        </w:rPr>
      </w:pPr>
      <w:r>
        <w:rPr>
          <w:color w:val="333333"/>
          <w:sz w:val="24"/>
        </w:rPr>
        <w:t>Keep</w:t>
      </w:r>
      <w:r>
        <w:rPr>
          <w:color w:val="333333"/>
          <w:sz w:val="24"/>
          <w:u w:val="single" w:color="333333"/>
        </w:rPr>
        <w:tab/>
      </w:r>
      <w:r>
        <w:rPr>
          <w:color w:val="333333"/>
          <w:sz w:val="24"/>
        </w:rPr>
        <w:t>hard, and</w:t>
      </w:r>
      <w:r>
        <w:rPr>
          <w:color w:val="333333"/>
          <w:spacing w:val="2"/>
          <w:sz w:val="24"/>
        </w:rPr>
        <w:t xml:space="preserve"> </w:t>
      </w:r>
      <w:r>
        <w:rPr>
          <w:color w:val="333333"/>
          <w:sz w:val="24"/>
        </w:rPr>
        <w:t>you</w:t>
      </w:r>
      <w:r>
        <w:rPr>
          <w:color w:val="333333"/>
          <w:spacing w:val="0"/>
          <w:sz w:val="24"/>
        </w:rPr>
        <w:t xml:space="preserve"> </w:t>
      </w:r>
      <w:r>
        <w:rPr>
          <w:color w:val="333333"/>
          <w:sz w:val="24"/>
        </w:rPr>
        <w:t>will</w:t>
      </w:r>
      <w:r>
        <w:rPr>
          <w:color w:val="333333"/>
          <w:sz w:val="24"/>
          <w:u w:val="single" w:color="333333"/>
        </w:rPr>
        <w:tab/>
      </w:r>
      <w:r>
        <w:rPr>
          <w:color w:val="333333"/>
          <w:sz w:val="24"/>
        </w:rPr>
        <w:t>your</w:t>
      </w:r>
      <w:r>
        <w:rPr>
          <w:color w:val="333333"/>
          <w:spacing w:val="-1"/>
          <w:sz w:val="24"/>
        </w:rPr>
        <w:t xml:space="preserve"> </w:t>
      </w:r>
      <w:r>
        <w:rPr>
          <w:color w:val="333333"/>
          <w:sz w:val="24"/>
        </w:rPr>
        <w:t>dream.</w:t>
      </w:r>
    </w:p>
    <w:p>
      <w:pPr>
        <w:pStyle w:val="BodyText"/>
        <w:spacing w:before="10"/>
        <w:rPr>
          <w:sz w:val="22"/>
        </w:rPr>
      </w:pPr>
    </w:p>
    <w:p>
      <w:pPr>
        <w:spacing w:before="1"/>
        <w:ind w:left="220" w:right="0" w:firstLine="0"/>
        <w:jc w:val="left"/>
        <w:rPr>
          <w:rFonts w:ascii="宋体" w:eastAsia="宋体" w:hint="eastAsia"/>
          <w:sz w:val="22"/>
        </w:rPr>
      </w:pPr>
      <w:r>
        <w:rPr>
          <w:color w:val="333333"/>
          <w:sz w:val="24"/>
        </w:rPr>
        <w:t xml:space="preserve">68. </w:t>
      </w:r>
      <w:r>
        <w:rPr>
          <w:rFonts w:ascii="宋体" w:eastAsia="宋体" w:hint="eastAsia"/>
          <w:color w:val="333333"/>
          <w:sz w:val="22"/>
        </w:rPr>
        <w:t xml:space="preserve">记得毕业后要与你的老师和同学们保持联系。 </w:t>
      </w:r>
    </w:p>
    <w:p>
      <w:pPr>
        <w:pStyle w:val="BodyText"/>
        <w:spacing w:before="2"/>
        <w:rPr>
          <w:rFonts w:ascii="宋体"/>
          <w:sz w:val="20"/>
        </w:rPr>
      </w:pPr>
    </w:p>
    <w:p>
      <w:pPr>
        <w:tabs>
          <w:tab w:val="left" w:pos="1993"/>
          <w:tab w:val="left" w:pos="3508"/>
          <w:tab w:val="left" w:pos="7865"/>
        </w:tabs>
        <w:spacing w:before="0"/>
        <w:ind w:left="220" w:right="0" w:firstLine="0"/>
        <w:jc w:val="left"/>
        <w:rPr>
          <w:sz w:val="24"/>
        </w:rPr>
      </w:pPr>
      <w:r>
        <w:rPr>
          <w:color w:val="333333"/>
          <w:sz w:val="24"/>
        </w:rPr>
        <w:t>Remember</w:t>
      </w:r>
      <w:r>
        <w:rPr>
          <w:color w:val="333333"/>
          <w:spacing w:val="-1"/>
          <w:sz w:val="24"/>
        </w:rPr>
        <w:t xml:space="preserve"> </w:t>
      </w:r>
      <w:r>
        <w:rPr>
          <w:color w:val="333333"/>
          <w:sz w:val="24"/>
        </w:rPr>
        <w:t>to</w:t>
      </w:r>
      <w:r>
        <w:rPr>
          <w:color w:val="333333"/>
          <w:sz w:val="24"/>
          <w:u w:val="single" w:color="323232"/>
        </w:rPr>
        <w:t xml:space="preserve"> </w:t>
      </w:r>
      <w:r>
        <w:rPr>
          <w:color w:val="333333"/>
          <w:sz w:val="24"/>
          <w:u w:val="single" w:color="323232"/>
        </w:rPr>
        <w:tab/>
      </w:r>
      <w:r>
        <w:rPr>
          <w:color w:val="333333"/>
          <w:sz w:val="24"/>
        </w:rPr>
        <w:t>in</w:t>
      </w:r>
      <w:r>
        <w:rPr>
          <w:color w:val="333333"/>
          <w:sz w:val="24"/>
          <w:u w:val="single" w:color="323232"/>
        </w:rPr>
        <w:t xml:space="preserve"> </w:t>
      </w:r>
      <w:r>
        <w:rPr>
          <w:color w:val="333333"/>
          <w:sz w:val="24"/>
          <w:u w:val="single" w:color="323232"/>
        </w:rPr>
        <w:tab/>
      </w:r>
      <w:r>
        <w:rPr>
          <w:color w:val="333333"/>
          <w:sz w:val="24"/>
        </w:rPr>
        <w:t>your teachers and classmates</w:t>
      </w:r>
      <w:r>
        <w:rPr>
          <w:color w:val="333333"/>
          <w:spacing w:val="-7"/>
          <w:sz w:val="24"/>
        </w:rPr>
        <w:t xml:space="preserve"> </w:t>
      </w:r>
      <w:r>
        <w:rPr>
          <w:color w:val="333333"/>
          <w:sz w:val="24"/>
        </w:rPr>
        <w:t xml:space="preserve">after </w:t>
      </w:r>
      <w:r>
        <w:rPr>
          <w:color w:val="333333"/>
          <w:spacing w:val="0"/>
          <w:sz w:val="24"/>
        </w:rPr>
        <w:t xml:space="preserve"> </w:t>
      </w:r>
      <w:r>
        <w:rPr>
          <w:color w:val="333333"/>
          <w:sz w:val="24"/>
        </w:rPr>
        <w:t>you</w:t>
      </w:r>
      <w:r>
        <w:rPr>
          <w:color w:val="333333"/>
          <w:sz w:val="24"/>
          <w:u w:val="single" w:color="323232"/>
        </w:rPr>
        <w:t xml:space="preserve"> </w:t>
      </w:r>
      <w:r>
        <w:rPr>
          <w:color w:val="333333"/>
          <w:sz w:val="24"/>
          <w:u w:val="single" w:color="323232"/>
        </w:rPr>
        <w:tab/>
      </w:r>
      <w:r>
        <w:rPr>
          <w:color w:val="333333"/>
          <w:sz w:val="24"/>
        </w:rPr>
        <w:t>.</w:t>
      </w:r>
    </w:p>
    <w:p>
      <w:pPr>
        <w:pStyle w:val="BodyText"/>
        <w:spacing w:before="9"/>
        <w:rPr>
          <w:sz w:val="22"/>
        </w:rPr>
      </w:pPr>
    </w:p>
    <w:p>
      <w:pPr>
        <w:spacing w:before="0"/>
        <w:ind w:left="220" w:right="0" w:firstLine="0"/>
        <w:jc w:val="left"/>
        <w:rPr>
          <w:rFonts w:ascii="宋体" w:eastAsia="宋体" w:hint="eastAsia"/>
          <w:sz w:val="22"/>
        </w:rPr>
      </w:pPr>
      <w:r>
        <w:rPr>
          <w:color w:val="333333"/>
          <w:sz w:val="24"/>
        </w:rPr>
        <w:t>69.</w:t>
      </w:r>
      <w:r>
        <w:rPr>
          <w:rFonts w:ascii="宋体" w:eastAsia="宋体" w:hint="eastAsia"/>
          <w:color w:val="333333"/>
          <w:sz w:val="22"/>
        </w:rPr>
        <w:t xml:space="preserve">我想知道二十年后生活会是什么样。 </w:t>
      </w:r>
    </w:p>
    <w:p>
      <w:pPr>
        <w:pStyle w:val="BodyText"/>
        <w:spacing w:before="5"/>
        <w:rPr>
          <w:rFonts w:ascii="宋体"/>
          <w:sz w:val="20"/>
        </w:rPr>
      </w:pPr>
    </w:p>
    <w:p>
      <w:pPr>
        <w:tabs>
          <w:tab w:val="left" w:pos="4062"/>
        </w:tabs>
        <w:spacing w:before="0"/>
        <w:ind w:left="220" w:right="0" w:firstLine="0"/>
        <w:jc w:val="left"/>
        <w:rPr>
          <w:sz w:val="24"/>
        </w:rPr>
      </w:pPr>
      <w:r>
        <w:rPr>
          <w:color w:val="333333"/>
          <w:sz w:val="24"/>
        </w:rPr>
        <w:t>I</w:t>
      </w:r>
      <w:r>
        <w:rPr>
          <w:color w:val="333333"/>
          <w:spacing w:val="-2"/>
          <w:sz w:val="24"/>
        </w:rPr>
        <w:t xml:space="preserve"> </w:t>
      </w:r>
      <w:r>
        <w:rPr>
          <w:color w:val="333333"/>
          <w:sz w:val="24"/>
        </w:rPr>
        <w:t>wonder</w:t>
      </w:r>
      <w:r>
        <w:rPr>
          <w:color w:val="333333"/>
          <w:spacing w:val="-1"/>
          <w:sz w:val="24"/>
        </w:rPr>
        <w:t xml:space="preserve"> </w:t>
      </w:r>
      <w:r>
        <w:rPr>
          <w:color w:val="333333"/>
          <w:sz w:val="24"/>
        </w:rPr>
        <w:t>what</w:t>
      </w:r>
      <w:r>
        <w:rPr>
          <w:color w:val="333333"/>
          <w:sz w:val="24"/>
          <w:u w:val="single" w:color="323232"/>
        </w:rPr>
        <w:t xml:space="preserve"> </w:t>
      </w:r>
      <w:r>
        <w:rPr>
          <w:color w:val="333333"/>
          <w:sz w:val="24"/>
          <w:u w:val="single" w:color="323232"/>
        </w:rPr>
        <w:tab/>
      </w:r>
      <w:r>
        <w:rPr>
          <w:color w:val="333333"/>
          <w:sz w:val="24"/>
        </w:rPr>
        <w:t>in twenty</w:t>
      </w:r>
      <w:r>
        <w:rPr>
          <w:color w:val="333333"/>
          <w:spacing w:val="-2"/>
          <w:sz w:val="24"/>
        </w:rPr>
        <w:t xml:space="preserve"> </w:t>
      </w:r>
      <w:r>
        <w:rPr>
          <w:color w:val="333333"/>
          <w:sz w:val="24"/>
        </w:rPr>
        <w:t>years.</w:t>
      </w:r>
    </w:p>
    <w:p>
      <w:pPr>
        <w:pStyle w:val="BodyText"/>
        <w:spacing w:before="9"/>
        <w:rPr>
          <w:sz w:val="22"/>
        </w:rPr>
      </w:pPr>
    </w:p>
    <w:p>
      <w:pPr>
        <w:spacing w:before="0"/>
        <w:ind w:left="220" w:right="0" w:firstLine="0"/>
        <w:jc w:val="left"/>
        <w:rPr>
          <w:rFonts w:ascii="宋体" w:eastAsia="宋体" w:hint="eastAsia"/>
          <w:sz w:val="22"/>
        </w:rPr>
      </w:pPr>
      <w:r>
        <w:rPr>
          <w:color w:val="333333"/>
          <w:sz w:val="24"/>
        </w:rPr>
        <w:t>70.</w:t>
      </w:r>
      <w:r>
        <w:rPr>
          <w:rFonts w:ascii="宋体" w:eastAsia="宋体" w:hint="eastAsia"/>
          <w:color w:val="333333"/>
          <w:sz w:val="22"/>
        </w:rPr>
        <w:t xml:space="preserve">假如新能源的使用更加广泛，环境污染将会大为减少。 </w:t>
      </w:r>
    </w:p>
    <w:p>
      <w:pPr>
        <w:pStyle w:val="BodyText"/>
        <w:spacing w:before="8"/>
        <w:rPr>
          <w:rFonts w:ascii="宋体"/>
          <w:sz w:val="20"/>
        </w:rPr>
      </w:pPr>
    </w:p>
    <w:p>
      <w:pPr>
        <w:tabs>
          <w:tab w:val="left" w:pos="3712"/>
        </w:tabs>
        <w:spacing w:before="0"/>
        <w:ind w:left="220" w:right="0" w:firstLine="0"/>
        <w:jc w:val="left"/>
        <w:rPr>
          <w:sz w:val="24"/>
        </w:rPr>
      </w:pPr>
      <w:r>
        <w:rPr>
          <w:color w:val="333333"/>
          <w:sz w:val="24"/>
        </w:rPr>
        <w:t>If</w:t>
      </w:r>
      <w:r>
        <w:rPr>
          <w:color w:val="333333"/>
          <w:spacing w:val="-1"/>
          <w:sz w:val="24"/>
        </w:rPr>
        <w:t xml:space="preserve"> </w:t>
      </w:r>
      <w:r>
        <w:rPr>
          <w:color w:val="333333"/>
          <w:sz w:val="24"/>
        </w:rPr>
        <w:t>new</w:t>
      </w:r>
      <w:r>
        <w:rPr>
          <w:color w:val="333333"/>
          <w:spacing w:val="-1"/>
          <w:sz w:val="24"/>
        </w:rPr>
        <w:t xml:space="preserve"> </w:t>
      </w:r>
      <w:r>
        <w:rPr>
          <w:color w:val="333333"/>
          <w:sz w:val="24"/>
        </w:rPr>
        <w:t>energy</w:t>
      </w:r>
      <w:r>
        <w:rPr>
          <w:color w:val="333333"/>
          <w:sz w:val="24"/>
          <w:u w:val="single" w:color="323232"/>
        </w:rPr>
        <w:t xml:space="preserve"> </w:t>
      </w:r>
      <w:r>
        <w:rPr>
          <w:color w:val="333333"/>
          <w:sz w:val="24"/>
          <w:u w:val="single" w:color="323232"/>
        </w:rPr>
        <w:tab/>
      </w:r>
      <w:r>
        <w:rPr>
          <w:rFonts w:ascii="宋体" w:eastAsia="宋体" w:hint="eastAsia"/>
          <w:color w:val="333333"/>
          <w:sz w:val="24"/>
        </w:rPr>
        <w:t>，</w:t>
      </w:r>
      <w:r>
        <w:rPr>
          <w:color w:val="333333"/>
          <w:sz w:val="24"/>
        </w:rPr>
        <w:t>there will be much</w:t>
      </w:r>
      <w:r>
        <w:rPr>
          <w:color w:val="333333"/>
          <w:spacing w:val="56"/>
          <w:sz w:val="24"/>
          <w:u w:val="single" w:color="333333"/>
        </w:rPr>
        <w:t xml:space="preserve"> </w:t>
      </w:r>
      <w:r>
        <w:rPr>
          <w:color w:val="333333"/>
          <w:sz w:val="24"/>
        </w:rPr>
        <w:t>pollution.</w:t>
      </w:r>
    </w:p>
    <w:p>
      <w:pPr>
        <w:pStyle w:val="BodyText"/>
        <w:spacing w:before="4"/>
        <w:rPr>
          <w:sz w:val="24"/>
        </w:rPr>
      </w:pPr>
    </w:p>
    <w:p>
      <w:pPr>
        <w:spacing w:before="0"/>
        <w:ind w:left="220" w:right="0" w:firstLine="0"/>
        <w:jc w:val="left"/>
        <w:rPr>
          <w:rFonts w:ascii="宋体" w:eastAsia="宋体" w:hint="eastAsia"/>
          <w:sz w:val="22"/>
        </w:rPr>
      </w:pPr>
      <w:r>
        <w:rPr>
          <w:color w:val="333333"/>
          <w:sz w:val="24"/>
        </w:rPr>
        <w:t>71.</w:t>
      </w:r>
      <w:r>
        <w:rPr>
          <w:rFonts w:ascii="宋体" w:eastAsia="宋体" w:hint="eastAsia"/>
          <w:color w:val="333333"/>
          <w:sz w:val="22"/>
        </w:rPr>
        <w:t xml:space="preserve">新冠肺炎的疫情过后，在当地政府的帮助下，人们没有伤心，而是充满了希望。 </w:t>
      </w:r>
    </w:p>
    <w:p>
      <w:pPr>
        <w:pStyle w:val="BodyText"/>
        <w:spacing w:before="2"/>
        <w:rPr>
          <w:rFonts w:ascii="宋体"/>
          <w:sz w:val="13"/>
        </w:rPr>
      </w:pPr>
    </w:p>
    <w:p>
      <w:pPr>
        <w:tabs>
          <w:tab w:val="left" w:pos="611"/>
          <w:tab w:val="left" w:pos="3000"/>
          <w:tab w:val="left" w:pos="4519"/>
          <w:tab w:val="left" w:pos="6778"/>
        </w:tabs>
        <w:spacing w:before="90"/>
        <w:ind w:left="220" w:right="0" w:firstLine="0"/>
        <w:jc w:val="left"/>
        <w:rPr>
          <w:sz w:val="24"/>
        </w:rPr>
      </w:pPr>
      <w:r>
        <w:rPr>
          <w:color w:val="333333"/>
          <w:sz w:val="24"/>
          <w:u w:val="single" w:color="333333"/>
        </w:rPr>
        <w:t xml:space="preserve"> </w:t>
      </w:r>
      <w:r>
        <w:rPr>
          <w:color w:val="333333"/>
          <w:sz w:val="24"/>
          <w:u w:val="single" w:color="333333"/>
        </w:rPr>
        <w:tab/>
      </w:r>
      <w:r>
        <w:rPr>
          <w:color w:val="333333"/>
          <w:sz w:val="24"/>
        </w:rPr>
        <w:t>the help of</w:t>
      </w:r>
      <w:r>
        <w:rPr>
          <w:color w:val="333333"/>
          <w:spacing w:val="-3"/>
          <w:sz w:val="24"/>
        </w:rPr>
        <w:t xml:space="preserve"> </w:t>
      </w:r>
      <w:r>
        <w:rPr>
          <w:color w:val="333333"/>
          <w:sz w:val="24"/>
        </w:rPr>
        <w:t>the</w:t>
      </w:r>
      <w:r>
        <w:rPr>
          <w:color w:val="333333"/>
          <w:spacing w:val="-1"/>
          <w:sz w:val="24"/>
        </w:rPr>
        <w:t xml:space="preserve"> </w:t>
      </w:r>
      <w:r>
        <w:rPr>
          <w:color w:val="333333"/>
          <w:sz w:val="24"/>
        </w:rPr>
        <w:t>local</w:t>
      </w:r>
      <w:r>
        <w:rPr>
          <w:color w:val="333333"/>
          <w:sz w:val="24"/>
          <w:u w:val="single" w:color="333333"/>
        </w:rPr>
        <w:t xml:space="preserve"> </w:t>
      </w:r>
      <w:r>
        <w:rPr>
          <w:color w:val="333333"/>
          <w:sz w:val="24"/>
          <w:u w:val="single" w:color="333333"/>
        </w:rPr>
        <w:tab/>
      </w:r>
      <w:r>
        <w:rPr>
          <w:color w:val="333333"/>
          <w:sz w:val="24"/>
          <w:u w:val="single" w:color="333333"/>
        </w:rPr>
        <w:t>,</w:t>
      </w:r>
      <w:r>
        <w:rPr>
          <w:color w:val="333333"/>
          <w:sz w:val="24"/>
        </w:rPr>
        <w:t>people</w:t>
      </w:r>
      <w:r>
        <w:rPr>
          <w:color w:val="333333"/>
          <w:spacing w:val="-1"/>
          <w:sz w:val="24"/>
        </w:rPr>
        <w:t xml:space="preserve"> </w:t>
      </w:r>
      <w:r>
        <w:rPr>
          <w:color w:val="333333"/>
          <w:sz w:val="24"/>
        </w:rPr>
        <w:t>were</w:t>
      </w:r>
      <w:r>
        <w:rPr>
          <w:color w:val="333333"/>
          <w:sz w:val="24"/>
          <w:u w:val="single" w:color="333333"/>
        </w:rPr>
        <w:t xml:space="preserve"> </w:t>
      </w:r>
      <w:r>
        <w:rPr>
          <w:color w:val="333333"/>
          <w:sz w:val="24"/>
          <w:u w:val="single" w:color="333333"/>
        </w:rPr>
        <w:tab/>
      </w:r>
      <w:r>
        <w:rPr>
          <w:color w:val="333333"/>
          <w:sz w:val="24"/>
        </w:rPr>
        <w:t>with hope instead</w:t>
      </w:r>
      <w:r>
        <w:rPr>
          <w:color w:val="333333"/>
          <w:spacing w:val="-1"/>
          <w:sz w:val="24"/>
        </w:rPr>
        <w:t xml:space="preserve"> </w:t>
      </w:r>
      <w:r>
        <w:rPr>
          <w:color w:val="333333"/>
          <w:sz w:val="24"/>
        </w:rPr>
        <w:t>of</w:t>
      </w:r>
      <w:r>
        <w:rPr>
          <w:color w:val="333333"/>
          <w:sz w:val="24"/>
          <w:u w:val="single" w:color="333333"/>
        </w:rPr>
        <w:t xml:space="preserve"> </w:t>
      </w:r>
      <w:r>
        <w:rPr>
          <w:color w:val="333333"/>
          <w:sz w:val="24"/>
          <w:u w:val="single" w:color="333333"/>
        </w:rPr>
        <w:tab/>
      </w:r>
      <w:r>
        <w:rPr>
          <w:color w:val="333333"/>
          <w:sz w:val="24"/>
        </w:rPr>
        <w:t>after the</w:t>
      </w:r>
      <w:r>
        <w:rPr>
          <w:color w:val="333333"/>
          <w:spacing w:val="-24"/>
          <w:sz w:val="24"/>
        </w:rPr>
        <w:t xml:space="preserve"> </w:t>
      </w:r>
      <w:r>
        <w:rPr>
          <w:color w:val="333333"/>
          <w:sz w:val="24"/>
          <w:vertAlign w:val="subscript"/>
        </w:rPr>
        <w:t>COVID19.</w:t>
      </w:r>
    </w:p>
    <w:p>
      <w:pPr>
        <w:pStyle w:val="BodyText"/>
        <w:spacing w:before="1"/>
        <w:rPr>
          <w:sz w:val="23"/>
        </w:rPr>
      </w:pPr>
    </w:p>
    <w:p>
      <w:pPr>
        <w:spacing w:before="0"/>
        <w:ind w:left="220" w:right="0" w:firstLine="0"/>
        <w:jc w:val="left"/>
        <w:rPr>
          <w:rFonts w:ascii="宋体" w:eastAsia="宋体" w:hint="eastAsia"/>
          <w:sz w:val="22"/>
        </w:rPr>
      </w:pPr>
      <w:r>
        <w:rPr>
          <w:rFonts w:ascii="宋体" w:eastAsia="宋体" w:hint="eastAsia"/>
          <w:color w:val="333333"/>
          <w:sz w:val="22"/>
        </w:rPr>
        <w:t xml:space="preserve">72.为了保持健康，我们别无选择，只有健康饮食和加强锻炼。 </w:t>
      </w:r>
    </w:p>
    <w:p>
      <w:pPr>
        <w:pStyle w:val="BodyText"/>
        <w:spacing w:before="3"/>
        <w:rPr>
          <w:rFonts w:ascii="宋体"/>
          <w:sz w:val="20"/>
        </w:rPr>
      </w:pPr>
    </w:p>
    <w:p>
      <w:pPr>
        <w:tabs>
          <w:tab w:val="left" w:pos="3380"/>
          <w:tab w:val="left" w:pos="4653"/>
        </w:tabs>
        <w:spacing w:before="1"/>
        <w:ind w:left="220" w:right="0" w:firstLine="0"/>
        <w:jc w:val="left"/>
        <w:rPr>
          <w:sz w:val="24"/>
        </w:rPr>
      </w:pPr>
      <w:r>
        <w:rPr>
          <w:color w:val="333333"/>
          <w:sz w:val="24"/>
        </w:rPr>
        <w:t>To keep fit, we</w:t>
      </w:r>
      <w:r>
        <w:rPr>
          <w:color w:val="333333"/>
          <w:spacing w:val="-3"/>
          <w:sz w:val="24"/>
        </w:rPr>
        <w:t xml:space="preserve"> </w:t>
      </w:r>
      <w:r>
        <w:rPr>
          <w:color w:val="333333"/>
          <w:sz w:val="24"/>
        </w:rPr>
        <w:t>have</w:t>
      </w:r>
      <w:r>
        <w:rPr>
          <w:color w:val="333333"/>
          <w:spacing w:val="-1"/>
          <w:sz w:val="24"/>
        </w:rPr>
        <w:t xml:space="preserve"> </w:t>
      </w:r>
      <w:r>
        <w:rPr>
          <w:color w:val="333333"/>
          <w:sz w:val="24"/>
        </w:rPr>
        <w:t>no_</w:t>
      </w:r>
      <w:r>
        <w:rPr>
          <w:color w:val="333333"/>
          <w:sz w:val="24"/>
          <w:u w:val="single" w:color="323232"/>
        </w:rPr>
        <w:t xml:space="preserve"> </w:t>
      </w:r>
      <w:r>
        <w:rPr>
          <w:color w:val="333333"/>
          <w:sz w:val="24"/>
          <w:u w:val="single" w:color="323232"/>
        </w:rPr>
        <w:tab/>
      </w:r>
      <w:r>
        <w:rPr>
          <w:color w:val="333333"/>
          <w:sz w:val="24"/>
        </w:rPr>
        <w:t>but</w:t>
      </w:r>
      <w:r>
        <w:rPr>
          <w:color w:val="333333"/>
          <w:sz w:val="24"/>
          <w:u w:val="single" w:color="323232"/>
        </w:rPr>
        <w:t xml:space="preserve"> </w:t>
      </w:r>
      <w:r>
        <w:rPr>
          <w:color w:val="333333"/>
          <w:sz w:val="24"/>
          <w:u w:val="single" w:color="323232"/>
        </w:rPr>
        <w:tab/>
      </w:r>
      <w:r>
        <w:rPr>
          <w:color w:val="333333"/>
          <w:sz w:val="24"/>
        </w:rPr>
        <w:t>and take more</w:t>
      </w:r>
      <w:r>
        <w:rPr>
          <w:color w:val="333333"/>
          <w:spacing w:val="-5"/>
          <w:sz w:val="24"/>
        </w:rPr>
        <w:t xml:space="preserve"> </w:t>
      </w:r>
      <w:r>
        <w:rPr>
          <w:color w:val="333333"/>
          <w:sz w:val="24"/>
        </w:rPr>
        <w:t>exercise.</w:t>
      </w:r>
    </w:p>
    <w:p>
      <w:pPr>
        <w:pStyle w:val="BodyText"/>
        <w:spacing w:before="1"/>
        <w:rPr>
          <w:sz w:val="23"/>
        </w:rPr>
      </w:pPr>
    </w:p>
    <w:p>
      <w:pPr>
        <w:spacing w:before="0"/>
        <w:ind w:left="220" w:right="0" w:firstLine="0"/>
        <w:jc w:val="left"/>
        <w:rPr>
          <w:rFonts w:ascii="宋体" w:eastAsia="宋体" w:hint="eastAsia"/>
          <w:sz w:val="22"/>
        </w:rPr>
      </w:pPr>
      <w:r>
        <w:rPr>
          <w:rFonts w:ascii="宋体" w:eastAsia="宋体" w:hint="eastAsia"/>
          <w:color w:val="333333"/>
          <w:sz w:val="22"/>
        </w:rPr>
        <w:t xml:space="preserve">73.自从来到北京，我们学校的外教已经习惯了这里的生活。 </w:t>
      </w:r>
    </w:p>
    <w:p>
      <w:pPr>
        <w:pStyle w:val="BodyText"/>
        <w:spacing w:before="2"/>
        <w:rPr>
          <w:rFonts w:ascii="宋体"/>
          <w:sz w:val="20"/>
        </w:rPr>
      </w:pPr>
    </w:p>
    <w:p>
      <w:pPr>
        <w:tabs>
          <w:tab w:val="left" w:pos="4612"/>
        </w:tabs>
        <w:spacing w:before="0"/>
        <w:ind w:left="220" w:right="0" w:firstLine="0"/>
        <w:jc w:val="left"/>
        <w:rPr>
          <w:sz w:val="24"/>
        </w:rPr>
      </w:pPr>
      <w:r>
        <w:rPr>
          <w:color w:val="333333"/>
          <w:sz w:val="24"/>
        </w:rPr>
        <w:t>The foreign teacher in</w:t>
      </w:r>
      <w:r>
        <w:rPr>
          <w:color w:val="333333"/>
          <w:spacing w:val="-4"/>
          <w:sz w:val="24"/>
        </w:rPr>
        <w:t xml:space="preserve"> </w:t>
      </w:r>
      <w:r>
        <w:rPr>
          <w:color w:val="333333"/>
          <w:sz w:val="24"/>
        </w:rPr>
        <w:t>our</w:t>
      </w:r>
      <w:r>
        <w:rPr>
          <w:color w:val="333333"/>
          <w:spacing w:val="-1"/>
          <w:sz w:val="24"/>
        </w:rPr>
        <w:t xml:space="preserve"> </w:t>
      </w:r>
      <w:r>
        <w:rPr>
          <w:color w:val="333333"/>
          <w:sz w:val="24"/>
        </w:rPr>
        <w:t>school</w:t>
      </w:r>
      <w:r>
        <w:rPr>
          <w:color w:val="333333"/>
          <w:sz w:val="24"/>
          <w:u w:val="single" w:color="323232"/>
        </w:rPr>
        <w:t xml:space="preserve"> </w:t>
      </w:r>
      <w:r>
        <w:rPr>
          <w:color w:val="333333"/>
          <w:sz w:val="24"/>
          <w:u w:val="single" w:color="323232"/>
        </w:rPr>
        <w:tab/>
      </w:r>
      <w:r>
        <w:rPr>
          <w:color w:val="333333"/>
          <w:sz w:val="24"/>
        </w:rPr>
        <w:t>to the life here since he came to</w:t>
      </w:r>
      <w:r>
        <w:rPr>
          <w:color w:val="333333"/>
          <w:spacing w:val="-8"/>
          <w:sz w:val="24"/>
        </w:rPr>
        <w:t xml:space="preserve"> </w:t>
      </w:r>
      <w:r>
        <w:rPr>
          <w:color w:val="333333"/>
          <w:sz w:val="24"/>
        </w:rPr>
        <w:t>Beijing.</w:t>
      </w:r>
    </w:p>
    <w:p>
      <w:pPr>
        <w:pStyle w:val="BodyText"/>
        <w:spacing w:before="9"/>
        <w:rPr>
          <w:sz w:val="22"/>
        </w:rPr>
      </w:pPr>
    </w:p>
    <w:p>
      <w:pPr>
        <w:spacing w:before="0"/>
        <w:ind w:left="220" w:right="0" w:firstLine="0"/>
        <w:jc w:val="left"/>
        <w:rPr>
          <w:rFonts w:ascii="宋体" w:eastAsia="宋体" w:hint="eastAsia"/>
          <w:sz w:val="22"/>
        </w:rPr>
      </w:pPr>
      <w:r>
        <w:rPr>
          <w:color w:val="333333"/>
          <w:sz w:val="24"/>
        </w:rPr>
        <w:t>74.</w:t>
      </w:r>
      <w:r>
        <w:rPr>
          <w:rFonts w:ascii="宋体" w:eastAsia="宋体" w:hint="eastAsia"/>
          <w:color w:val="212121"/>
          <w:sz w:val="22"/>
        </w:rPr>
        <w:t xml:space="preserve">作为一名学生，我会做我能做的任何事情来保护环境。 </w:t>
      </w:r>
    </w:p>
    <w:p>
      <w:pPr>
        <w:pStyle w:val="BodyText"/>
        <w:spacing w:before="5"/>
        <w:rPr>
          <w:rFonts w:ascii="宋体"/>
          <w:sz w:val="13"/>
        </w:rPr>
      </w:pPr>
    </w:p>
    <w:p>
      <w:pPr>
        <w:tabs>
          <w:tab w:val="left" w:pos="2875"/>
          <w:tab w:val="left" w:pos="4190"/>
          <w:tab w:val="left" w:pos="5023"/>
        </w:tabs>
        <w:spacing w:before="90"/>
        <w:ind w:left="220" w:right="0" w:firstLine="0"/>
        <w:jc w:val="left"/>
        <w:rPr>
          <w:sz w:val="24"/>
        </w:rPr>
      </w:pPr>
      <w:r>
        <w:pict>
          <v:group id="_x0000_s1059" o:spid="_x0000_s1059" style="width:42pt;height:1.3pt;margin-top:17pt;margin-left:246.5pt;mso-height-relative:page;mso-position-horizontal-relative:page;mso-width-relative:page;position:absolute;z-index:251675648" coordorigin="4931,340" coordsize="840,26">
            <v:line id="_x0000_s1060" o:spid="_x0000_s1060" style="position:absolute" from="98620,7220" to="115420,7220" coordsize="21600,21600" stroked="t" strokecolor="#202020"/>
            <v:line id="_x0000_s1061" o:spid="_x0000_s1061" style="position:absolute" from="98620,6920" to="115420,6920" coordsize="21600,21600" stroked="t" strokecolor="#212121"/>
          </v:group>
        </w:pict>
      </w:r>
      <w:r>
        <w:rPr>
          <w:color w:val="212121"/>
          <w:sz w:val="24"/>
        </w:rPr>
        <w:t>As a student, I</w:t>
      </w:r>
      <w:r>
        <w:rPr>
          <w:color w:val="212121"/>
          <w:spacing w:val="-4"/>
          <w:sz w:val="24"/>
        </w:rPr>
        <w:t xml:space="preserve"> </w:t>
      </w:r>
      <w:r>
        <w:rPr>
          <w:color w:val="212121"/>
          <w:sz w:val="24"/>
        </w:rPr>
        <w:t>will do</w:t>
      </w:r>
      <w:r>
        <w:rPr>
          <w:color w:val="212121"/>
          <w:sz w:val="24"/>
          <w:u w:val="single" w:color="212121"/>
        </w:rPr>
        <w:t xml:space="preserve"> </w:t>
      </w:r>
      <w:r>
        <w:rPr>
          <w:color w:val="212121"/>
          <w:sz w:val="24"/>
          <w:u w:val="single" w:color="212121"/>
        </w:rPr>
        <w:tab/>
      </w:r>
      <w:r>
        <w:rPr>
          <w:color w:val="212121"/>
          <w:sz w:val="24"/>
        </w:rPr>
        <w:t>I</w:t>
      </w:r>
      <w:r>
        <w:rPr>
          <w:color w:val="212121"/>
          <w:spacing w:val="-5"/>
          <w:sz w:val="24"/>
        </w:rPr>
        <w:t xml:space="preserve"> </w:t>
      </w:r>
      <w:r>
        <w:rPr>
          <w:color w:val="212121"/>
          <w:sz w:val="24"/>
        </w:rPr>
        <w:t>can</w:t>
      </w:r>
      <w:r>
        <w:rPr>
          <w:color w:val="212121"/>
          <w:sz w:val="24"/>
        </w:rPr>
        <w:tab/>
      </w:r>
      <w:r>
        <w:rPr>
          <w:color w:val="212121"/>
          <w:sz w:val="24"/>
        </w:rPr>
        <w:t>the</w:t>
      </w:r>
      <w:r>
        <w:rPr>
          <w:color w:val="212121"/>
          <w:sz w:val="24"/>
          <w:u w:val="single" w:color="212121"/>
        </w:rPr>
        <w:t xml:space="preserve"> </w:t>
      </w:r>
      <w:r>
        <w:rPr>
          <w:color w:val="212121"/>
          <w:sz w:val="24"/>
          <w:u w:val="single" w:color="212121"/>
        </w:rPr>
        <w:tab/>
      </w:r>
      <w:r>
        <w:rPr>
          <w:color w:val="212121"/>
          <w:sz w:val="24"/>
        </w:rPr>
        <w:t>.</w:t>
      </w:r>
    </w:p>
    <w:p>
      <w:pPr>
        <w:spacing w:after="0"/>
        <w:jc w:val="left"/>
        <w:rPr>
          <w:sz w:val="24"/>
        </w:rPr>
        <w:sectPr>
          <w:pgSz w:w="11910" w:h="16840"/>
          <w:pgMar w:top="1340" w:right="1200" w:bottom="280" w:left="1580" w:header="720" w:footer="720" w:gutter="0"/>
          <w:cols w:space="708"/>
        </w:sectPr>
      </w:pPr>
    </w:p>
    <w:p>
      <w:pPr>
        <w:spacing w:before="60"/>
        <w:ind w:left="220" w:right="0" w:firstLine="0"/>
        <w:jc w:val="left"/>
        <w:rPr>
          <w:rFonts w:ascii="宋体" w:eastAsia="宋体" w:hint="eastAsia"/>
          <w:sz w:val="22"/>
        </w:rPr>
      </w:pPr>
      <w:r>
        <w:rPr>
          <w:color w:val="212121"/>
          <w:sz w:val="24"/>
        </w:rPr>
        <w:t xml:space="preserve">75. </w:t>
      </w:r>
      <w:r>
        <w:rPr>
          <w:rFonts w:ascii="宋体" w:eastAsia="宋体" w:hint="eastAsia"/>
          <w:color w:val="212121"/>
          <w:sz w:val="22"/>
        </w:rPr>
        <w:t xml:space="preserve">我们无论遇到什么困难都要相信自己。 </w:t>
      </w:r>
    </w:p>
    <w:p>
      <w:pPr>
        <w:pStyle w:val="BodyText"/>
        <w:spacing w:before="3"/>
        <w:rPr>
          <w:rFonts w:ascii="宋体"/>
          <w:sz w:val="13"/>
        </w:rPr>
      </w:pPr>
    </w:p>
    <w:p>
      <w:pPr>
        <w:tabs>
          <w:tab w:val="left" w:pos="2215"/>
          <w:tab w:val="left" w:pos="4200"/>
        </w:tabs>
        <w:spacing w:before="90"/>
        <w:ind w:left="220" w:right="0" w:firstLine="0"/>
        <w:jc w:val="left"/>
        <w:rPr>
          <w:sz w:val="24"/>
        </w:rPr>
      </w:pPr>
      <w:r>
        <w:pict>
          <v:group id="_x0000_s1062" o:spid="_x0000_s1062" style="width:48.05pt;height:1.3pt;margin-top:17pt;margin-left:141.7pt;mso-height-relative:page;mso-position-horizontal-relative:page;mso-width-relative:page;position:absolute;z-index:251676672" coordorigin="2835,340" coordsize="961,26">
            <v:line id="_x0000_s1063" o:spid="_x0000_s1063" style="position:absolute" from="56700,7220" to="75900,7220" coordsize="21600,21600" stroked="t" strokecolor="#202020"/>
            <v:line id="_x0000_s1064" o:spid="_x0000_s1064" style="position:absolute" from="56700,6920" to="75900,6920" coordsize="21600,21600" stroked="t" strokecolor="#212121"/>
          </v:group>
        </w:pict>
      </w:r>
      <w:r>
        <w:rPr>
          <w:color w:val="212121"/>
          <w:sz w:val="24"/>
        </w:rPr>
        <w:t>We</w:t>
      </w:r>
      <w:r>
        <w:rPr>
          <w:color w:val="212121"/>
          <w:spacing w:val="-1"/>
          <w:sz w:val="24"/>
        </w:rPr>
        <w:t xml:space="preserve"> </w:t>
      </w:r>
      <w:r>
        <w:rPr>
          <w:color w:val="212121"/>
          <w:sz w:val="24"/>
        </w:rPr>
        <w:t>should</w:t>
      </w:r>
      <w:r>
        <w:rPr>
          <w:color w:val="212121"/>
          <w:sz w:val="24"/>
        </w:rPr>
        <w:tab/>
      </w:r>
      <w:r>
        <w:rPr>
          <w:color w:val="212121"/>
          <w:sz w:val="24"/>
        </w:rPr>
        <w:t>ourselves</w:t>
      </w:r>
      <w:r>
        <w:rPr>
          <w:color w:val="212121"/>
          <w:sz w:val="24"/>
          <w:u w:val="single" w:color="202020"/>
        </w:rPr>
        <w:t xml:space="preserve"> </w:t>
      </w:r>
      <w:r>
        <w:rPr>
          <w:color w:val="212121"/>
          <w:sz w:val="24"/>
          <w:u w:val="single" w:color="202020"/>
        </w:rPr>
        <w:tab/>
      </w:r>
      <w:r>
        <w:rPr>
          <w:color w:val="212121"/>
          <w:sz w:val="24"/>
        </w:rPr>
        <w:t>we</w:t>
      </w:r>
      <w:r>
        <w:rPr>
          <w:color w:val="212121"/>
          <w:spacing w:val="-2"/>
          <w:sz w:val="24"/>
        </w:rPr>
        <w:t xml:space="preserve"> </w:t>
      </w:r>
      <w:r>
        <w:rPr>
          <w:color w:val="212121"/>
          <w:sz w:val="24"/>
        </w:rPr>
        <w:t>meet</w:t>
      </w:r>
    </w:p>
    <w:p>
      <w:pPr>
        <w:pStyle w:val="BodyText"/>
        <w:spacing w:before="1"/>
        <w:rPr>
          <w:sz w:val="18"/>
        </w:rPr>
      </w:pPr>
    </w:p>
    <w:p>
      <w:pPr>
        <w:spacing w:before="38"/>
        <w:ind w:left="220" w:right="0" w:firstLine="0"/>
        <w:jc w:val="left"/>
        <w:rPr>
          <w:rFonts w:ascii="微软雅黑" w:eastAsia="微软雅黑" w:hint="eastAsia"/>
          <w:b/>
          <w:sz w:val="24"/>
        </w:rPr>
      </w:pPr>
      <w:r>
        <w:rPr>
          <w:b/>
          <w:color w:val="212121"/>
          <w:sz w:val="24"/>
        </w:rPr>
        <w:t>VIII.</w:t>
      </w:r>
      <w:r>
        <w:rPr>
          <w:rFonts w:ascii="微软雅黑" w:eastAsia="微软雅黑" w:hint="eastAsia"/>
          <w:b/>
          <w:color w:val="212121"/>
          <w:sz w:val="24"/>
        </w:rPr>
        <w:t>书面表达 （满分</w:t>
      </w:r>
      <w:r>
        <w:rPr>
          <w:b/>
          <w:color w:val="212121"/>
          <w:sz w:val="24"/>
        </w:rPr>
        <w:t>20</w:t>
      </w:r>
      <w:r>
        <w:rPr>
          <w:rFonts w:ascii="微软雅黑" w:eastAsia="微软雅黑" w:hint="eastAsia"/>
          <w:b/>
          <w:color w:val="212121"/>
          <w:sz w:val="24"/>
        </w:rPr>
        <w:t>分）</w:t>
      </w:r>
    </w:p>
    <w:p>
      <w:pPr>
        <w:pStyle w:val="BodyText"/>
        <w:spacing w:before="1"/>
        <w:rPr>
          <w:rFonts w:ascii="微软雅黑"/>
          <w:b/>
          <w:sz w:val="17"/>
        </w:rPr>
      </w:pPr>
    </w:p>
    <w:p>
      <w:pPr>
        <w:pStyle w:val="BodyText"/>
        <w:ind w:left="220"/>
        <w:rPr>
          <w:rFonts w:ascii="新宋体" w:eastAsia="新宋体" w:hint="eastAsia"/>
        </w:rPr>
      </w:pPr>
      <w:r>
        <w:rPr>
          <w:rFonts w:ascii="新宋体" w:eastAsia="新宋体" w:hint="eastAsia"/>
        </w:rPr>
        <w:t>根据要求完成大作文，词数：</w:t>
      </w:r>
      <w:r>
        <w:t>80</w:t>
      </w:r>
      <w:r>
        <w:rPr>
          <w:rFonts w:ascii="新宋体" w:eastAsia="新宋体" w:hint="eastAsia"/>
        </w:rPr>
        <w:t>～</w:t>
      </w:r>
      <w:r>
        <w:t>100</w:t>
      </w:r>
      <w:r>
        <w:rPr>
          <w:rFonts w:ascii="新宋体" w:eastAsia="新宋体" w:hint="eastAsia"/>
        </w:rPr>
        <w:t>词．</w:t>
      </w:r>
    </w:p>
    <w:p>
      <w:pPr>
        <w:pStyle w:val="BodyText"/>
        <w:spacing w:before="139"/>
        <w:ind w:left="220"/>
      </w:pPr>
      <w:r>
        <w:rPr>
          <w:rFonts w:ascii="新宋体" w:eastAsia="新宋体" w:hint="eastAsia"/>
        </w:rPr>
        <w:t xml:space="preserve">我们的每一次变化都见证着我们的成长．请以 </w:t>
      </w:r>
      <w:r>
        <w:t>"The biggest personal change I've ever made"</w:t>
      </w:r>
    </w:p>
    <w:p>
      <w:pPr>
        <w:pStyle w:val="BodyText"/>
        <w:spacing w:before="142"/>
        <w:ind w:left="220"/>
        <w:rPr>
          <w:rFonts w:ascii="新宋体" w:eastAsia="新宋体" w:hint="eastAsia"/>
        </w:rPr>
      </w:pPr>
      <w:r>
        <w:rPr>
          <w:rFonts w:ascii="新宋体" w:eastAsia="新宋体" w:hint="eastAsia"/>
        </w:rPr>
        <w:t>为题，并根据要点和要求，用英语写一篇短文．</w:t>
      </w:r>
    </w:p>
    <w:p>
      <w:pPr>
        <w:pStyle w:val="BodyText"/>
        <w:spacing w:before="139"/>
        <w:ind w:left="494"/>
        <w:rPr>
          <w:rFonts w:ascii="新宋体" w:eastAsia="新宋体" w:hint="eastAsia"/>
        </w:rPr>
      </w:pPr>
      <w:r>
        <w:rPr>
          <w:w w:val="100"/>
        </w:rPr>
        <w:t>1</w:t>
      </w:r>
      <w:r>
        <w:rPr>
          <w:rFonts w:ascii="新宋体" w:eastAsia="新宋体" w:hint="eastAsia"/>
          <w:spacing w:val="-28"/>
          <w:w w:val="100"/>
        </w:rPr>
        <w:t>．要点：</w:t>
      </w:r>
      <w:r>
        <w:rPr>
          <w:rFonts w:ascii="新宋体" w:eastAsia="新宋体" w:hint="eastAsia"/>
          <w:spacing w:val="-3"/>
          <w:w w:val="100"/>
        </w:rPr>
        <w:t>（</w:t>
      </w:r>
      <w:r>
        <w:rPr>
          <w:w w:val="100"/>
        </w:rPr>
        <w:t>1</w:t>
      </w:r>
      <w:r>
        <w:rPr>
          <w:rFonts w:ascii="新宋体" w:eastAsia="新宋体" w:hint="eastAsia"/>
          <w:spacing w:val="-3"/>
          <w:w w:val="100"/>
        </w:rPr>
        <w:t>）</w:t>
      </w:r>
      <w:r>
        <w:rPr>
          <w:rFonts w:ascii="新宋体" w:eastAsia="新宋体" w:hint="eastAsia"/>
          <w:spacing w:val="-21"/>
          <w:w w:val="100"/>
        </w:rPr>
        <w:t>变化是什么；</w:t>
      </w:r>
      <w:r>
        <w:rPr>
          <w:rFonts w:ascii="新宋体" w:eastAsia="新宋体" w:hint="eastAsia"/>
          <w:w w:val="100"/>
        </w:rPr>
        <w:t>（</w:t>
      </w:r>
      <w:r>
        <w:rPr>
          <w:w w:val="100"/>
        </w:rPr>
        <w:t>2</w:t>
      </w:r>
      <w:r>
        <w:rPr>
          <w:rFonts w:ascii="新宋体" w:eastAsia="新宋体" w:hint="eastAsia"/>
          <w:spacing w:val="-3"/>
          <w:w w:val="100"/>
        </w:rPr>
        <w:t>）</w:t>
      </w:r>
      <w:r>
        <w:rPr>
          <w:rFonts w:ascii="新宋体" w:eastAsia="新宋体" w:hint="eastAsia"/>
          <w:spacing w:val="-15"/>
          <w:w w:val="100"/>
        </w:rPr>
        <w:t>变化是如何发生的；</w:t>
      </w:r>
      <w:r>
        <w:rPr>
          <w:rFonts w:ascii="新宋体" w:eastAsia="新宋体" w:hint="eastAsia"/>
          <w:spacing w:val="-1"/>
          <w:w w:val="100"/>
        </w:rPr>
        <w:t>（</w:t>
      </w:r>
      <w:r>
        <w:rPr>
          <w:w w:val="100"/>
        </w:rPr>
        <w:t>3</w:t>
      </w:r>
      <w:r>
        <w:rPr>
          <w:rFonts w:ascii="新宋体" w:eastAsia="新宋体" w:hint="eastAsia"/>
          <w:spacing w:val="-3"/>
          <w:w w:val="100"/>
        </w:rPr>
        <w:t>）变化后有何感受．</w:t>
      </w:r>
    </w:p>
    <w:p>
      <w:pPr>
        <w:pStyle w:val="BodyText"/>
        <w:spacing w:before="138"/>
        <w:ind w:left="494"/>
        <w:rPr>
          <w:rFonts w:ascii="新宋体" w:eastAsia="新宋体" w:hint="eastAsia"/>
        </w:rPr>
      </w:pPr>
      <w:r>
        <w:t>2</w:t>
      </w:r>
      <w:r>
        <w:rPr>
          <w:rFonts w:ascii="新宋体" w:eastAsia="新宋体" w:hint="eastAsia"/>
        </w:rPr>
        <w:t xml:space="preserve">．要求：文中不得出现真实姓名和学校名称． </w:t>
      </w:r>
    </w:p>
    <w:p>
      <w:pPr>
        <w:pStyle w:val="BodyText"/>
        <w:spacing w:before="1"/>
        <w:rPr>
          <w:rFonts w:ascii="新宋体"/>
          <w:sz w:val="26"/>
        </w:rPr>
      </w:pPr>
      <w:r>
        <w:pict>
          <v:line id="_x0000_s1065" o:spid="_x0000_s1065" style="mso-height-relative:page;mso-position-horizontal-relative:page;mso-width-relative:page;mso-wrap-distance-bottom:0;mso-wrap-distance-top:0;position:absolute;z-index:251677696" from="103.65pt,18.8pt" to="502.7pt,18.8pt" coordsize="21600,21600" stroked="t" strokecolor="black">
            <w10:wrap type="topAndBottom"/>
          </v:line>
        </w:pict>
      </w:r>
      <w:r>
        <w:pict>
          <v:line id="_x0000_s1066" o:spid="_x0000_s1066" style="mso-height-relative:page;mso-position-horizontal-relative:page;mso-width-relative:page;mso-wrap-distance-bottom:0;mso-wrap-distance-top:0;position:absolute;z-index:251678720" from="103.65pt,39.2pt" to="502.7pt,39.2pt" coordsize="21600,21600" stroked="t" strokecolor="black">
            <w10:wrap type="topAndBottom"/>
          </v:line>
        </w:pict>
      </w:r>
      <w:r>
        <w:pict>
          <v:line id="_x0000_s1067" o:spid="_x0000_s1067" style="mso-height-relative:page;mso-position-horizontal-relative:page;mso-width-relative:page;mso-wrap-distance-bottom:0;mso-wrap-distance-top:0;position:absolute;z-index:251679744" from="103.65pt,59.75pt" to="502.7pt,59.75pt" coordsize="21600,21600" stroked="t" strokecolor="black">
            <w10:wrap type="topAndBottom"/>
          </v:line>
        </w:pict>
      </w:r>
      <w:r>
        <w:pict>
          <v:line id="_x0000_s1068" o:spid="_x0000_s1068" style="mso-height-relative:page;mso-position-horizontal-relative:page;mso-width-relative:page;mso-wrap-distance-bottom:0;mso-wrap-distance-top:0;position:absolute;z-index:251680768" from="103.65pt,80.15pt" to="502.7pt,80.15pt" coordsize="21600,21600" stroked="t" strokecolor="black">
            <w10:wrap type="topAndBottom"/>
          </v:line>
        </w:pict>
      </w:r>
      <w:r>
        <w:pict>
          <v:line id="_x0000_s1069" o:spid="_x0000_s1069" style="mso-height-relative:page;mso-position-horizontal-relative:page;mso-width-relative:page;mso-wrap-distance-bottom:0;mso-wrap-distance-top:0;position:absolute;z-index:251681792" from="103.65pt,100.55pt" to="502.7pt,100.55pt" coordsize="21600,21600" stroked="t" strokecolor="black">
            <w10:wrap type="topAndBottom"/>
          </v:line>
        </w:pict>
      </w:r>
      <w:r>
        <w:pict>
          <v:line id="_x0000_s1070" o:spid="_x0000_s1070" style="mso-height-relative:page;mso-position-horizontal-relative:page;mso-width-relative:page;mso-wrap-distance-bottom:0;mso-wrap-distance-top:0;position:absolute;z-index:251682816" from="103.65pt,120.95pt" to="502.7pt,120.95pt" coordsize="21600,21600" stroked="t" strokecolor="black">
            <w10:wrap type="topAndBottom"/>
          </v:line>
        </w:pict>
      </w:r>
      <w:r>
        <w:pict>
          <v:line id="_x0000_s1071" o:spid="_x0000_s1071" style="mso-height-relative:page;mso-position-horizontal-relative:page;mso-width-relative:page;mso-wrap-distance-bottom:0;mso-wrap-distance-top:0;position:absolute;z-index:251683840" from="103.65pt,141.35pt" to="140.45pt,141.35pt" coordsize="21600,21600" stroked="t" strokecolor="black">
            <w10:wrap type="topAndBottom"/>
          </v:line>
        </w:pict>
      </w:r>
    </w:p>
    <w:p>
      <w:pPr>
        <w:pStyle w:val="BodyText"/>
        <w:rPr>
          <w:rFonts w:ascii="新宋体"/>
          <w:sz w:val="26"/>
        </w:rPr>
      </w:pPr>
    </w:p>
    <w:p>
      <w:pPr>
        <w:pStyle w:val="BodyText"/>
        <w:spacing w:before="3"/>
        <w:rPr>
          <w:rFonts w:ascii="新宋体"/>
          <w:sz w:val="26"/>
        </w:rPr>
      </w:pPr>
    </w:p>
    <w:p>
      <w:pPr>
        <w:pStyle w:val="BodyText"/>
        <w:rPr>
          <w:rFonts w:ascii="新宋体"/>
          <w:sz w:val="26"/>
        </w:rPr>
      </w:pPr>
    </w:p>
    <w:p>
      <w:pPr>
        <w:pStyle w:val="BodyText"/>
        <w:rPr>
          <w:rFonts w:ascii="新宋体"/>
          <w:sz w:val="26"/>
        </w:rPr>
      </w:pPr>
    </w:p>
    <w:p>
      <w:pPr>
        <w:pStyle w:val="BodyText"/>
        <w:rPr>
          <w:rFonts w:ascii="新宋体"/>
          <w:sz w:val="26"/>
        </w:rPr>
      </w:pPr>
    </w:p>
    <w:p>
      <w:pPr>
        <w:pStyle w:val="BodyText"/>
        <w:rPr>
          <w:rFonts w:ascii="新宋体"/>
          <w:sz w:val="26"/>
        </w:rPr>
      </w:pPr>
    </w:p>
    <w:p>
      <w:pPr>
        <w:pStyle w:val="BodyText"/>
        <w:rPr>
          <w:rFonts w:ascii="新宋体"/>
          <w:sz w:val="20"/>
        </w:rPr>
      </w:pPr>
    </w:p>
    <w:p>
      <w:pPr>
        <w:pStyle w:val="BodyText"/>
        <w:rPr>
          <w:rFonts w:ascii="新宋体"/>
          <w:sz w:val="20"/>
        </w:rPr>
      </w:pPr>
    </w:p>
    <w:p>
      <w:pPr>
        <w:pStyle w:val="BodyText"/>
        <w:rPr>
          <w:rFonts w:ascii="新宋体"/>
          <w:sz w:val="20"/>
        </w:rPr>
      </w:pPr>
    </w:p>
    <w:p>
      <w:pPr>
        <w:pStyle w:val="BodyText"/>
        <w:rPr>
          <w:rFonts w:ascii="新宋体"/>
          <w:sz w:val="20"/>
        </w:rPr>
      </w:pPr>
    </w:p>
    <w:p>
      <w:pPr>
        <w:pStyle w:val="BodyText"/>
        <w:rPr>
          <w:rFonts w:ascii="新宋体"/>
          <w:sz w:val="20"/>
        </w:rPr>
      </w:pPr>
    </w:p>
    <w:p>
      <w:pPr>
        <w:pStyle w:val="BodyText"/>
        <w:rPr>
          <w:rFonts w:ascii="新宋体"/>
          <w:sz w:val="20"/>
        </w:rPr>
      </w:pPr>
    </w:p>
    <w:p>
      <w:pPr>
        <w:pStyle w:val="BodyText"/>
        <w:rPr>
          <w:rFonts w:ascii="新宋体"/>
          <w:sz w:val="20"/>
        </w:rPr>
      </w:pPr>
    </w:p>
    <w:p>
      <w:pPr>
        <w:rPr>
          <w:rFonts w:ascii="宋体"/>
          <w:color w:val="333333"/>
          <w:w w:val="100"/>
        </w:rPr>
      </w:pPr>
      <w:r>
        <w:rPr>
          <w:rFonts w:ascii="宋体"/>
          <w:color w:val="333333"/>
          <w:w w:val="100"/>
        </w:rPr>
        <w:br w:type="page"/>
      </w:r>
    </w:p>
    <w:p>
      <w:pPr>
        <w:pStyle w:val="BodyText"/>
        <w:spacing w:before="80"/>
        <w:ind w:left="120" w:firstLine="0"/>
      </w:pPr>
      <w:r>
        <w:t>1</w:t>
      </w:r>
      <w:r>
        <w:rPr>
          <w:i/>
        </w:rPr>
        <w:t>—</w:t>
      </w:r>
      <w:r>
        <w:t>5 BCACA 6</w:t>
      </w:r>
      <w:r>
        <w:rPr>
          <w:i/>
        </w:rPr>
        <w:t>—</w:t>
      </w:r>
      <w:r>
        <w:t>10 DBDCA 11</w:t>
      </w:r>
      <w:r>
        <w:rPr>
          <w:i/>
        </w:rPr>
        <w:t>—</w:t>
      </w:r>
      <w:r>
        <w:t>15 CGAEB 16</w:t>
      </w:r>
      <w:r>
        <w:rPr>
          <w:i/>
        </w:rPr>
        <w:t>—</w:t>
      </w:r>
      <w:r>
        <w:t>20BDACC 21</w:t>
      </w:r>
      <w:r>
        <w:rPr>
          <w:i/>
        </w:rPr>
        <w:t>—</w:t>
      </w:r>
      <w:r>
        <w:t>25 ABDAC</w:t>
      </w:r>
    </w:p>
    <w:p>
      <w:pPr>
        <w:pStyle w:val="BodyText"/>
        <w:tabs>
          <w:tab w:val="left" w:pos="3521"/>
          <w:tab w:val="left" w:pos="5377"/>
        </w:tabs>
        <w:ind w:left="120" w:firstLine="0"/>
      </w:pPr>
      <w:r>
        <w:t>26</w:t>
      </w:r>
      <w:r>
        <w:rPr>
          <w:i/>
        </w:rPr>
        <w:t>—</w:t>
      </w:r>
      <w:r>
        <w:t>30 DABCA</w:t>
      </w:r>
      <w:r>
        <w:rPr>
          <w:spacing w:val="65"/>
        </w:rPr>
        <w:t xml:space="preserve"> </w:t>
      </w:r>
      <w:r>
        <w:t>31</w:t>
      </w:r>
      <w:r>
        <w:rPr>
          <w:i/>
        </w:rPr>
        <w:t>—</w:t>
      </w:r>
      <w:r>
        <w:t>35</w:t>
      </w:r>
      <w:r>
        <w:rPr>
          <w:spacing w:val="-2"/>
        </w:rPr>
        <w:t xml:space="preserve"> </w:t>
      </w:r>
      <w:r>
        <w:t>CDBCA</w:t>
      </w:r>
      <w:r>
        <w:tab/>
      </w:r>
      <w:r>
        <w:t>36</w:t>
      </w:r>
      <w:r>
        <w:rPr>
          <w:i/>
        </w:rPr>
        <w:t>—</w:t>
      </w:r>
      <w:r>
        <w:t>40</w:t>
      </w:r>
      <w:r>
        <w:rPr>
          <w:spacing w:val="-3"/>
        </w:rPr>
        <w:t xml:space="preserve"> </w:t>
      </w:r>
      <w:r>
        <w:t>ABDCD</w:t>
      </w:r>
      <w:r>
        <w:tab/>
      </w:r>
      <w:r>
        <w:t>41</w:t>
      </w:r>
      <w:r>
        <w:rPr>
          <w:i/>
        </w:rPr>
        <w:t>—</w:t>
      </w:r>
      <w:r>
        <w:t>45</w:t>
      </w:r>
      <w:r>
        <w:rPr>
          <w:spacing w:val="-1"/>
        </w:rPr>
        <w:t xml:space="preserve"> </w:t>
      </w:r>
      <w:r>
        <w:t>ADBEC</w:t>
      </w:r>
    </w:p>
    <w:p>
      <w:pPr>
        <w:pStyle w:val="BodyText"/>
        <w:spacing w:line="420" w:lineRule="auto"/>
        <w:ind w:left="120" w:right="679" w:firstLine="0"/>
      </w:pPr>
      <w:r>
        <w:t>46.As 47.is 48.taken 49.least 50.turning 51.reuse 52.single 53.children 54.across</w:t>
      </w:r>
      <w:r>
        <w:rPr>
          <w:spacing w:val="67"/>
        </w:rPr>
        <w:t xml:space="preserve"> </w:t>
      </w:r>
      <w:r>
        <w:t>55.on</w:t>
      </w:r>
    </w:p>
    <w:p>
      <w:pPr>
        <w:pStyle w:val="BodyText"/>
        <w:spacing w:before="0" w:line="395" w:lineRule="exact"/>
        <w:ind w:left="120" w:firstLine="0"/>
        <w:rPr>
          <w:rFonts w:ascii="微软雅黑" w:eastAsia="微软雅黑" w:hint="eastAsia"/>
        </w:rPr>
      </w:pPr>
      <w:r>
        <w:t>56.</w:t>
      </w:r>
      <w:r>
        <w:rPr>
          <w:rFonts w:ascii="微软雅黑" w:eastAsia="微软雅黑" w:hint="eastAsia"/>
        </w:rPr>
        <w:t xml:space="preserve">他们乘坐的雪龙 </w:t>
      </w:r>
      <w:r>
        <w:t xml:space="preserve">2 </w:t>
      </w:r>
      <w:r>
        <w:rPr>
          <w:rFonts w:ascii="微软雅黑" w:eastAsia="微软雅黑" w:hint="eastAsia"/>
        </w:rPr>
        <w:t>号，是中国制造的第一艘破冰船。</w:t>
      </w:r>
    </w:p>
    <w:p>
      <w:pPr>
        <w:pStyle w:val="BodyText"/>
        <w:spacing w:before="171" w:line="350" w:lineRule="auto"/>
        <w:ind w:left="120" w:right="2173" w:firstLine="0"/>
      </w:pPr>
      <w:r>
        <w:t>57.</w:t>
      </w:r>
      <w:r>
        <w:rPr>
          <w:rFonts w:ascii="微软雅黑" w:eastAsia="微软雅黑" w:hAnsi="微软雅黑" w:hint="eastAsia"/>
        </w:rPr>
        <w:t>科学家们通过研究这些动物来了解它们如何在寒冷地区生活。</w:t>
      </w:r>
      <w:r>
        <w:t>58.Antarctica</w:t>
      </w:r>
      <w:r>
        <w:rPr>
          <w:i/>
        </w:rPr>
        <w:t>’</w:t>
      </w:r>
      <w:r>
        <w:t>s</w:t>
      </w:r>
    </w:p>
    <w:p>
      <w:pPr>
        <w:pStyle w:val="ListParagraph"/>
        <w:numPr>
          <w:ilvl w:val="0"/>
          <w:numId w:val="8"/>
        </w:numPr>
        <w:tabs>
          <w:tab w:val="left" w:pos="498"/>
        </w:tabs>
        <w:spacing w:before="76" w:after="0" w:line="240" w:lineRule="auto"/>
        <w:ind w:left="120" w:right="0" w:firstLine="0"/>
        <w:jc w:val="left"/>
        <w:rPr>
          <w:sz w:val="22"/>
        </w:rPr>
      </w:pPr>
      <w:r>
        <w:rPr>
          <w:sz w:val="22"/>
        </w:rPr>
        <w:t>the weather</w:t>
      </w:r>
      <w:r>
        <w:rPr>
          <w:spacing w:val="-2"/>
          <w:sz w:val="22"/>
        </w:rPr>
        <w:t xml:space="preserve"> </w:t>
      </w:r>
      <w:r>
        <w:rPr>
          <w:sz w:val="22"/>
        </w:rPr>
        <w:t>,atmosphere,stars,animals,geology</w:t>
      </w:r>
    </w:p>
    <w:p>
      <w:pPr>
        <w:pStyle w:val="ListParagraph"/>
        <w:numPr>
          <w:ilvl w:val="0"/>
          <w:numId w:val="8"/>
        </w:numPr>
        <w:tabs>
          <w:tab w:val="left" w:pos="498"/>
        </w:tabs>
        <w:spacing w:before="201" w:after="0" w:line="420" w:lineRule="auto"/>
        <w:ind w:left="120" w:right="849" w:firstLine="0"/>
        <w:jc w:val="left"/>
        <w:rPr>
          <w:sz w:val="22"/>
        </w:rPr>
      </w:pPr>
      <w:r>
        <w:rPr>
          <w:sz w:val="22"/>
        </w:rPr>
        <w:t>50 Chinese researchers took Xuelong 2 to Antarctica to do some</w:t>
      </w:r>
      <w:r>
        <w:rPr>
          <w:spacing w:val="-36"/>
          <w:sz w:val="22"/>
        </w:rPr>
        <w:t xml:space="preserve"> </w:t>
      </w:r>
      <w:r>
        <w:rPr>
          <w:sz w:val="22"/>
        </w:rPr>
        <w:t>research. 61.India</w:t>
      </w:r>
    </w:p>
    <w:p>
      <w:pPr>
        <w:pStyle w:val="ListParagraph"/>
        <w:numPr>
          <w:ilvl w:val="0"/>
          <w:numId w:val="9"/>
        </w:numPr>
        <w:tabs>
          <w:tab w:val="left" w:pos="498"/>
        </w:tabs>
        <w:spacing w:before="2" w:after="0" w:line="240" w:lineRule="auto"/>
        <w:ind w:left="497" w:right="0" w:hanging="377"/>
        <w:jc w:val="left"/>
        <w:rPr>
          <w:sz w:val="22"/>
        </w:rPr>
      </w:pPr>
      <w:r>
        <w:rPr>
          <w:sz w:val="22"/>
        </w:rPr>
        <w:t>He spent $115,000 building 108 houses for the homeless</w:t>
      </w:r>
      <w:r>
        <w:rPr>
          <w:spacing w:val="-7"/>
          <w:sz w:val="22"/>
        </w:rPr>
        <w:t xml:space="preserve"> </w:t>
      </w:r>
      <w:r>
        <w:rPr>
          <w:sz w:val="22"/>
        </w:rPr>
        <w:t>people.</w:t>
      </w:r>
    </w:p>
    <w:p>
      <w:pPr>
        <w:pStyle w:val="ListParagraph"/>
        <w:numPr>
          <w:ilvl w:val="0"/>
          <w:numId w:val="9"/>
        </w:numPr>
        <w:tabs>
          <w:tab w:val="left" w:pos="498"/>
        </w:tabs>
        <w:spacing w:before="200" w:after="0" w:line="240" w:lineRule="auto"/>
        <w:ind w:left="497" w:right="0" w:hanging="377"/>
        <w:jc w:val="left"/>
        <w:rPr>
          <w:sz w:val="22"/>
        </w:rPr>
      </w:pPr>
      <w:r>
        <w:rPr>
          <w:sz w:val="22"/>
        </w:rPr>
        <w:t>She thinks it</w:t>
      </w:r>
      <w:r>
        <w:rPr>
          <w:i/>
          <w:sz w:val="22"/>
        </w:rPr>
        <w:t>’</w:t>
      </w:r>
      <w:r>
        <w:rPr>
          <w:sz w:val="22"/>
        </w:rPr>
        <w:t xml:space="preserve">s </w:t>
      </w:r>
      <w:r>
        <w:rPr>
          <w:i/>
          <w:sz w:val="22"/>
        </w:rPr>
        <w:t>“</w:t>
      </w:r>
      <w:r>
        <w:rPr>
          <w:sz w:val="22"/>
        </w:rPr>
        <w:t>the biggest gift for</w:t>
      </w:r>
      <w:r>
        <w:rPr>
          <w:spacing w:val="-7"/>
          <w:sz w:val="22"/>
        </w:rPr>
        <w:t xml:space="preserve"> </w:t>
      </w:r>
      <w:r>
        <w:rPr>
          <w:sz w:val="22"/>
        </w:rPr>
        <w:t>her</w:t>
      </w:r>
      <w:r>
        <w:rPr>
          <w:i/>
          <w:sz w:val="22"/>
        </w:rPr>
        <w:t>”</w:t>
      </w:r>
      <w:r>
        <w:rPr>
          <w:sz w:val="22"/>
        </w:rPr>
        <w:t>.</w:t>
      </w:r>
    </w:p>
    <w:p>
      <w:pPr>
        <w:pStyle w:val="ListParagraph"/>
        <w:numPr>
          <w:ilvl w:val="0"/>
          <w:numId w:val="9"/>
        </w:numPr>
        <w:tabs>
          <w:tab w:val="left" w:pos="498"/>
        </w:tabs>
        <w:spacing w:before="200" w:after="0" w:line="240" w:lineRule="auto"/>
        <w:ind w:left="497" w:right="0" w:hanging="377"/>
        <w:jc w:val="left"/>
        <w:rPr>
          <w:sz w:val="22"/>
        </w:rPr>
      </w:pPr>
      <w:r>
        <w:rPr>
          <w:sz w:val="22"/>
        </w:rPr>
        <w:t>It</w:t>
      </w:r>
      <w:r>
        <w:rPr>
          <w:i/>
          <w:sz w:val="22"/>
        </w:rPr>
        <w:t>’</w:t>
      </w:r>
      <w:r>
        <w:rPr>
          <w:sz w:val="22"/>
        </w:rPr>
        <w:t>s 12 by 20 square</w:t>
      </w:r>
      <w:r>
        <w:rPr>
          <w:spacing w:val="-4"/>
          <w:sz w:val="22"/>
        </w:rPr>
        <w:t xml:space="preserve"> </w:t>
      </w:r>
      <w:r>
        <w:rPr>
          <w:sz w:val="22"/>
        </w:rPr>
        <w:t>feet.</w:t>
      </w:r>
    </w:p>
    <w:p>
      <w:pPr>
        <w:pStyle w:val="ListParagraph"/>
        <w:numPr>
          <w:ilvl w:val="0"/>
          <w:numId w:val="9"/>
        </w:numPr>
        <w:tabs>
          <w:tab w:val="left" w:pos="498"/>
        </w:tabs>
        <w:spacing w:before="200" w:after="0" w:line="240" w:lineRule="auto"/>
        <w:ind w:left="497" w:right="0" w:hanging="377"/>
        <w:jc w:val="left"/>
        <w:rPr>
          <w:sz w:val="22"/>
        </w:rPr>
      </w:pPr>
      <w:r>
        <w:rPr>
          <w:sz w:val="22"/>
        </w:rPr>
        <w:t>People who are poor,live in a slum and have no bad habits can live</w:t>
      </w:r>
      <w:r>
        <w:rPr>
          <w:spacing w:val="-20"/>
          <w:sz w:val="22"/>
        </w:rPr>
        <w:t xml:space="preserve"> </w:t>
      </w:r>
      <w:r>
        <w:rPr>
          <w:sz w:val="22"/>
        </w:rPr>
        <w:t>there.</w:t>
      </w:r>
    </w:p>
    <w:p>
      <w:pPr>
        <w:pStyle w:val="ListParagraph"/>
        <w:numPr>
          <w:ilvl w:val="0"/>
          <w:numId w:val="9"/>
        </w:numPr>
        <w:tabs>
          <w:tab w:val="left" w:pos="498"/>
        </w:tabs>
        <w:spacing w:before="200" w:after="0" w:line="240" w:lineRule="auto"/>
        <w:ind w:left="497" w:right="0" w:hanging="377"/>
        <w:jc w:val="left"/>
        <w:rPr>
          <w:sz w:val="22"/>
        </w:rPr>
      </w:pPr>
      <w:r>
        <w:rPr>
          <w:sz w:val="22"/>
        </w:rPr>
        <w:t>looking forward</w:t>
      </w:r>
      <w:r>
        <w:rPr>
          <w:spacing w:val="-2"/>
          <w:sz w:val="22"/>
        </w:rPr>
        <w:t xml:space="preserve"> </w:t>
      </w:r>
      <w:r>
        <w:rPr>
          <w:sz w:val="22"/>
        </w:rPr>
        <w:t>,entering</w:t>
      </w:r>
    </w:p>
    <w:p>
      <w:pPr>
        <w:pStyle w:val="ListParagraph"/>
        <w:numPr>
          <w:ilvl w:val="0"/>
          <w:numId w:val="9"/>
        </w:numPr>
        <w:tabs>
          <w:tab w:val="left" w:pos="498"/>
        </w:tabs>
        <w:spacing w:before="200" w:after="0" w:line="240" w:lineRule="auto"/>
        <w:ind w:left="497" w:right="0" w:hanging="377"/>
        <w:jc w:val="left"/>
        <w:rPr>
          <w:sz w:val="22"/>
        </w:rPr>
      </w:pPr>
      <w:r>
        <w:rPr>
          <w:sz w:val="22"/>
        </w:rPr>
        <w:t>studying ,achieve</w:t>
      </w:r>
    </w:p>
    <w:p>
      <w:pPr>
        <w:pStyle w:val="ListParagraph"/>
        <w:numPr>
          <w:ilvl w:val="0"/>
          <w:numId w:val="9"/>
        </w:numPr>
        <w:tabs>
          <w:tab w:val="left" w:pos="498"/>
        </w:tabs>
        <w:spacing w:before="201" w:after="0" w:line="240" w:lineRule="auto"/>
        <w:ind w:left="497" w:right="0" w:hanging="377"/>
        <w:jc w:val="left"/>
        <w:rPr>
          <w:sz w:val="22"/>
        </w:rPr>
      </w:pPr>
      <w:r>
        <w:rPr>
          <w:sz w:val="22"/>
        </w:rPr>
        <w:t>keep ,touch</w:t>
      </w:r>
      <w:r>
        <w:rPr>
          <w:spacing w:val="-1"/>
          <w:sz w:val="22"/>
        </w:rPr>
        <w:t xml:space="preserve"> </w:t>
      </w:r>
      <w:r>
        <w:rPr>
          <w:sz w:val="22"/>
        </w:rPr>
        <w:t>with,graduate</w:t>
      </w:r>
    </w:p>
    <w:p>
      <w:pPr>
        <w:pStyle w:val="ListParagraph"/>
        <w:numPr>
          <w:ilvl w:val="0"/>
          <w:numId w:val="9"/>
        </w:numPr>
        <w:tabs>
          <w:tab w:val="left" w:pos="498"/>
        </w:tabs>
        <w:spacing w:before="200" w:after="0" w:line="240" w:lineRule="auto"/>
        <w:ind w:left="497" w:right="0" w:hanging="377"/>
        <w:jc w:val="left"/>
        <w:rPr>
          <w:sz w:val="22"/>
        </w:rPr>
      </w:pPr>
      <w:r>
        <w:rPr>
          <w:sz w:val="22"/>
        </w:rPr>
        <w:t>the life will be</w:t>
      </w:r>
      <w:r>
        <w:rPr>
          <w:spacing w:val="-5"/>
          <w:sz w:val="22"/>
        </w:rPr>
        <w:t xml:space="preserve"> </w:t>
      </w:r>
      <w:r>
        <w:rPr>
          <w:sz w:val="22"/>
        </w:rPr>
        <w:t>like</w:t>
      </w:r>
    </w:p>
    <w:p>
      <w:pPr>
        <w:pStyle w:val="ListParagraph"/>
        <w:numPr>
          <w:ilvl w:val="0"/>
          <w:numId w:val="9"/>
        </w:numPr>
        <w:tabs>
          <w:tab w:val="left" w:pos="498"/>
        </w:tabs>
        <w:spacing w:before="200" w:after="0" w:line="240" w:lineRule="auto"/>
        <w:ind w:left="497" w:right="0" w:hanging="377"/>
        <w:jc w:val="left"/>
        <w:rPr>
          <w:sz w:val="22"/>
        </w:rPr>
      </w:pPr>
      <w:r>
        <w:rPr>
          <w:sz w:val="22"/>
        </w:rPr>
        <w:t>is used more</w:t>
      </w:r>
      <w:r>
        <w:rPr>
          <w:spacing w:val="-1"/>
          <w:sz w:val="22"/>
        </w:rPr>
        <w:t xml:space="preserve"> </w:t>
      </w:r>
      <w:r>
        <w:rPr>
          <w:sz w:val="22"/>
        </w:rPr>
        <w:t>widely,less</w:t>
      </w:r>
    </w:p>
    <w:p>
      <w:pPr>
        <w:pStyle w:val="ListParagraph"/>
        <w:numPr>
          <w:ilvl w:val="0"/>
          <w:numId w:val="9"/>
        </w:numPr>
        <w:tabs>
          <w:tab w:val="left" w:pos="498"/>
        </w:tabs>
        <w:spacing w:before="200" w:after="0" w:line="240" w:lineRule="auto"/>
        <w:ind w:left="497" w:right="0" w:hanging="377"/>
        <w:jc w:val="left"/>
        <w:rPr>
          <w:sz w:val="22"/>
        </w:rPr>
      </w:pPr>
      <w:r>
        <w:rPr>
          <w:sz w:val="22"/>
        </w:rPr>
        <w:t>With,government,filled</w:t>
      </w:r>
      <w:r>
        <w:rPr>
          <w:spacing w:val="0"/>
          <w:sz w:val="22"/>
        </w:rPr>
        <w:t xml:space="preserve"> </w:t>
      </w:r>
      <w:r>
        <w:rPr>
          <w:sz w:val="22"/>
        </w:rPr>
        <w:t>,sadness</w:t>
      </w:r>
    </w:p>
    <w:p>
      <w:pPr>
        <w:pStyle w:val="ListParagraph"/>
        <w:numPr>
          <w:ilvl w:val="0"/>
          <w:numId w:val="9"/>
        </w:numPr>
        <w:tabs>
          <w:tab w:val="left" w:pos="498"/>
        </w:tabs>
        <w:spacing w:before="200" w:after="0" w:line="240" w:lineRule="auto"/>
        <w:ind w:left="497" w:right="0" w:hanging="377"/>
        <w:jc w:val="left"/>
        <w:rPr>
          <w:sz w:val="22"/>
        </w:rPr>
      </w:pPr>
      <w:r>
        <w:rPr>
          <w:sz w:val="22"/>
        </w:rPr>
        <w:t>choice, to eat</w:t>
      </w:r>
      <w:r>
        <w:rPr>
          <w:spacing w:val="-2"/>
          <w:sz w:val="22"/>
        </w:rPr>
        <w:t xml:space="preserve"> </w:t>
      </w:r>
      <w:r>
        <w:rPr>
          <w:sz w:val="22"/>
        </w:rPr>
        <w:t>healthily</w:t>
      </w:r>
    </w:p>
    <w:p>
      <w:pPr>
        <w:pStyle w:val="ListParagraph"/>
        <w:numPr>
          <w:ilvl w:val="0"/>
          <w:numId w:val="9"/>
        </w:numPr>
        <w:tabs>
          <w:tab w:val="left" w:pos="498"/>
        </w:tabs>
        <w:spacing w:before="200" w:after="0" w:line="240" w:lineRule="auto"/>
        <w:ind w:left="497" w:right="0" w:hanging="377"/>
        <w:jc w:val="left"/>
        <w:rPr>
          <w:sz w:val="22"/>
        </w:rPr>
      </w:pPr>
      <w:r>
        <w:rPr>
          <w:sz w:val="22"/>
        </w:rPr>
        <w:t>has been</w:t>
      </w:r>
      <w:r>
        <w:rPr>
          <w:spacing w:val="-2"/>
          <w:sz w:val="22"/>
        </w:rPr>
        <w:t xml:space="preserve"> </w:t>
      </w:r>
      <w:r>
        <w:rPr>
          <w:sz w:val="22"/>
        </w:rPr>
        <w:t>uesd</w:t>
      </w:r>
    </w:p>
    <w:p>
      <w:pPr>
        <w:pStyle w:val="ListParagraph"/>
        <w:numPr>
          <w:ilvl w:val="0"/>
          <w:numId w:val="9"/>
        </w:numPr>
        <w:tabs>
          <w:tab w:val="left" w:pos="498"/>
        </w:tabs>
        <w:spacing w:before="200" w:after="0" w:line="240" w:lineRule="auto"/>
        <w:ind w:left="497" w:right="0" w:hanging="377"/>
        <w:jc w:val="left"/>
        <w:rPr>
          <w:sz w:val="22"/>
        </w:rPr>
      </w:pPr>
      <w:r>
        <w:rPr>
          <w:sz w:val="22"/>
        </w:rPr>
        <w:t>whatever, to protect ,environment</w:t>
      </w:r>
    </w:p>
    <w:p>
      <w:pPr>
        <w:pStyle w:val="ListParagraph"/>
        <w:numPr>
          <w:ilvl w:val="0"/>
          <w:numId w:val="9"/>
        </w:numPr>
        <w:tabs>
          <w:tab w:val="left" w:pos="498"/>
        </w:tabs>
        <w:spacing w:before="201" w:after="0" w:line="240" w:lineRule="auto"/>
        <w:ind w:left="497" w:right="0" w:hanging="377"/>
        <w:jc w:val="left"/>
        <w:rPr>
          <w:sz w:val="22"/>
        </w:rPr>
      </w:pPr>
      <w:r>
        <w:rPr>
          <w:sz w:val="22"/>
        </w:rPr>
        <w:t>believe in,no matter what</w:t>
      </w:r>
      <w:r>
        <w:rPr>
          <w:spacing w:val="-6"/>
          <w:sz w:val="22"/>
        </w:rPr>
        <w:t xml:space="preserve"> </w:t>
      </w:r>
      <w:r>
        <w:rPr>
          <w:sz w:val="22"/>
        </w:rPr>
        <w:t>difficulties</w:t>
      </w:r>
    </w:p>
    <w:p>
      <w:pPr>
        <w:pStyle w:val="Heading1"/>
        <w:spacing w:before="70"/>
        <w:rPr>
          <w:rFonts w:ascii="宋体"/>
        </w:rPr>
      </w:pPr>
      <w:bookmarkStart w:id="0" w:name="_GoBack"/>
      <w:bookmarkEnd w:id="0"/>
      <w:r>
        <w:rPr>
          <w:rFonts w:ascii="宋体"/>
          <w:color w:val="333333"/>
          <w:w w:val="100"/>
        </w:rPr>
        <w:t xml:space="preserve"> </w:t>
      </w:r>
    </w:p>
    <w:sectPr>
      <w:pgSz w:w="11910" w:h="16840"/>
      <w:pgMar w:top="1360" w:right="1200" w:bottom="280" w:left="1580" w:header="720" w:footer="72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4019F"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5E306ED"/>
    <w:multiLevelType w:val="multilevel"/>
    <w:tmpl w:val="B5E306ED"/>
    <w:lvl w:ilvl="0">
      <w:start w:val="35"/>
      <w:numFmt w:val="decimal"/>
      <w:lvlText w:val="%1."/>
      <w:lvlJc w:val="left"/>
      <w:pPr>
        <w:ind w:left="537" w:hanging="317"/>
        <w:jc w:val="left"/>
      </w:pPr>
      <w:rPr>
        <w:rFonts w:ascii="Times New Roman" w:eastAsia="Times New Roman" w:hAnsi="Times New Roman" w:cs="Times New Roman" w:hint="default"/>
        <w:w w:val="100"/>
        <w:sz w:val="21"/>
        <w:szCs w:val="21"/>
        <w:lang w:val="zh-CN" w:eastAsia="zh-CN" w:bidi="zh-CN"/>
      </w:rPr>
    </w:lvl>
    <w:lvl w:ilvl="1">
      <w:start w:val="1"/>
      <w:numFmt w:val="upperLetter"/>
      <w:lvlText w:val="%2."/>
      <w:lvlJc w:val="left"/>
      <w:pPr>
        <w:ind w:left="793" w:hanging="259"/>
        <w:jc w:val="left"/>
      </w:pPr>
      <w:rPr>
        <w:rFonts w:ascii="Times New Roman" w:eastAsia="Times New Roman" w:hAnsi="Times New Roman" w:cs="Times New Roman" w:hint="default"/>
        <w:w w:val="100"/>
        <w:sz w:val="21"/>
        <w:szCs w:val="21"/>
        <w:lang w:val="zh-CN" w:eastAsia="zh-CN" w:bidi="zh-CN"/>
      </w:rPr>
    </w:lvl>
    <w:lvl w:ilvl="2">
      <w:start w:val="1"/>
      <w:numFmt w:val="upperLetter"/>
      <w:lvlText w:val="%3."/>
      <w:lvlJc w:val="left"/>
      <w:pPr>
        <w:ind w:left="220" w:hanging="269"/>
        <w:jc w:val="left"/>
      </w:pPr>
      <w:rPr>
        <w:rFonts w:ascii="Times New Roman" w:eastAsia="Times New Roman" w:hAnsi="Times New Roman" w:cs="Times New Roman" w:hint="default"/>
        <w:w w:val="100"/>
        <w:sz w:val="21"/>
        <w:szCs w:val="21"/>
        <w:lang w:val="zh-CN" w:eastAsia="zh-CN" w:bidi="zh-CN"/>
      </w:rPr>
    </w:lvl>
    <w:lvl w:ilvl="3">
      <w:start w:val="0"/>
      <w:numFmt w:val="bullet"/>
      <w:lvlText w:val="•"/>
      <w:lvlJc w:val="left"/>
      <w:pPr>
        <w:ind w:left="1700" w:hanging="269"/>
      </w:pPr>
      <w:rPr>
        <w:rFonts w:hint="default"/>
        <w:lang w:val="zh-CN" w:eastAsia="zh-CN" w:bidi="zh-CN"/>
      </w:rPr>
    </w:lvl>
    <w:lvl w:ilvl="4">
      <w:start w:val="0"/>
      <w:numFmt w:val="bullet"/>
      <w:lvlText w:val="•"/>
      <w:lvlJc w:val="left"/>
      <w:pPr>
        <w:ind w:left="1800" w:hanging="269"/>
      </w:pPr>
      <w:rPr>
        <w:rFonts w:hint="default"/>
        <w:lang w:val="zh-CN" w:eastAsia="zh-CN" w:bidi="zh-CN"/>
      </w:rPr>
    </w:lvl>
    <w:lvl w:ilvl="5">
      <w:start w:val="0"/>
      <w:numFmt w:val="bullet"/>
      <w:lvlText w:val="•"/>
      <w:lvlJc w:val="left"/>
      <w:pPr>
        <w:ind w:left="3021" w:hanging="269"/>
      </w:pPr>
      <w:rPr>
        <w:rFonts w:hint="default"/>
        <w:lang w:val="zh-CN" w:eastAsia="zh-CN" w:bidi="zh-CN"/>
      </w:rPr>
    </w:lvl>
    <w:lvl w:ilvl="6">
      <w:start w:val="0"/>
      <w:numFmt w:val="bullet"/>
      <w:lvlText w:val="•"/>
      <w:lvlJc w:val="left"/>
      <w:pPr>
        <w:ind w:left="4242" w:hanging="269"/>
      </w:pPr>
      <w:rPr>
        <w:rFonts w:hint="default"/>
        <w:lang w:val="zh-CN" w:eastAsia="zh-CN" w:bidi="zh-CN"/>
      </w:rPr>
    </w:lvl>
    <w:lvl w:ilvl="7">
      <w:start w:val="0"/>
      <w:numFmt w:val="bullet"/>
      <w:lvlText w:val="•"/>
      <w:lvlJc w:val="left"/>
      <w:pPr>
        <w:ind w:left="5463" w:hanging="269"/>
      </w:pPr>
      <w:rPr>
        <w:rFonts w:hint="default"/>
        <w:lang w:val="zh-CN" w:eastAsia="zh-CN" w:bidi="zh-CN"/>
      </w:rPr>
    </w:lvl>
    <w:lvl w:ilvl="8">
      <w:start w:val="0"/>
      <w:numFmt w:val="bullet"/>
      <w:lvlText w:val="•"/>
      <w:lvlJc w:val="left"/>
      <w:pPr>
        <w:ind w:left="6684" w:hanging="269"/>
      </w:pPr>
      <w:rPr>
        <w:rFonts w:hint="default"/>
        <w:lang w:val="zh-CN" w:eastAsia="zh-CN" w:bidi="zh-CN"/>
      </w:rPr>
    </w:lvl>
  </w:abstractNum>
  <w:abstractNum w:abstractNumId="1">
    <w:nsid w:val="BF205925"/>
    <w:multiLevelType w:val="multilevel"/>
    <w:tmpl w:val="BF205925"/>
    <w:lvl w:ilvl="0">
      <w:start w:val="26"/>
      <w:numFmt w:val="decimal"/>
      <w:lvlText w:val="%1."/>
      <w:lvlJc w:val="left"/>
      <w:pPr>
        <w:ind w:left="431" w:hanging="312"/>
        <w:jc w:val="left"/>
      </w:pPr>
      <w:rPr>
        <w:rFonts w:ascii="Times New Roman" w:eastAsia="Times New Roman" w:hAnsi="Times New Roman" w:cs="Times New Roman" w:hint="default"/>
        <w:w w:val="100"/>
        <w:sz w:val="21"/>
        <w:szCs w:val="21"/>
        <w:lang w:val="zh-CN" w:eastAsia="zh-CN" w:bidi="zh-CN"/>
      </w:rPr>
    </w:lvl>
    <w:lvl w:ilvl="1">
      <w:start w:val="1"/>
      <w:numFmt w:val="upperLetter"/>
      <w:lvlText w:val="%2."/>
      <w:lvlJc w:val="left"/>
      <w:pPr>
        <w:ind w:left="788" w:hanging="255"/>
        <w:jc w:val="left"/>
      </w:pPr>
      <w:rPr>
        <w:rFonts w:ascii="Times New Roman" w:eastAsia="Times New Roman" w:hAnsi="Times New Roman" w:cs="Times New Roman" w:hint="default"/>
        <w:w w:val="100"/>
        <w:sz w:val="21"/>
        <w:szCs w:val="21"/>
        <w:lang w:val="zh-CN" w:eastAsia="zh-CN" w:bidi="zh-CN"/>
      </w:rPr>
    </w:lvl>
    <w:lvl w:ilvl="2">
      <w:start w:val="0"/>
      <w:numFmt w:val="bullet"/>
      <w:lvlText w:val="•"/>
      <w:lvlJc w:val="left"/>
      <w:pPr>
        <w:ind w:left="680" w:hanging="255"/>
      </w:pPr>
      <w:rPr>
        <w:rFonts w:hint="default"/>
        <w:lang w:val="zh-CN" w:eastAsia="zh-CN" w:bidi="zh-CN"/>
      </w:rPr>
    </w:lvl>
    <w:lvl w:ilvl="3">
      <w:start w:val="0"/>
      <w:numFmt w:val="bullet"/>
      <w:lvlText w:val="•"/>
      <w:lvlJc w:val="left"/>
      <w:pPr>
        <w:ind w:left="780" w:hanging="255"/>
      </w:pPr>
      <w:rPr>
        <w:rFonts w:hint="default"/>
        <w:lang w:val="zh-CN" w:eastAsia="zh-CN" w:bidi="zh-CN"/>
      </w:rPr>
    </w:lvl>
    <w:lvl w:ilvl="4">
      <w:start w:val="0"/>
      <w:numFmt w:val="bullet"/>
      <w:lvlText w:val="•"/>
      <w:lvlJc w:val="left"/>
      <w:pPr>
        <w:ind w:left="800" w:hanging="255"/>
      </w:pPr>
      <w:rPr>
        <w:rFonts w:hint="default"/>
        <w:lang w:val="zh-CN" w:eastAsia="zh-CN" w:bidi="zh-CN"/>
      </w:rPr>
    </w:lvl>
    <w:lvl w:ilvl="5">
      <w:start w:val="0"/>
      <w:numFmt w:val="bullet"/>
      <w:lvlText w:val="•"/>
      <w:lvlJc w:val="left"/>
      <w:pPr>
        <w:ind w:left="2187" w:hanging="255"/>
      </w:pPr>
      <w:rPr>
        <w:rFonts w:hint="default"/>
        <w:lang w:val="zh-CN" w:eastAsia="zh-CN" w:bidi="zh-CN"/>
      </w:rPr>
    </w:lvl>
    <w:lvl w:ilvl="6">
      <w:start w:val="0"/>
      <w:numFmt w:val="bullet"/>
      <w:lvlText w:val="•"/>
      <w:lvlJc w:val="left"/>
      <w:pPr>
        <w:ind w:left="3575" w:hanging="255"/>
      </w:pPr>
      <w:rPr>
        <w:rFonts w:hint="default"/>
        <w:lang w:val="zh-CN" w:eastAsia="zh-CN" w:bidi="zh-CN"/>
      </w:rPr>
    </w:lvl>
    <w:lvl w:ilvl="7">
      <w:start w:val="0"/>
      <w:numFmt w:val="bullet"/>
      <w:lvlText w:val="•"/>
      <w:lvlJc w:val="left"/>
      <w:pPr>
        <w:ind w:left="4963" w:hanging="255"/>
      </w:pPr>
      <w:rPr>
        <w:rFonts w:hint="default"/>
        <w:lang w:val="zh-CN" w:eastAsia="zh-CN" w:bidi="zh-CN"/>
      </w:rPr>
    </w:lvl>
    <w:lvl w:ilvl="8">
      <w:start w:val="0"/>
      <w:numFmt w:val="bullet"/>
      <w:lvlText w:val="•"/>
      <w:lvlJc w:val="left"/>
      <w:pPr>
        <w:ind w:left="6350" w:hanging="255"/>
      </w:pPr>
      <w:rPr>
        <w:rFonts w:hint="default"/>
        <w:lang w:val="zh-CN" w:eastAsia="zh-CN" w:bidi="zh-CN"/>
      </w:rPr>
    </w:lvl>
  </w:abstractNum>
  <w:abstractNum w:abstractNumId="2">
    <w:nsid w:val="CF092B84"/>
    <w:multiLevelType w:val="multilevel"/>
    <w:tmpl w:val="CF092B84"/>
    <w:lvl w:ilvl="0">
      <w:start w:val="7"/>
      <w:numFmt w:val="decimal"/>
      <w:lvlText w:val="%1."/>
      <w:lvlJc w:val="left"/>
      <w:pPr>
        <w:ind w:left="494" w:hanging="213"/>
        <w:jc w:val="left"/>
      </w:pPr>
      <w:rPr>
        <w:rFonts w:ascii="Times New Roman" w:eastAsia="Times New Roman" w:hAnsi="Times New Roman" w:cs="Times New Roman" w:hint="default"/>
        <w:spacing w:val="-1"/>
        <w:w w:val="100"/>
        <w:sz w:val="19"/>
        <w:szCs w:val="19"/>
        <w:lang w:val="zh-CN" w:eastAsia="zh-CN" w:bidi="zh-CN"/>
      </w:rPr>
    </w:lvl>
    <w:lvl w:ilvl="1">
      <w:start w:val="0"/>
      <w:numFmt w:val="bullet"/>
      <w:lvlText w:val="•"/>
      <w:lvlJc w:val="left"/>
      <w:pPr>
        <w:ind w:left="1362" w:hanging="213"/>
      </w:pPr>
      <w:rPr>
        <w:rFonts w:hint="default"/>
        <w:lang w:val="zh-CN" w:eastAsia="zh-CN" w:bidi="zh-CN"/>
      </w:rPr>
    </w:lvl>
    <w:lvl w:ilvl="2">
      <w:start w:val="0"/>
      <w:numFmt w:val="bullet"/>
      <w:lvlText w:val="•"/>
      <w:lvlJc w:val="left"/>
      <w:pPr>
        <w:ind w:left="2225" w:hanging="213"/>
      </w:pPr>
      <w:rPr>
        <w:rFonts w:hint="default"/>
        <w:lang w:val="zh-CN" w:eastAsia="zh-CN" w:bidi="zh-CN"/>
      </w:rPr>
    </w:lvl>
    <w:lvl w:ilvl="3">
      <w:start w:val="0"/>
      <w:numFmt w:val="bullet"/>
      <w:lvlText w:val="•"/>
      <w:lvlJc w:val="left"/>
      <w:pPr>
        <w:ind w:left="3087" w:hanging="213"/>
      </w:pPr>
      <w:rPr>
        <w:rFonts w:hint="default"/>
        <w:lang w:val="zh-CN" w:eastAsia="zh-CN" w:bidi="zh-CN"/>
      </w:rPr>
    </w:lvl>
    <w:lvl w:ilvl="4">
      <w:start w:val="0"/>
      <w:numFmt w:val="bullet"/>
      <w:lvlText w:val="•"/>
      <w:lvlJc w:val="left"/>
      <w:pPr>
        <w:ind w:left="3950" w:hanging="213"/>
      </w:pPr>
      <w:rPr>
        <w:rFonts w:hint="default"/>
        <w:lang w:val="zh-CN" w:eastAsia="zh-CN" w:bidi="zh-CN"/>
      </w:rPr>
    </w:lvl>
    <w:lvl w:ilvl="5">
      <w:start w:val="0"/>
      <w:numFmt w:val="bullet"/>
      <w:lvlText w:val="•"/>
      <w:lvlJc w:val="left"/>
      <w:pPr>
        <w:ind w:left="4813" w:hanging="213"/>
      </w:pPr>
      <w:rPr>
        <w:rFonts w:hint="default"/>
        <w:lang w:val="zh-CN" w:eastAsia="zh-CN" w:bidi="zh-CN"/>
      </w:rPr>
    </w:lvl>
    <w:lvl w:ilvl="6">
      <w:start w:val="0"/>
      <w:numFmt w:val="bullet"/>
      <w:lvlText w:val="•"/>
      <w:lvlJc w:val="left"/>
      <w:pPr>
        <w:ind w:left="5675" w:hanging="213"/>
      </w:pPr>
      <w:rPr>
        <w:rFonts w:hint="default"/>
        <w:lang w:val="zh-CN" w:eastAsia="zh-CN" w:bidi="zh-CN"/>
      </w:rPr>
    </w:lvl>
    <w:lvl w:ilvl="7">
      <w:start w:val="0"/>
      <w:numFmt w:val="bullet"/>
      <w:lvlText w:val="•"/>
      <w:lvlJc w:val="left"/>
      <w:pPr>
        <w:ind w:left="6538" w:hanging="213"/>
      </w:pPr>
      <w:rPr>
        <w:rFonts w:hint="default"/>
        <w:lang w:val="zh-CN" w:eastAsia="zh-CN" w:bidi="zh-CN"/>
      </w:rPr>
    </w:lvl>
    <w:lvl w:ilvl="8">
      <w:start w:val="0"/>
      <w:numFmt w:val="bullet"/>
      <w:lvlText w:val="•"/>
      <w:lvlJc w:val="left"/>
      <w:pPr>
        <w:ind w:left="7401" w:hanging="213"/>
      </w:pPr>
      <w:rPr>
        <w:rFonts w:hint="default"/>
        <w:lang w:val="zh-CN" w:eastAsia="zh-CN" w:bidi="zh-CN"/>
      </w:rPr>
    </w:lvl>
  </w:abstractNum>
  <w:abstractNum w:abstractNumId="3">
    <w:nsid w:val="0053208E"/>
    <w:multiLevelType w:val="multilevel"/>
    <w:tmpl w:val="0053208E"/>
    <w:lvl w:ilvl="0">
      <w:start w:val="1"/>
      <w:numFmt w:val="upperRoman"/>
      <w:lvlText w:val="%1."/>
      <w:lvlJc w:val="left"/>
      <w:pPr>
        <w:ind w:left="407" w:hanging="188"/>
        <w:jc w:val="left"/>
      </w:pPr>
      <w:rPr>
        <w:rFonts w:ascii="Times New Roman" w:eastAsia="Times New Roman" w:hAnsi="Times New Roman" w:cs="Times New Roman" w:hint="default"/>
        <w:b/>
        <w:bCs/>
        <w:w w:val="100"/>
        <w:sz w:val="21"/>
        <w:szCs w:val="21"/>
        <w:lang w:val="zh-CN" w:eastAsia="zh-CN" w:bidi="zh-CN"/>
      </w:rPr>
    </w:lvl>
    <w:lvl w:ilvl="1">
      <w:start w:val="1"/>
      <w:numFmt w:val="decimal"/>
      <w:lvlText w:val="%2."/>
      <w:lvlJc w:val="left"/>
      <w:pPr>
        <w:ind w:left="432" w:hanging="213"/>
        <w:jc w:val="left"/>
      </w:pPr>
      <w:rPr>
        <w:rFonts w:ascii="Times New Roman" w:eastAsia="Times New Roman" w:hAnsi="Times New Roman" w:cs="Times New Roman" w:hint="default"/>
        <w:spacing w:val="-1"/>
        <w:w w:val="100"/>
        <w:sz w:val="19"/>
        <w:szCs w:val="19"/>
        <w:lang w:val="zh-CN" w:eastAsia="zh-CN" w:bidi="zh-CN"/>
      </w:rPr>
    </w:lvl>
    <w:lvl w:ilvl="2">
      <w:start w:val="0"/>
      <w:numFmt w:val="bullet"/>
      <w:lvlText w:val="•"/>
      <w:lvlJc w:val="left"/>
      <w:pPr>
        <w:ind w:left="1405" w:hanging="213"/>
      </w:pPr>
      <w:rPr>
        <w:rFonts w:hint="default"/>
        <w:lang w:val="zh-CN" w:eastAsia="zh-CN" w:bidi="zh-CN"/>
      </w:rPr>
    </w:lvl>
    <w:lvl w:ilvl="3">
      <w:start w:val="0"/>
      <w:numFmt w:val="bullet"/>
      <w:lvlText w:val="•"/>
      <w:lvlJc w:val="left"/>
      <w:pPr>
        <w:ind w:left="2370" w:hanging="213"/>
      </w:pPr>
      <w:rPr>
        <w:rFonts w:hint="default"/>
        <w:lang w:val="zh-CN" w:eastAsia="zh-CN" w:bidi="zh-CN"/>
      </w:rPr>
    </w:lvl>
    <w:lvl w:ilvl="4">
      <w:start w:val="0"/>
      <w:numFmt w:val="bullet"/>
      <w:lvlText w:val="•"/>
      <w:lvlJc w:val="left"/>
      <w:pPr>
        <w:ind w:left="3335" w:hanging="213"/>
      </w:pPr>
      <w:rPr>
        <w:rFonts w:hint="default"/>
        <w:lang w:val="zh-CN" w:eastAsia="zh-CN" w:bidi="zh-CN"/>
      </w:rPr>
    </w:lvl>
    <w:lvl w:ilvl="5">
      <w:start w:val="0"/>
      <w:numFmt w:val="bullet"/>
      <w:lvlText w:val="•"/>
      <w:lvlJc w:val="left"/>
      <w:pPr>
        <w:ind w:left="4300" w:hanging="213"/>
      </w:pPr>
      <w:rPr>
        <w:rFonts w:hint="default"/>
        <w:lang w:val="zh-CN" w:eastAsia="zh-CN" w:bidi="zh-CN"/>
      </w:rPr>
    </w:lvl>
    <w:lvl w:ilvl="6">
      <w:start w:val="0"/>
      <w:numFmt w:val="bullet"/>
      <w:lvlText w:val="•"/>
      <w:lvlJc w:val="left"/>
      <w:pPr>
        <w:ind w:left="5265" w:hanging="213"/>
      </w:pPr>
      <w:rPr>
        <w:rFonts w:hint="default"/>
        <w:lang w:val="zh-CN" w:eastAsia="zh-CN" w:bidi="zh-CN"/>
      </w:rPr>
    </w:lvl>
    <w:lvl w:ilvl="7">
      <w:start w:val="0"/>
      <w:numFmt w:val="bullet"/>
      <w:lvlText w:val="•"/>
      <w:lvlJc w:val="left"/>
      <w:pPr>
        <w:ind w:left="6230" w:hanging="213"/>
      </w:pPr>
      <w:rPr>
        <w:rFonts w:hint="default"/>
        <w:lang w:val="zh-CN" w:eastAsia="zh-CN" w:bidi="zh-CN"/>
      </w:rPr>
    </w:lvl>
    <w:lvl w:ilvl="8">
      <w:start w:val="0"/>
      <w:numFmt w:val="bullet"/>
      <w:lvlText w:val="•"/>
      <w:lvlJc w:val="left"/>
      <w:pPr>
        <w:ind w:left="7196" w:hanging="213"/>
      </w:pPr>
      <w:rPr>
        <w:rFonts w:hint="default"/>
        <w:lang w:val="zh-CN" w:eastAsia="zh-CN" w:bidi="zh-CN"/>
      </w:rPr>
    </w:lvl>
  </w:abstractNum>
  <w:abstractNum w:abstractNumId="4">
    <w:nsid w:val="0248C179"/>
    <w:multiLevelType w:val="multilevel"/>
    <w:tmpl w:val="0248C179"/>
    <w:lvl w:ilvl="0">
      <w:start w:val="62"/>
      <w:numFmt w:val="decimal"/>
      <w:lvlText w:val="%1."/>
      <w:lvlJc w:val="left"/>
      <w:pPr>
        <w:ind w:left="497" w:hanging="377"/>
        <w:jc w:val="left"/>
      </w:pPr>
      <w:rPr>
        <w:rFonts w:ascii="Tahoma" w:eastAsia="Tahoma" w:hAnsi="Tahoma" w:cs="Tahoma" w:hint="default"/>
        <w:spacing w:val="-2"/>
        <w:w w:val="100"/>
        <w:sz w:val="22"/>
        <w:szCs w:val="22"/>
        <w:lang w:val="zh-CN" w:eastAsia="zh-CN" w:bidi="zh-CN"/>
      </w:rPr>
    </w:lvl>
    <w:lvl w:ilvl="1">
      <w:start w:val="0"/>
      <w:numFmt w:val="bullet"/>
      <w:lvlText w:val="•"/>
      <w:lvlJc w:val="left"/>
      <w:pPr>
        <w:ind w:left="1304" w:hanging="377"/>
      </w:pPr>
      <w:rPr>
        <w:rFonts w:hint="default"/>
        <w:lang w:val="zh-CN" w:eastAsia="zh-CN" w:bidi="zh-CN"/>
      </w:rPr>
    </w:lvl>
    <w:lvl w:ilvl="2">
      <w:start w:val="0"/>
      <w:numFmt w:val="bullet"/>
      <w:lvlText w:val="•"/>
      <w:lvlJc w:val="left"/>
      <w:pPr>
        <w:ind w:left="2109" w:hanging="377"/>
      </w:pPr>
      <w:rPr>
        <w:rFonts w:hint="default"/>
        <w:lang w:val="zh-CN" w:eastAsia="zh-CN" w:bidi="zh-CN"/>
      </w:rPr>
    </w:lvl>
    <w:lvl w:ilvl="3">
      <w:start w:val="0"/>
      <w:numFmt w:val="bullet"/>
      <w:lvlText w:val="•"/>
      <w:lvlJc w:val="left"/>
      <w:pPr>
        <w:ind w:left="2913" w:hanging="377"/>
      </w:pPr>
      <w:rPr>
        <w:rFonts w:hint="default"/>
        <w:lang w:val="zh-CN" w:eastAsia="zh-CN" w:bidi="zh-CN"/>
      </w:rPr>
    </w:lvl>
    <w:lvl w:ilvl="4">
      <w:start w:val="0"/>
      <w:numFmt w:val="bullet"/>
      <w:lvlText w:val="•"/>
      <w:lvlJc w:val="left"/>
      <w:pPr>
        <w:ind w:left="3718" w:hanging="377"/>
      </w:pPr>
      <w:rPr>
        <w:rFonts w:hint="default"/>
        <w:lang w:val="zh-CN" w:eastAsia="zh-CN" w:bidi="zh-CN"/>
      </w:rPr>
    </w:lvl>
    <w:lvl w:ilvl="5">
      <w:start w:val="0"/>
      <w:numFmt w:val="bullet"/>
      <w:lvlText w:val="•"/>
      <w:lvlJc w:val="left"/>
      <w:pPr>
        <w:ind w:left="4523" w:hanging="377"/>
      </w:pPr>
      <w:rPr>
        <w:rFonts w:hint="default"/>
        <w:lang w:val="zh-CN" w:eastAsia="zh-CN" w:bidi="zh-CN"/>
      </w:rPr>
    </w:lvl>
    <w:lvl w:ilvl="6">
      <w:start w:val="0"/>
      <w:numFmt w:val="bullet"/>
      <w:lvlText w:val="•"/>
      <w:lvlJc w:val="left"/>
      <w:pPr>
        <w:ind w:left="5327" w:hanging="377"/>
      </w:pPr>
      <w:rPr>
        <w:rFonts w:hint="default"/>
        <w:lang w:val="zh-CN" w:eastAsia="zh-CN" w:bidi="zh-CN"/>
      </w:rPr>
    </w:lvl>
    <w:lvl w:ilvl="7">
      <w:start w:val="0"/>
      <w:numFmt w:val="bullet"/>
      <w:lvlText w:val="•"/>
      <w:lvlJc w:val="left"/>
      <w:pPr>
        <w:ind w:left="6132" w:hanging="377"/>
      </w:pPr>
      <w:rPr>
        <w:rFonts w:hint="default"/>
        <w:lang w:val="zh-CN" w:eastAsia="zh-CN" w:bidi="zh-CN"/>
      </w:rPr>
    </w:lvl>
    <w:lvl w:ilvl="8">
      <w:start w:val="0"/>
      <w:numFmt w:val="bullet"/>
      <w:lvlText w:val="•"/>
      <w:lvlJc w:val="left"/>
      <w:pPr>
        <w:ind w:left="6937" w:hanging="377"/>
      </w:pPr>
      <w:rPr>
        <w:rFonts w:hint="default"/>
        <w:lang w:val="zh-CN" w:eastAsia="zh-CN" w:bidi="zh-CN"/>
      </w:rPr>
    </w:lvl>
  </w:abstractNum>
  <w:abstractNum w:abstractNumId="5">
    <w:nsid w:val="03D62ECE"/>
    <w:multiLevelType w:val="multilevel"/>
    <w:tmpl w:val="03D62ECE"/>
    <w:lvl w:ilvl="0">
      <w:start w:val="1"/>
      <w:numFmt w:val="upperLetter"/>
      <w:lvlText w:val="%1."/>
      <w:lvlJc w:val="left"/>
      <w:pPr>
        <w:ind w:left="897" w:hanging="257"/>
        <w:jc w:val="left"/>
      </w:pPr>
      <w:rPr>
        <w:rFonts w:ascii="Times New Roman" w:eastAsia="Times New Roman" w:hAnsi="Times New Roman" w:cs="Times New Roman" w:hint="default"/>
        <w:w w:val="100"/>
        <w:sz w:val="21"/>
        <w:szCs w:val="21"/>
        <w:lang w:val="zh-CN" w:eastAsia="zh-CN" w:bidi="zh-CN"/>
      </w:rPr>
    </w:lvl>
    <w:lvl w:ilvl="1">
      <w:start w:val="0"/>
      <w:numFmt w:val="bullet"/>
      <w:lvlText w:val="•"/>
      <w:lvlJc w:val="left"/>
      <w:pPr>
        <w:ind w:left="1722" w:hanging="257"/>
      </w:pPr>
      <w:rPr>
        <w:rFonts w:hint="default"/>
        <w:lang w:val="zh-CN" w:eastAsia="zh-CN" w:bidi="zh-CN"/>
      </w:rPr>
    </w:lvl>
    <w:lvl w:ilvl="2">
      <w:start w:val="0"/>
      <w:numFmt w:val="bullet"/>
      <w:lvlText w:val="•"/>
      <w:lvlJc w:val="left"/>
      <w:pPr>
        <w:ind w:left="2545" w:hanging="257"/>
      </w:pPr>
      <w:rPr>
        <w:rFonts w:hint="default"/>
        <w:lang w:val="zh-CN" w:eastAsia="zh-CN" w:bidi="zh-CN"/>
      </w:rPr>
    </w:lvl>
    <w:lvl w:ilvl="3">
      <w:start w:val="0"/>
      <w:numFmt w:val="bullet"/>
      <w:lvlText w:val="•"/>
      <w:lvlJc w:val="left"/>
      <w:pPr>
        <w:ind w:left="3367" w:hanging="257"/>
      </w:pPr>
      <w:rPr>
        <w:rFonts w:hint="default"/>
        <w:lang w:val="zh-CN" w:eastAsia="zh-CN" w:bidi="zh-CN"/>
      </w:rPr>
    </w:lvl>
    <w:lvl w:ilvl="4">
      <w:start w:val="0"/>
      <w:numFmt w:val="bullet"/>
      <w:lvlText w:val="•"/>
      <w:lvlJc w:val="left"/>
      <w:pPr>
        <w:ind w:left="4190" w:hanging="257"/>
      </w:pPr>
      <w:rPr>
        <w:rFonts w:hint="default"/>
        <w:lang w:val="zh-CN" w:eastAsia="zh-CN" w:bidi="zh-CN"/>
      </w:rPr>
    </w:lvl>
    <w:lvl w:ilvl="5">
      <w:start w:val="0"/>
      <w:numFmt w:val="bullet"/>
      <w:lvlText w:val="•"/>
      <w:lvlJc w:val="left"/>
      <w:pPr>
        <w:ind w:left="5013" w:hanging="257"/>
      </w:pPr>
      <w:rPr>
        <w:rFonts w:hint="default"/>
        <w:lang w:val="zh-CN" w:eastAsia="zh-CN" w:bidi="zh-CN"/>
      </w:rPr>
    </w:lvl>
    <w:lvl w:ilvl="6">
      <w:start w:val="0"/>
      <w:numFmt w:val="bullet"/>
      <w:lvlText w:val="•"/>
      <w:lvlJc w:val="left"/>
      <w:pPr>
        <w:ind w:left="5835" w:hanging="257"/>
      </w:pPr>
      <w:rPr>
        <w:rFonts w:hint="default"/>
        <w:lang w:val="zh-CN" w:eastAsia="zh-CN" w:bidi="zh-CN"/>
      </w:rPr>
    </w:lvl>
    <w:lvl w:ilvl="7">
      <w:start w:val="0"/>
      <w:numFmt w:val="bullet"/>
      <w:lvlText w:val="•"/>
      <w:lvlJc w:val="left"/>
      <w:pPr>
        <w:ind w:left="6658" w:hanging="257"/>
      </w:pPr>
      <w:rPr>
        <w:rFonts w:hint="default"/>
        <w:lang w:val="zh-CN" w:eastAsia="zh-CN" w:bidi="zh-CN"/>
      </w:rPr>
    </w:lvl>
    <w:lvl w:ilvl="8">
      <w:start w:val="0"/>
      <w:numFmt w:val="bullet"/>
      <w:lvlText w:val="•"/>
      <w:lvlJc w:val="left"/>
      <w:pPr>
        <w:ind w:left="7481" w:hanging="257"/>
      </w:pPr>
      <w:rPr>
        <w:rFonts w:hint="default"/>
        <w:lang w:val="zh-CN" w:eastAsia="zh-CN" w:bidi="zh-CN"/>
      </w:rPr>
    </w:lvl>
  </w:abstractNum>
  <w:abstractNum w:abstractNumId="6">
    <w:nsid w:val="25B654F3"/>
    <w:multiLevelType w:val="multilevel"/>
    <w:tmpl w:val="25B654F3"/>
    <w:lvl w:ilvl="0">
      <w:start w:val="61"/>
      <w:numFmt w:val="decimal"/>
      <w:lvlText w:val="%1."/>
      <w:lvlJc w:val="left"/>
      <w:pPr>
        <w:ind w:left="551" w:hanging="332"/>
        <w:jc w:val="left"/>
      </w:pPr>
      <w:rPr>
        <w:rFonts w:ascii="Times New Roman" w:eastAsia="Times New Roman" w:hAnsi="Times New Roman" w:cs="Times New Roman" w:hint="default"/>
        <w:w w:val="100"/>
        <w:sz w:val="22"/>
        <w:szCs w:val="22"/>
        <w:lang w:val="zh-CN" w:eastAsia="zh-CN" w:bidi="zh-CN"/>
      </w:rPr>
    </w:lvl>
    <w:lvl w:ilvl="1">
      <w:start w:val="0"/>
      <w:numFmt w:val="bullet"/>
      <w:lvlText w:val="•"/>
      <w:lvlJc w:val="left"/>
      <w:pPr>
        <w:ind w:left="1416" w:hanging="332"/>
      </w:pPr>
      <w:rPr>
        <w:rFonts w:hint="default"/>
        <w:lang w:val="zh-CN" w:eastAsia="zh-CN" w:bidi="zh-CN"/>
      </w:rPr>
    </w:lvl>
    <w:lvl w:ilvl="2">
      <w:start w:val="0"/>
      <w:numFmt w:val="bullet"/>
      <w:lvlText w:val="•"/>
      <w:lvlJc w:val="left"/>
      <w:pPr>
        <w:ind w:left="2273" w:hanging="332"/>
      </w:pPr>
      <w:rPr>
        <w:rFonts w:hint="default"/>
        <w:lang w:val="zh-CN" w:eastAsia="zh-CN" w:bidi="zh-CN"/>
      </w:rPr>
    </w:lvl>
    <w:lvl w:ilvl="3">
      <w:start w:val="0"/>
      <w:numFmt w:val="bullet"/>
      <w:lvlText w:val="•"/>
      <w:lvlJc w:val="left"/>
      <w:pPr>
        <w:ind w:left="3129" w:hanging="332"/>
      </w:pPr>
      <w:rPr>
        <w:rFonts w:hint="default"/>
        <w:lang w:val="zh-CN" w:eastAsia="zh-CN" w:bidi="zh-CN"/>
      </w:rPr>
    </w:lvl>
    <w:lvl w:ilvl="4">
      <w:start w:val="0"/>
      <w:numFmt w:val="bullet"/>
      <w:lvlText w:val="•"/>
      <w:lvlJc w:val="left"/>
      <w:pPr>
        <w:ind w:left="3986" w:hanging="332"/>
      </w:pPr>
      <w:rPr>
        <w:rFonts w:hint="default"/>
        <w:lang w:val="zh-CN" w:eastAsia="zh-CN" w:bidi="zh-CN"/>
      </w:rPr>
    </w:lvl>
    <w:lvl w:ilvl="5">
      <w:start w:val="0"/>
      <w:numFmt w:val="bullet"/>
      <w:lvlText w:val="•"/>
      <w:lvlJc w:val="left"/>
      <w:pPr>
        <w:ind w:left="4843" w:hanging="332"/>
      </w:pPr>
      <w:rPr>
        <w:rFonts w:hint="default"/>
        <w:lang w:val="zh-CN" w:eastAsia="zh-CN" w:bidi="zh-CN"/>
      </w:rPr>
    </w:lvl>
    <w:lvl w:ilvl="6">
      <w:start w:val="0"/>
      <w:numFmt w:val="bullet"/>
      <w:lvlText w:val="•"/>
      <w:lvlJc w:val="left"/>
      <w:pPr>
        <w:ind w:left="5699" w:hanging="332"/>
      </w:pPr>
      <w:rPr>
        <w:rFonts w:hint="default"/>
        <w:lang w:val="zh-CN" w:eastAsia="zh-CN" w:bidi="zh-CN"/>
      </w:rPr>
    </w:lvl>
    <w:lvl w:ilvl="7">
      <w:start w:val="0"/>
      <w:numFmt w:val="bullet"/>
      <w:lvlText w:val="•"/>
      <w:lvlJc w:val="left"/>
      <w:pPr>
        <w:ind w:left="6556" w:hanging="332"/>
      </w:pPr>
      <w:rPr>
        <w:rFonts w:hint="default"/>
        <w:lang w:val="zh-CN" w:eastAsia="zh-CN" w:bidi="zh-CN"/>
      </w:rPr>
    </w:lvl>
    <w:lvl w:ilvl="8">
      <w:start w:val="0"/>
      <w:numFmt w:val="bullet"/>
      <w:lvlText w:val="•"/>
      <w:lvlJc w:val="left"/>
      <w:pPr>
        <w:ind w:left="7413" w:hanging="332"/>
      </w:pPr>
      <w:rPr>
        <w:rFonts w:hint="default"/>
        <w:lang w:val="zh-CN" w:eastAsia="zh-CN" w:bidi="zh-CN"/>
      </w:rPr>
    </w:lvl>
  </w:abstractNum>
  <w:abstractNum w:abstractNumId="7">
    <w:nsid w:val="59ADCABA"/>
    <w:multiLevelType w:val="multilevel"/>
    <w:tmpl w:val="59ADCABA"/>
    <w:lvl w:ilvl="0">
      <w:start w:val="1"/>
      <w:numFmt w:val="upperLetter"/>
      <w:lvlText w:val="%1."/>
      <w:lvlJc w:val="left"/>
      <w:pPr>
        <w:ind w:left="256" w:hanging="255"/>
        <w:jc w:val="left"/>
      </w:pPr>
      <w:rPr>
        <w:rFonts w:ascii="Times New Roman" w:eastAsia="Times New Roman" w:hAnsi="Times New Roman" w:cs="Times New Roman" w:hint="default"/>
        <w:w w:val="100"/>
        <w:sz w:val="21"/>
        <w:szCs w:val="21"/>
        <w:lang w:val="zh-CN" w:eastAsia="zh-CN" w:bidi="zh-CN"/>
      </w:rPr>
    </w:lvl>
    <w:lvl w:ilvl="1">
      <w:start w:val="0"/>
      <w:numFmt w:val="bullet"/>
      <w:lvlText w:val="•"/>
      <w:lvlJc w:val="left"/>
      <w:pPr>
        <w:ind w:left="730" w:hanging="255"/>
      </w:pPr>
      <w:rPr>
        <w:rFonts w:hint="default"/>
        <w:lang w:val="zh-CN" w:eastAsia="zh-CN" w:bidi="zh-CN"/>
      </w:rPr>
    </w:lvl>
    <w:lvl w:ilvl="2">
      <w:start w:val="0"/>
      <w:numFmt w:val="bullet"/>
      <w:lvlText w:val="•"/>
      <w:lvlJc w:val="left"/>
      <w:pPr>
        <w:ind w:left="1200" w:hanging="255"/>
      </w:pPr>
      <w:rPr>
        <w:rFonts w:hint="default"/>
        <w:lang w:val="zh-CN" w:eastAsia="zh-CN" w:bidi="zh-CN"/>
      </w:rPr>
    </w:lvl>
    <w:lvl w:ilvl="3">
      <w:start w:val="0"/>
      <w:numFmt w:val="bullet"/>
      <w:lvlText w:val="•"/>
      <w:lvlJc w:val="left"/>
      <w:pPr>
        <w:ind w:left="1671" w:hanging="255"/>
      </w:pPr>
      <w:rPr>
        <w:rFonts w:hint="default"/>
        <w:lang w:val="zh-CN" w:eastAsia="zh-CN" w:bidi="zh-CN"/>
      </w:rPr>
    </w:lvl>
    <w:lvl w:ilvl="4">
      <w:start w:val="0"/>
      <w:numFmt w:val="bullet"/>
      <w:lvlText w:val="•"/>
      <w:lvlJc w:val="left"/>
      <w:pPr>
        <w:ind w:left="2141" w:hanging="255"/>
      </w:pPr>
      <w:rPr>
        <w:rFonts w:hint="default"/>
        <w:lang w:val="zh-CN" w:eastAsia="zh-CN" w:bidi="zh-CN"/>
      </w:rPr>
    </w:lvl>
    <w:lvl w:ilvl="5">
      <w:start w:val="0"/>
      <w:numFmt w:val="bullet"/>
      <w:lvlText w:val="•"/>
      <w:lvlJc w:val="left"/>
      <w:pPr>
        <w:ind w:left="2612" w:hanging="255"/>
      </w:pPr>
      <w:rPr>
        <w:rFonts w:hint="default"/>
        <w:lang w:val="zh-CN" w:eastAsia="zh-CN" w:bidi="zh-CN"/>
      </w:rPr>
    </w:lvl>
    <w:lvl w:ilvl="6">
      <w:start w:val="0"/>
      <w:numFmt w:val="bullet"/>
      <w:lvlText w:val="•"/>
      <w:lvlJc w:val="left"/>
      <w:pPr>
        <w:ind w:left="3082" w:hanging="255"/>
      </w:pPr>
      <w:rPr>
        <w:rFonts w:hint="default"/>
        <w:lang w:val="zh-CN" w:eastAsia="zh-CN" w:bidi="zh-CN"/>
      </w:rPr>
    </w:lvl>
    <w:lvl w:ilvl="7">
      <w:start w:val="0"/>
      <w:numFmt w:val="bullet"/>
      <w:lvlText w:val="•"/>
      <w:lvlJc w:val="left"/>
      <w:pPr>
        <w:ind w:left="3552" w:hanging="255"/>
      </w:pPr>
      <w:rPr>
        <w:rFonts w:hint="default"/>
        <w:lang w:val="zh-CN" w:eastAsia="zh-CN" w:bidi="zh-CN"/>
      </w:rPr>
    </w:lvl>
    <w:lvl w:ilvl="8">
      <w:start w:val="0"/>
      <w:numFmt w:val="bullet"/>
      <w:lvlText w:val="•"/>
      <w:lvlJc w:val="left"/>
      <w:pPr>
        <w:ind w:left="4023" w:hanging="255"/>
      </w:pPr>
      <w:rPr>
        <w:rFonts w:hint="default"/>
        <w:lang w:val="zh-CN" w:eastAsia="zh-CN" w:bidi="zh-CN"/>
      </w:rPr>
    </w:lvl>
  </w:abstractNum>
  <w:abstractNum w:abstractNumId="8">
    <w:nsid w:val="72183CF9"/>
    <w:multiLevelType w:val="multilevel"/>
    <w:tmpl w:val="72183CF9"/>
    <w:lvl w:ilvl="0">
      <w:start w:val="59"/>
      <w:numFmt w:val="decimal"/>
      <w:lvlText w:val="%1."/>
      <w:lvlJc w:val="left"/>
      <w:pPr>
        <w:ind w:left="120" w:hanging="377"/>
        <w:jc w:val="left"/>
      </w:pPr>
      <w:rPr>
        <w:rFonts w:ascii="Tahoma" w:eastAsia="Tahoma" w:hAnsi="Tahoma" w:cs="Tahoma" w:hint="default"/>
        <w:spacing w:val="-2"/>
        <w:w w:val="100"/>
        <w:sz w:val="22"/>
        <w:szCs w:val="22"/>
        <w:lang w:val="zh-CN" w:eastAsia="zh-CN" w:bidi="zh-CN"/>
      </w:rPr>
    </w:lvl>
    <w:lvl w:ilvl="1">
      <w:start w:val="0"/>
      <w:numFmt w:val="bullet"/>
      <w:lvlText w:val="•"/>
      <w:lvlJc w:val="left"/>
      <w:pPr>
        <w:ind w:left="962" w:hanging="377"/>
      </w:pPr>
      <w:rPr>
        <w:rFonts w:hint="default"/>
        <w:lang w:val="zh-CN" w:eastAsia="zh-CN" w:bidi="zh-CN"/>
      </w:rPr>
    </w:lvl>
    <w:lvl w:ilvl="2">
      <w:start w:val="0"/>
      <w:numFmt w:val="bullet"/>
      <w:lvlText w:val="•"/>
      <w:lvlJc w:val="left"/>
      <w:pPr>
        <w:ind w:left="1805" w:hanging="377"/>
      </w:pPr>
      <w:rPr>
        <w:rFonts w:hint="default"/>
        <w:lang w:val="zh-CN" w:eastAsia="zh-CN" w:bidi="zh-CN"/>
      </w:rPr>
    </w:lvl>
    <w:lvl w:ilvl="3">
      <w:start w:val="0"/>
      <w:numFmt w:val="bullet"/>
      <w:lvlText w:val="•"/>
      <w:lvlJc w:val="left"/>
      <w:pPr>
        <w:ind w:left="2647" w:hanging="377"/>
      </w:pPr>
      <w:rPr>
        <w:rFonts w:hint="default"/>
        <w:lang w:val="zh-CN" w:eastAsia="zh-CN" w:bidi="zh-CN"/>
      </w:rPr>
    </w:lvl>
    <w:lvl w:ilvl="4">
      <w:start w:val="0"/>
      <w:numFmt w:val="bullet"/>
      <w:lvlText w:val="•"/>
      <w:lvlJc w:val="left"/>
      <w:pPr>
        <w:ind w:left="3490" w:hanging="377"/>
      </w:pPr>
      <w:rPr>
        <w:rFonts w:hint="default"/>
        <w:lang w:val="zh-CN" w:eastAsia="zh-CN" w:bidi="zh-CN"/>
      </w:rPr>
    </w:lvl>
    <w:lvl w:ilvl="5">
      <w:start w:val="0"/>
      <w:numFmt w:val="bullet"/>
      <w:lvlText w:val="•"/>
      <w:lvlJc w:val="left"/>
      <w:pPr>
        <w:ind w:left="4333" w:hanging="377"/>
      </w:pPr>
      <w:rPr>
        <w:rFonts w:hint="default"/>
        <w:lang w:val="zh-CN" w:eastAsia="zh-CN" w:bidi="zh-CN"/>
      </w:rPr>
    </w:lvl>
    <w:lvl w:ilvl="6">
      <w:start w:val="0"/>
      <w:numFmt w:val="bullet"/>
      <w:lvlText w:val="•"/>
      <w:lvlJc w:val="left"/>
      <w:pPr>
        <w:ind w:left="5175" w:hanging="377"/>
      </w:pPr>
      <w:rPr>
        <w:rFonts w:hint="default"/>
        <w:lang w:val="zh-CN" w:eastAsia="zh-CN" w:bidi="zh-CN"/>
      </w:rPr>
    </w:lvl>
    <w:lvl w:ilvl="7">
      <w:start w:val="0"/>
      <w:numFmt w:val="bullet"/>
      <w:lvlText w:val="•"/>
      <w:lvlJc w:val="left"/>
      <w:pPr>
        <w:ind w:left="6018" w:hanging="377"/>
      </w:pPr>
      <w:rPr>
        <w:rFonts w:hint="default"/>
        <w:lang w:val="zh-CN" w:eastAsia="zh-CN" w:bidi="zh-CN"/>
      </w:rPr>
    </w:lvl>
    <w:lvl w:ilvl="8">
      <w:start w:val="0"/>
      <w:numFmt w:val="bullet"/>
      <w:lvlText w:val="•"/>
      <w:lvlJc w:val="left"/>
      <w:pPr>
        <w:ind w:left="6861" w:hanging="377"/>
      </w:pPr>
      <w:rPr>
        <w:rFonts w:hint="default"/>
        <w:lang w:val="zh-CN" w:eastAsia="zh-CN" w:bidi="zh-CN"/>
      </w:rPr>
    </w:lvl>
  </w:abstractNum>
  <w:num w:numId="1">
    <w:abstractNumId w:val="3"/>
  </w:num>
  <w:num w:numId="2">
    <w:abstractNumId w:val="2"/>
  </w:num>
  <w:num w:numId="3">
    <w:abstractNumId w:val="7"/>
  </w:num>
  <w:num w:numId="4">
    <w:abstractNumId w:val="1"/>
  </w:num>
  <w:num w:numId="5">
    <w:abstractNumId w:val="0"/>
  </w:num>
  <w:num w:numId="6">
    <w:abstractNumId w:val="5"/>
  </w:num>
  <w:num w:numId="7">
    <w:abstractNumId w:val="6"/>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compat>
    <w:ulTrailSpac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2BB26E90"/>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1"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uiPriority w:val="1"/>
    <w:qFormat/>
    <w:pPr>
      <w:widowControl w:val="0"/>
      <w:autoSpaceDE w:val="0"/>
      <w:autoSpaceDN w:val="0"/>
      <w:spacing w:before="0" w:after="0" w:line="240" w:lineRule="auto"/>
      <w:ind w:left="0" w:right="0"/>
      <w:jc w:val="left"/>
    </w:pPr>
    <w:rPr>
      <w:rFonts w:ascii="Times New Roman" w:eastAsia="Times New Roman" w:hAnsi="Times New Roman" w:cs="Times New Roman"/>
      <w:sz w:val="22"/>
      <w:szCs w:val="22"/>
      <w:lang w:val="zh-CN" w:eastAsia="zh-CN" w:bidi="zh-CN"/>
    </w:rPr>
  </w:style>
  <w:style w:type="paragraph" w:styleId="Heading1">
    <w:name w:val="heading 1"/>
    <w:basedOn w:val="Normal"/>
    <w:next w:val="Normal"/>
    <w:uiPriority w:val="1"/>
    <w:qFormat/>
    <w:pPr>
      <w:ind w:left="220"/>
      <w:outlineLvl w:val="1"/>
    </w:pPr>
    <w:rPr>
      <w:rFonts w:ascii="Times New Roman" w:eastAsia="Times New Roman" w:hAnsi="Times New Roman" w:cs="Times New Roman"/>
      <w:sz w:val="22"/>
      <w:szCs w:val="22"/>
      <w:lang w:val="zh-CN" w:eastAsia="zh-CN" w:bidi="zh-CN"/>
    </w:rPr>
  </w:style>
  <w:style w:type="character" w:default="1" w:styleId="DefaultParagraphFont">
    <w:name w:val="Default Paragraph Font"/>
    <w:uiPriority w:val="1"/>
    <w:semiHidden/>
    <w:unhideWhenUsed/>
    <w:qFormat/>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uiPriority w:val="1"/>
    <w:qFormat/>
    <w:rPr>
      <w:rFonts w:ascii="Times New Roman" w:eastAsia="Times New Roman" w:hAnsi="Times New Roman" w:cs="Times New Roman"/>
      <w:sz w:val="21"/>
      <w:szCs w:val="21"/>
      <w:lang w:val="zh-CN" w:eastAsia="zh-CN" w:bidi="zh-CN"/>
    </w:rPr>
  </w:style>
  <w:style w:type="table" w:customStyle="1" w:styleId="TableNormal0">
    <w:name w:val="Table Normal_0"/>
    <w:uiPriority w:val="2"/>
    <w:semiHidden/>
    <w:unhideWhenUsed/>
    <w:qFormat/>
    <w:tblPr>
      <w:tblCellMar>
        <w:top w:w="0" w:type="dxa"/>
        <w:left w:w="0" w:type="dxa"/>
        <w:bottom w:w="0" w:type="dxa"/>
        <w:right w:w="0" w:type="dxa"/>
      </w:tblCellMar>
    </w:tblPr>
  </w:style>
  <w:style w:type="paragraph" w:styleId="ListParagraph">
    <w:name w:val="List Paragraph"/>
    <w:basedOn w:val="Normal"/>
    <w:uiPriority w:val="1"/>
    <w:qFormat/>
    <w:pPr>
      <w:spacing w:line="241" w:lineRule="exact"/>
      <w:ind w:left="793" w:hanging="259"/>
    </w:pPr>
    <w:rPr>
      <w:rFonts w:ascii="Times New Roman" w:eastAsia="Times New Roman" w:hAnsi="Times New Roman" w:cs="Times New Roman"/>
      <w:lang w:val="zh-CN" w:eastAsia="zh-CN" w:bidi="zh-CN"/>
    </w:rPr>
  </w:style>
  <w:style w:type="paragraph" w:customStyle="1" w:styleId="TableParagraph">
    <w:name w:val="Table Paragraph"/>
    <w:basedOn w:val="Normal"/>
    <w:uiPriority w:val="1"/>
    <w:qFormat/>
    <w:rPr>
      <w:rFonts w:ascii="Times New Roman" w:eastAsia="Times New Roman" w:hAnsi="Times New Roman" w:cs="Times New Roman"/>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7"/>
    <customShpInfo spid="_x0000_s1028"/>
    <customShpInfo spid="_x0000_s1026"/>
    <customShpInfo spid="_x0000_s1030"/>
    <customShpInfo spid="_x0000_s1031"/>
    <customShpInfo spid="_x0000_s1029"/>
    <customShpInfo spid="_x0000_s1033"/>
    <customShpInfo spid="_x0000_s1034"/>
    <customShpInfo spid="_x0000_s1032"/>
    <customShpInfo spid="_x0000_s1036"/>
    <customShpInfo spid="_x0000_s1037"/>
    <customShpInfo spid="_x0000_s1035"/>
    <customShpInfo spid="_x0000_s1039"/>
    <customShpInfo spid="_x0000_s1040"/>
    <customShpInfo spid="_x0000_s1038"/>
    <customShpInfo spid="_x0000_s1041"/>
    <customShpInfo spid="_x0000_s1043"/>
    <customShpInfo spid="_x0000_s1044"/>
    <customShpInfo spid="_x0000_s1042"/>
    <customShpInfo spid="_x0000_s1046"/>
    <customShpInfo spid="_x0000_s1047"/>
    <customShpInfo spid="_x0000_s1045"/>
    <customShpInfo spid="_x0000_s1049"/>
    <customShpInfo spid="_x0000_s1050"/>
    <customShpInfo spid="_x0000_s1048"/>
    <customShpInfo spid="_x0000_s1051"/>
    <customShpInfo spid="_x0000_s1052"/>
    <customShpInfo spid="_x0000_s1053"/>
    <customShpInfo spid="_x0000_s1054"/>
    <customShpInfo spid="_x0000_s1055"/>
    <customShpInfo spid="_x0000_s1056"/>
    <customShpInfo spid="_x0000_s1057"/>
    <customShpInfo spid="_x0000_s1058"/>
    <customShpInfo spid="_x0000_s1060"/>
    <customShpInfo spid="_x0000_s1061"/>
    <customShpInfo spid="_x0000_s1059"/>
    <customShpInfo spid="_x0000_s1063"/>
    <customShpInfo spid="_x0000_s1064"/>
    <customShpInfo spid="_x0000_s1062"/>
    <customShpInfo spid="_x0000_s1065"/>
    <customShpInfo spid="_x0000_s1066"/>
    <customShpInfo spid="_x0000_s1067"/>
    <customShpInfo spid="_x0000_s1068"/>
    <customShpInfo spid="_x0000_s1069"/>
    <customShpInfo spid="_x0000_s1070"/>
    <customShpInfo spid="_x0000_s107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0</cp:revision>
  <dcterms:created xsi:type="dcterms:W3CDTF">2020-04-29T07:13:00Z</dcterms:created>
  <dcterms:modified xsi:type="dcterms:W3CDTF">2020-04-29T07:14:13Z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2020-04-25T00:00:00Z</vt:filetime>
  </property>
  <property fmtid="{D5CDD505-2E9C-101B-9397-08002B2CF9AE}" pid="3" name="Creator">
    <vt:lpwstr>Microsoft Office Word 2007</vt:lpwstr>
  </property>
  <property fmtid="{D5CDD505-2E9C-101B-9397-08002B2CF9AE}" pid="4" name="KSOProductBuildVer">
    <vt:lpwstr>2052-11.1.0.9584</vt:lpwstr>
  </property>
  <property fmtid="{D5CDD505-2E9C-101B-9397-08002B2CF9AE}" pid="5" name="LastSaved">
    <vt:filetime>2020-04-29T00:00:00Z</vt:filetime>
  </property>
</Properties>
</file>