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11C3C" w:rsidRPr="00D52EF4" w:rsidP="00985FA3">
      <w:pPr>
        <w:jc w:val="center"/>
        <w:rPr>
          <w:rFonts w:ascii="Times New Roman" w:hAnsi="Times New Roman"/>
          <w:b/>
          <w:sz w:val="30"/>
          <w:szCs w:val="30"/>
        </w:rPr>
      </w:pPr>
      <w:r>
        <w:rPr>
          <w:rFonts w:ascii="Times New Roman" w:hAnsi="Times New Roman"/>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98pt;margin-top:921pt;mso-position-horizontal-relative:page;mso-position-vertical-relative:top-margin-area;position:absolute;width:39pt;z-index:251658240">
            <v:imagedata r:id="rId4" o:title=""/>
          </v:shape>
        </w:pict>
      </w:r>
      <w:r w:rsidRPr="00D52EF4">
        <w:rPr>
          <w:rFonts w:ascii="Times New Roman" w:hAnsi="Times New Roman"/>
          <w:b/>
          <w:sz w:val="30"/>
          <w:szCs w:val="30"/>
        </w:rPr>
        <w:t>七年级</w:t>
      </w:r>
      <w:r w:rsidRPr="00D52EF4">
        <w:rPr>
          <w:rFonts w:ascii="Times New Roman" w:hAnsi="Times New Roman"/>
          <w:b/>
          <w:sz w:val="30"/>
          <w:szCs w:val="30"/>
        </w:rPr>
        <w:t>(</w:t>
      </w:r>
      <w:r w:rsidRPr="00D52EF4">
        <w:rPr>
          <w:rFonts w:ascii="Times New Roman" w:hAnsi="Times New Roman"/>
          <w:b/>
          <w:sz w:val="30"/>
          <w:szCs w:val="30"/>
        </w:rPr>
        <w:t>下</w:t>
      </w:r>
      <w:r w:rsidRPr="00D52EF4">
        <w:rPr>
          <w:rFonts w:ascii="Times New Roman" w:hAnsi="Times New Roman"/>
          <w:b/>
          <w:sz w:val="30"/>
          <w:szCs w:val="30"/>
        </w:rPr>
        <w:t>)</w:t>
      </w:r>
      <w:r w:rsidRPr="00D52EF4" w:rsidR="0010702D">
        <w:rPr>
          <w:rFonts w:ascii="Times New Roman" w:hAnsi="Times New Roman"/>
          <w:b/>
          <w:sz w:val="30"/>
          <w:szCs w:val="30"/>
        </w:rPr>
        <w:t>Unit4</w:t>
      </w:r>
      <w:r w:rsidRPr="00D52EF4" w:rsidR="0010702D">
        <w:rPr>
          <w:rFonts w:ascii="Times New Roman" w:hAnsi="Times New Roman"/>
          <w:b/>
          <w:sz w:val="30"/>
          <w:szCs w:val="30"/>
        </w:rPr>
        <w:t>能力测试题</w:t>
      </w:r>
    </w:p>
    <w:p w:rsidR="0010702D" w:rsidRPr="00D52EF4" w:rsidP="00985FA3">
      <w:pPr>
        <w:jc w:val="center"/>
        <w:rPr>
          <w:rFonts w:ascii="Times New Roman" w:hAnsi="Times New Roman"/>
          <w:b/>
          <w:sz w:val="30"/>
          <w:szCs w:val="30"/>
        </w:rPr>
      </w:pPr>
      <w:r w:rsidRPr="00D52EF4">
        <w:rPr>
          <w:rFonts w:ascii="Times New Roman" w:hAnsi="Times New Roman"/>
          <w:b/>
          <w:sz w:val="30"/>
          <w:szCs w:val="30"/>
        </w:rPr>
        <w:t>笔试部分</w:t>
      </w:r>
      <w:r w:rsidRPr="00D52EF4">
        <w:rPr>
          <w:rFonts w:ascii="Times New Roman" w:hAnsi="Times New Roman"/>
          <w:b/>
          <w:sz w:val="30"/>
          <w:szCs w:val="30"/>
        </w:rPr>
        <w:t>(85</w:t>
      </w:r>
      <w:r w:rsidRPr="00D52EF4">
        <w:rPr>
          <w:rFonts w:ascii="Times New Roman" w:hAnsi="Times New Roman"/>
          <w:b/>
          <w:sz w:val="30"/>
          <w:szCs w:val="30"/>
        </w:rPr>
        <w:t>分</w:t>
      </w:r>
      <w:r w:rsidRPr="00D52EF4">
        <w:rPr>
          <w:rFonts w:ascii="Times New Roman" w:hAnsi="Times New Roman"/>
          <w:b/>
          <w:sz w:val="30"/>
          <w:szCs w:val="30"/>
        </w:rPr>
        <w:t>)</w:t>
      </w:r>
    </w:p>
    <w:p w:rsidR="0010702D" w:rsidRPr="00D52EF4" w:rsidP="00985FA3">
      <w:pPr>
        <w:jc w:val="center"/>
        <w:rPr>
          <w:rFonts w:ascii="Times New Roman" w:hAnsi="Times New Roman"/>
          <w:b/>
          <w:sz w:val="30"/>
          <w:szCs w:val="30"/>
        </w:rPr>
      </w:pPr>
      <w:r w:rsidRPr="00D52EF4">
        <w:rPr>
          <w:rFonts w:ascii="Times New Roman" w:hAnsi="Times New Roman"/>
          <w:b/>
          <w:sz w:val="30"/>
          <w:szCs w:val="30"/>
        </w:rPr>
        <w:t>第一卷</w:t>
      </w:r>
      <w:r w:rsidRPr="00D52EF4" w:rsidR="00985FA3">
        <w:rPr>
          <w:rFonts w:ascii="Times New Roman" w:hAnsi="Times New Roman"/>
          <w:b/>
          <w:sz w:val="30"/>
          <w:szCs w:val="30"/>
        </w:rPr>
        <w:t xml:space="preserve"> </w:t>
      </w:r>
      <w:r w:rsidRPr="00D52EF4">
        <w:rPr>
          <w:rFonts w:ascii="Times New Roman" w:hAnsi="Times New Roman"/>
          <w:b/>
          <w:sz w:val="30"/>
          <w:szCs w:val="30"/>
        </w:rPr>
        <w:t>选择题</w:t>
      </w:r>
      <w:r w:rsidRPr="00D52EF4">
        <w:rPr>
          <w:rFonts w:ascii="Times New Roman" w:hAnsi="Times New Roman"/>
          <w:b/>
          <w:sz w:val="30"/>
          <w:szCs w:val="30"/>
        </w:rPr>
        <w:t>(55</w:t>
      </w:r>
      <w:r w:rsidRPr="00D52EF4" w:rsidR="00985FA3">
        <w:rPr>
          <w:rFonts w:ascii="Times New Roman" w:hAnsi="Times New Roman"/>
          <w:b/>
          <w:sz w:val="30"/>
          <w:szCs w:val="30"/>
        </w:rPr>
        <w:t>分</w:t>
      </w:r>
      <w:r w:rsidRPr="00D52EF4" w:rsidR="00985FA3">
        <w:rPr>
          <w:rFonts w:ascii="Times New Roman" w:hAnsi="Times New Roman"/>
          <w:b/>
          <w:sz w:val="30"/>
          <w:szCs w:val="30"/>
        </w:rPr>
        <w:t>)</w:t>
      </w:r>
    </w:p>
    <w:p w:rsidR="0010702D" w:rsidRPr="00D52EF4" w:rsidP="0010702D">
      <w:pPr>
        <w:rPr>
          <w:rFonts w:ascii="Times New Roman" w:hAnsi="Times New Roman"/>
          <w:sz w:val="24"/>
          <w:szCs w:val="24"/>
        </w:rPr>
      </w:pPr>
      <w:r w:rsidRPr="00D52EF4">
        <w:rPr>
          <w:rFonts w:ascii="Times New Roman" w:hAnsi="Times New Roman"/>
          <w:b/>
          <w:sz w:val="24"/>
          <w:szCs w:val="24"/>
        </w:rPr>
        <w:t>I</w:t>
      </w:r>
      <w:r w:rsidRPr="00D52EF4" w:rsidR="00985FA3">
        <w:rPr>
          <w:rFonts w:ascii="Times New Roman" w:hAnsi="Times New Roman"/>
          <w:b/>
          <w:sz w:val="24"/>
          <w:szCs w:val="24"/>
        </w:rPr>
        <w:t>.</w:t>
      </w:r>
      <w:r w:rsidRPr="00D52EF4" w:rsidR="00985FA3">
        <w:rPr>
          <w:rFonts w:ascii="Times New Roman" w:hAnsi="Times New Roman"/>
          <w:b/>
          <w:sz w:val="24"/>
          <w:szCs w:val="24"/>
        </w:rPr>
        <w:t>词汇测试。</w:t>
      </w:r>
      <w:r w:rsidRPr="00D52EF4" w:rsidR="00985FA3">
        <w:rPr>
          <w:rFonts w:ascii="Times New Roman" w:hAnsi="Times New Roman"/>
          <w:sz w:val="24"/>
          <w:szCs w:val="24"/>
        </w:rPr>
        <w:t>(</w:t>
      </w:r>
      <w:r w:rsidRPr="00D52EF4">
        <w:rPr>
          <w:rFonts w:ascii="Times New Roman" w:hAnsi="Times New Roman"/>
          <w:sz w:val="24"/>
          <w:szCs w:val="24"/>
        </w:rPr>
        <w:t>10</w:t>
      </w:r>
      <w:r w:rsidRPr="00D52EF4" w:rsidR="00985FA3">
        <w:rPr>
          <w:rFonts w:ascii="Times New Roman" w:hAnsi="Times New Roman"/>
          <w:sz w:val="24"/>
          <w:szCs w:val="24"/>
        </w:rPr>
        <w:t>分</w:t>
      </w:r>
      <w:r w:rsidRPr="00D52EF4" w:rsidR="00985FA3">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i)</w:t>
      </w:r>
      <w:r w:rsidRPr="00D52EF4">
        <w:rPr>
          <w:rFonts w:ascii="Times New Roman" w:hAnsi="Times New Roman"/>
          <w:sz w:val="24"/>
          <w:szCs w:val="24"/>
        </w:rPr>
        <w:t>从下面每小题的</w:t>
      </w:r>
      <w:r w:rsidRPr="00D52EF4">
        <w:rPr>
          <w:rFonts w:ascii="Times New Roman" w:hAnsi="Times New Roman"/>
          <w:sz w:val="24"/>
          <w:szCs w:val="24"/>
        </w:rPr>
        <w:t>A</w:t>
      </w:r>
      <w:r w:rsidRPr="00D52EF4">
        <w:rPr>
          <w:rFonts w:ascii="Times New Roman" w:hAnsi="Times New Roman"/>
          <w:sz w:val="24"/>
          <w:szCs w:val="24"/>
        </w:rPr>
        <w:t>、</w:t>
      </w:r>
      <w:r w:rsidRPr="00D52EF4">
        <w:rPr>
          <w:rFonts w:ascii="Times New Roman" w:hAnsi="Times New Roman"/>
          <w:sz w:val="24"/>
          <w:szCs w:val="24"/>
        </w:rPr>
        <w:t>B</w:t>
      </w:r>
      <w:r w:rsidRPr="00D52EF4">
        <w:rPr>
          <w:rFonts w:ascii="Times New Roman" w:hAnsi="Times New Roman"/>
          <w:sz w:val="24"/>
          <w:szCs w:val="24"/>
        </w:rPr>
        <w:t>、</w:t>
      </w:r>
      <w:r w:rsidRPr="00D52EF4">
        <w:rPr>
          <w:rFonts w:ascii="Times New Roman" w:hAnsi="Times New Roman"/>
          <w:sz w:val="24"/>
          <w:szCs w:val="24"/>
        </w:rPr>
        <w:t>C</w:t>
      </w:r>
      <w:r w:rsidRPr="00D52EF4">
        <w:rPr>
          <w:rFonts w:ascii="Times New Roman" w:hAnsi="Times New Roman"/>
          <w:sz w:val="24"/>
          <w:szCs w:val="24"/>
        </w:rPr>
        <w:t>三个选项中选出可</w:t>
      </w:r>
      <w:r w:rsidRPr="00D52EF4" w:rsidR="00985FA3">
        <w:rPr>
          <w:rFonts w:ascii="Times New Roman" w:hAnsi="Times New Roman"/>
          <w:sz w:val="24"/>
          <w:szCs w:val="24"/>
        </w:rPr>
        <w:t>以替换划线部分的最佳选项。</w:t>
      </w:r>
      <w:r w:rsidRPr="00D52EF4" w:rsidR="00985FA3">
        <w:rPr>
          <w:rFonts w:ascii="Times New Roman" w:hAnsi="Times New Roman"/>
          <w:sz w:val="24"/>
          <w:szCs w:val="24"/>
        </w:rPr>
        <w:t>(</w:t>
      </w:r>
      <w:r w:rsidRPr="00D52EF4">
        <w:rPr>
          <w:rFonts w:ascii="Times New Roman" w:hAnsi="Times New Roman"/>
          <w:sz w:val="24"/>
          <w:szCs w:val="24"/>
        </w:rPr>
        <w:t>共</w:t>
      </w:r>
      <w:r w:rsidRPr="00D52EF4">
        <w:rPr>
          <w:rFonts w:ascii="Times New Roman" w:hAnsi="Times New Roman"/>
          <w:sz w:val="24"/>
          <w:szCs w:val="24"/>
        </w:rPr>
        <w:t>5</w:t>
      </w:r>
      <w:r w:rsidRPr="00D52EF4">
        <w:rPr>
          <w:rFonts w:ascii="Times New Roman" w:hAnsi="Times New Roman"/>
          <w:sz w:val="24"/>
          <w:szCs w:val="24"/>
        </w:rPr>
        <w:t>小题，每小题</w:t>
      </w:r>
      <w:r w:rsidRPr="00D52EF4">
        <w:rPr>
          <w:rFonts w:ascii="Times New Roman" w:hAnsi="Times New Roman"/>
          <w:sz w:val="24"/>
          <w:szCs w:val="24"/>
        </w:rPr>
        <w:t>1</w:t>
      </w:r>
      <w:r w:rsidRPr="00D52EF4" w:rsidR="00985FA3">
        <w:rPr>
          <w:rFonts w:ascii="Times New Roman" w:hAnsi="Times New Roman"/>
          <w:sz w:val="24"/>
          <w:szCs w:val="24"/>
        </w:rPr>
        <w:t>分</w:t>
      </w:r>
      <w:r w:rsidRPr="00D52EF4" w:rsidR="00985FA3">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()1.—Don’t</w:t>
      </w:r>
      <w:r w:rsidRPr="00D52EF4">
        <w:rPr>
          <w:rFonts w:ascii="Times New Roman" w:hAnsi="Times New Roman"/>
          <w:sz w:val="24"/>
          <w:szCs w:val="24"/>
        </w:rPr>
        <w:t xml:space="preserve"> watch too much TV. It is </w:t>
      </w:r>
      <w:r w:rsidRPr="00D52EF4">
        <w:rPr>
          <w:rFonts w:ascii="Times New Roman" w:hAnsi="Times New Roman"/>
          <w:sz w:val="24"/>
          <w:szCs w:val="24"/>
          <w:u w:val="single"/>
        </w:rPr>
        <w:t>harmful to</w:t>
      </w:r>
      <w:r w:rsidRPr="00D52EF4">
        <w:rPr>
          <w:rFonts w:ascii="Times New Roman" w:hAnsi="Times New Roman"/>
          <w:sz w:val="24"/>
          <w:szCs w:val="24"/>
        </w:rPr>
        <w:t xml:space="preserve"> your eyes.</w:t>
      </w:r>
    </w:p>
    <w:p w:rsidR="0010702D" w:rsidRPr="00D52EF4" w:rsidP="0010702D">
      <w:pPr>
        <w:rPr>
          <w:rFonts w:ascii="Times New Roman" w:hAnsi="Times New Roman"/>
          <w:sz w:val="24"/>
          <w:szCs w:val="24"/>
        </w:rPr>
      </w:pPr>
      <w:r w:rsidRPr="00D52EF4">
        <w:rPr>
          <w:rFonts w:ascii="Times New Roman" w:hAnsi="Times New Roman"/>
          <w:sz w:val="24"/>
          <w:szCs w:val="24"/>
        </w:rPr>
        <w:t>—Yes, Mom. I will turn it off right now.</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useful to</w:t>
      </w:r>
      <w:r w:rsidRPr="00D52EF4">
        <w:rPr>
          <w:rFonts w:ascii="Times New Roman" w:hAnsi="Times New Roman"/>
          <w:sz w:val="24"/>
          <w:szCs w:val="24"/>
        </w:rPr>
        <w:tab/>
        <w:t>B. bad for</w:t>
      </w:r>
    </w:p>
    <w:p w:rsidR="0010702D" w:rsidRPr="00D52EF4" w:rsidP="0010702D">
      <w:pPr>
        <w:rPr>
          <w:rFonts w:ascii="Times New Roman" w:hAnsi="Times New Roman"/>
          <w:sz w:val="24"/>
          <w:szCs w:val="24"/>
        </w:rPr>
      </w:pPr>
      <w:r w:rsidRPr="00D52EF4">
        <w:rPr>
          <w:rFonts w:ascii="Times New Roman" w:hAnsi="Times New Roman"/>
          <w:sz w:val="24"/>
          <w:szCs w:val="24"/>
        </w:rPr>
        <w:t>C. important to</w:t>
      </w:r>
    </w:p>
    <w:p w:rsidR="0010702D" w:rsidRPr="00D52EF4" w:rsidP="0010702D">
      <w:pPr>
        <w:rPr>
          <w:rFonts w:ascii="Times New Roman" w:hAnsi="Times New Roman"/>
          <w:sz w:val="24"/>
          <w:szCs w:val="24"/>
        </w:rPr>
      </w:pPr>
      <w:r w:rsidRPr="00D52EF4">
        <w:rPr>
          <w:rFonts w:ascii="Times New Roman" w:hAnsi="Times New Roman"/>
          <w:sz w:val="24"/>
          <w:szCs w:val="24"/>
        </w:rPr>
        <w:t>()2. — The dirty air makes me hard to breathe these days.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—Well, you need to buy </w:t>
      </w:r>
      <w:r w:rsidRPr="00D52EF4" w:rsidR="00985FA3">
        <w:rPr>
          <w:rFonts w:ascii="Times New Roman" w:hAnsi="Times New Roman"/>
          <w:sz w:val="24"/>
          <w:szCs w:val="24"/>
        </w:rPr>
        <w:t>a</w:t>
      </w:r>
      <w:r w:rsidRPr="00D52EF4">
        <w:rPr>
          <w:rFonts w:ascii="Times New Roman" w:hAnsi="Times New Roman"/>
          <w:sz w:val="24"/>
          <w:szCs w:val="24"/>
        </w:rPr>
        <w:t xml:space="preserve"> mask (</w:t>
      </w:r>
      <w:r w:rsidRPr="00D52EF4" w:rsidR="00985FA3">
        <w:rPr>
          <w:rFonts w:ascii="Times New Roman" w:hAnsi="Times New Roman"/>
          <w:sz w:val="24"/>
          <w:szCs w:val="24"/>
        </w:rPr>
        <w:t>口罩</w:t>
      </w:r>
      <w:r w:rsidRPr="00D52EF4" w:rsidR="00985FA3">
        <w:rPr>
          <w:rFonts w:ascii="Times New Roman" w:hAnsi="Times New Roman"/>
          <w:sz w:val="24"/>
          <w:szCs w:val="24"/>
        </w:rPr>
        <w:t xml:space="preserve">) </w:t>
      </w:r>
      <w:r w:rsidRPr="00D52EF4">
        <w:rPr>
          <w:rFonts w:ascii="Times New Roman" w:hAnsi="Times New Roman"/>
          <w:sz w:val="24"/>
          <w:szCs w:val="24"/>
        </w:rPr>
        <w:t xml:space="preserve">to wear. Air pollution is a </w:t>
      </w:r>
      <w:r w:rsidRPr="00D52EF4">
        <w:rPr>
          <w:rFonts w:ascii="Times New Roman" w:hAnsi="Times New Roman"/>
          <w:sz w:val="24"/>
          <w:szCs w:val="24"/>
          <w:u w:val="single"/>
        </w:rPr>
        <w:t>major</w:t>
      </w:r>
      <w:r w:rsidRPr="00D52EF4">
        <w:rPr>
          <w:rFonts w:ascii="Times New Roman" w:hAnsi="Times New Roman"/>
          <w:sz w:val="24"/>
          <w:szCs w:val="24"/>
        </w:rPr>
        <w:t xml:space="preserve"> problem in our city now.</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small but important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big and important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big but not important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()3 . — With the skill, people can </w:t>
      </w:r>
      <w:r w:rsidRPr="00D52EF4">
        <w:rPr>
          <w:rFonts w:ascii="Times New Roman" w:hAnsi="Times New Roman"/>
          <w:sz w:val="24"/>
          <w:szCs w:val="24"/>
          <w:u w:val="single"/>
        </w:rPr>
        <w:t>produce</w:t>
      </w:r>
      <w:r w:rsidRPr="00D52EF4">
        <w:rPr>
          <w:rFonts w:ascii="Times New Roman" w:hAnsi="Times New Roman"/>
          <w:sz w:val="24"/>
          <w:szCs w:val="24"/>
        </w:rPr>
        <w:t xml:space="preserve"> more food.</w:t>
      </w:r>
    </w:p>
    <w:p w:rsidR="0010702D" w:rsidRPr="00D52EF4" w:rsidP="0010702D">
      <w:pPr>
        <w:rPr>
          <w:rFonts w:ascii="Times New Roman" w:hAnsi="Times New Roman"/>
          <w:sz w:val="24"/>
          <w:szCs w:val="24"/>
        </w:rPr>
      </w:pPr>
      <w:r w:rsidRPr="00D52EF4">
        <w:rPr>
          <w:rFonts w:ascii="Times New Roman" w:hAnsi="Times New Roman"/>
          <w:sz w:val="24"/>
          <w:szCs w:val="24"/>
        </w:rPr>
        <w:t>—Yes. It is a really great skill.</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make</w:t>
      </w:r>
      <w:r w:rsidRPr="00D52EF4">
        <w:rPr>
          <w:rFonts w:ascii="Times New Roman" w:hAnsi="Times New Roman"/>
          <w:sz w:val="24"/>
          <w:szCs w:val="24"/>
        </w:rPr>
        <w:tab/>
        <w:t>B. buy</w:t>
      </w:r>
    </w:p>
    <w:p w:rsidR="0010702D" w:rsidRPr="00D52EF4" w:rsidP="0010702D">
      <w:pPr>
        <w:rPr>
          <w:rFonts w:ascii="Times New Roman" w:hAnsi="Times New Roman"/>
          <w:sz w:val="24"/>
          <w:szCs w:val="24"/>
        </w:rPr>
      </w:pPr>
      <w:r w:rsidRPr="00D52EF4">
        <w:rPr>
          <w:rFonts w:ascii="Times New Roman" w:hAnsi="Times New Roman"/>
          <w:sz w:val="24"/>
          <w:szCs w:val="24"/>
        </w:rPr>
        <w:t>C. take</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()4. — When will we have a meeting to </w:t>
      </w:r>
      <w:r w:rsidRPr="00D52EF4">
        <w:rPr>
          <w:rFonts w:ascii="Times New Roman" w:hAnsi="Times New Roman"/>
          <w:sz w:val="24"/>
          <w:szCs w:val="24"/>
          <w:u w:val="single"/>
        </w:rPr>
        <w:t>discuss</w:t>
      </w:r>
      <w:r w:rsidRPr="00D52EF4">
        <w:rPr>
          <w:rFonts w:ascii="Times New Roman" w:hAnsi="Times New Roman"/>
          <w:sz w:val="24"/>
          <w:szCs w:val="24"/>
        </w:rPr>
        <w:t xml:space="preserve"> this problem?</w:t>
      </w:r>
    </w:p>
    <w:p w:rsidR="0010702D" w:rsidRPr="00D52EF4" w:rsidP="0010702D">
      <w:pPr>
        <w:rPr>
          <w:rFonts w:ascii="Times New Roman" w:hAnsi="Times New Roman"/>
          <w:sz w:val="24"/>
          <w:szCs w:val="24"/>
        </w:rPr>
      </w:pPr>
      <w:r w:rsidRPr="00D52EF4">
        <w:rPr>
          <w:rFonts w:ascii="Times New Roman" w:hAnsi="Times New Roman"/>
          <w:sz w:val="24"/>
          <w:szCs w:val="24"/>
        </w:rPr>
        <w:t>—Tomorrow morning.</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find out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p</w:t>
      </w:r>
      <w:r w:rsidRPr="00D52EF4">
        <w:rPr>
          <w:rFonts w:ascii="Times New Roman" w:hAnsi="Times New Roman"/>
          <w:sz w:val="24"/>
          <w:szCs w:val="24"/>
        </w:rPr>
        <w:t>lay with</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talk about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()5. — He </w:t>
      </w:r>
      <w:r w:rsidRPr="00D52EF4">
        <w:rPr>
          <w:rFonts w:ascii="Times New Roman" w:hAnsi="Times New Roman"/>
          <w:sz w:val="24"/>
          <w:szCs w:val="24"/>
          <w:u w:val="single"/>
        </w:rPr>
        <w:t>came from</w:t>
      </w:r>
      <w:r w:rsidRPr="00D52EF4">
        <w:rPr>
          <w:rFonts w:ascii="Times New Roman" w:hAnsi="Times New Roman"/>
          <w:sz w:val="24"/>
          <w:szCs w:val="24"/>
        </w:rPr>
        <w:t xml:space="preserve"> a poor fa</w:t>
      </w:r>
      <w:r w:rsidRPr="00D52EF4">
        <w:rPr>
          <w:rFonts w:ascii="Times New Roman" w:hAnsi="Times New Roman"/>
          <w:sz w:val="24"/>
          <w:szCs w:val="24"/>
        </w:rPr>
        <w:t>mily, but he changes his life now.</w:t>
      </w:r>
    </w:p>
    <w:p w:rsidR="0010702D" w:rsidRPr="00D52EF4" w:rsidP="0010702D">
      <w:pPr>
        <w:rPr>
          <w:rFonts w:ascii="Times New Roman" w:hAnsi="Times New Roman"/>
          <w:sz w:val="24"/>
          <w:szCs w:val="24"/>
        </w:rPr>
      </w:pPr>
      <w:r w:rsidRPr="00D52EF4">
        <w:rPr>
          <w:rFonts w:ascii="Times New Roman" w:hAnsi="Times New Roman"/>
          <w:sz w:val="24"/>
          <w:szCs w:val="24"/>
        </w:rPr>
        <w:t>—Yes, we should learn from him.</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arrived at</w:t>
      </w:r>
      <w:r w:rsidRPr="00D52EF4">
        <w:rPr>
          <w:rFonts w:ascii="Times New Roman" w:hAnsi="Times New Roman"/>
          <w:sz w:val="24"/>
          <w:szCs w:val="24"/>
        </w:rPr>
        <w:tab/>
        <w:t>B. was from</w:t>
      </w:r>
    </w:p>
    <w:p w:rsidR="0010702D" w:rsidRPr="00D52EF4" w:rsidP="0010702D">
      <w:pPr>
        <w:rPr>
          <w:rFonts w:ascii="Times New Roman" w:hAnsi="Times New Roman"/>
          <w:sz w:val="24"/>
          <w:szCs w:val="24"/>
        </w:rPr>
      </w:pPr>
      <w:r w:rsidRPr="00D52EF4">
        <w:rPr>
          <w:rFonts w:ascii="Times New Roman" w:hAnsi="Times New Roman"/>
          <w:sz w:val="24"/>
          <w:szCs w:val="24"/>
        </w:rPr>
        <w:t>C. left for</w:t>
      </w:r>
    </w:p>
    <w:p w:rsidR="0010702D" w:rsidRPr="00D52EF4" w:rsidP="0010702D">
      <w:pPr>
        <w:rPr>
          <w:rFonts w:ascii="Times New Roman" w:hAnsi="Times New Roman"/>
          <w:sz w:val="24"/>
          <w:szCs w:val="24"/>
        </w:rPr>
      </w:pPr>
      <w:r w:rsidRPr="00D52EF4">
        <w:rPr>
          <w:rFonts w:ascii="Times New Roman" w:hAnsi="Times New Roman"/>
          <w:sz w:val="24"/>
          <w:szCs w:val="24"/>
        </w:rPr>
        <w:t>ii)</w:t>
      </w:r>
      <w:r w:rsidRPr="00D52EF4">
        <w:rPr>
          <w:rFonts w:ascii="Times New Roman" w:hAnsi="Times New Roman"/>
          <w:sz w:val="24"/>
          <w:szCs w:val="24"/>
        </w:rPr>
        <w:t>根据句子意思，从下面每小题的</w:t>
      </w:r>
      <w:r w:rsidRPr="00D52EF4">
        <w:rPr>
          <w:rFonts w:ascii="Times New Roman" w:hAnsi="Times New Roman"/>
          <w:sz w:val="24"/>
          <w:szCs w:val="24"/>
        </w:rPr>
        <w:t>A</w:t>
      </w:r>
      <w:r w:rsidRPr="00D52EF4">
        <w:rPr>
          <w:rFonts w:ascii="Times New Roman" w:hAnsi="Times New Roman"/>
          <w:sz w:val="24"/>
          <w:szCs w:val="24"/>
        </w:rPr>
        <w:t>、</w:t>
      </w:r>
      <w:r w:rsidRPr="00D52EF4">
        <w:rPr>
          <w:rFonts w:ascii="Times New Roman" w:hAnsi="Times New Roman"/>
          <w:sz w:val="24"/>
          <w:szCs w:val="24"/>
        </w:rPr>
        <w:t>B</w:t>
      </w:r>
      <w:r w:rsidRPr="00D52EF4">
        <w:rPr>
          <w:rFonts w:ascii="Times New Roman" w:hAnsi="Times New Roman"/>
          <w:sz w:val="24"/>
          <w:szCs w:val="24"/>
        </w:rPr>
        <w:t>、</w:t>
      </w:r>
      <w:r w:rsidRPr="00D52EF4">
        <w:rPr>
          <w:rFonts w:ascii="Times New Roman" w:hAnsi="Times New Roman"/>
          <w:sz w:val="24"/>
          <w:szCs w:val="24"/>
        </w:rPr>
        <w:t>C</w:t>
      </w:r>
      <w:r w:rsidRPr="00D52EF4">
        <w:rPr>
          <w:rFonts w:ascii="Times New Roman" w:hAnsi="Times New Roman"/>
          <w:sz w:val="24"/>
          <w:szCs w:val="24"/>
        </w:rPr>
        <w:t>三</w:t>
      </w:r>
      <w:r w:rsidRPr="00D52EF4" w:rsidR="00985FA3">
        <w:rPr>
          <w:rFonts w:ascii="Times New Roman" w:hAnsi="Times New Roman"/>
          <w:sz w:val="24"/>
          <w:szCs w:val="24"/>
        </w:rPr>
        <w:t>个选项中选出恰当的词语完成句子。</w:t>
      </w:r>
      <w:r w:rsidRPr="00D52EF4" w:rsidR="00985FA3">
        <w:rPr>
          <w:rFonts w:ascii="Times New Roman" w:hAnsi="Times New Roman"/>
          <w:sz w:val="24"/>
          <w:szCs w:val="24"/>
        </w:rPr>
        <w:t>(</w:t>
      </w:r>
      <w:r w:rsidRPr="00D52EF4">
        <w:rPr>
          <w:rFonts w:ascii="Times New Roman" w:hAnsi="Times New Roman"/>
          <w:sz w:val="24"/>
          <w:szCs w:val="24"/>
        </w:rPr>
        <w:t>共</w:t>
      </w:r>
      <w:r w:rsidRPr="00D52EF4" w:rsidR="00985FA3">
        <w:rPr>
          <w:rFonts w:ascii="Times New Roman" w:hAnsi="Times New Roman"/>
          <w:sz w:val="24"/>
          <w:szCs w:val="24"/>
        </w:rPr>
        <w:t>5</w:t>
      </w:r>
      <w:r w:rsidRPr="00D52EF4" w:rsidR="00985FA3">
        <w:rPr>
          <w:rFonts w:ascii="Times New Roman" w:hAnsi="Times New Roman"/>
          <w:sz w:val="24"/>
          <w:szCs w:val="24"/>
        </w:rPr>
        <w:t>小题，每</w:t>
      </w:r>
      <w:r w:rsidRPr="00D52EF4">
        <w:rPr>
          <w:rFonts w:ascii="Times New Roman" w:hAnsi="Times New Roman"/>
          <w:sz w:val="24"/>
          <w:szCs w:val="24"/>
        </w:rPr>
        <w:t>小题</w:t>
      </w:r>
      <w:r w:rsidRPr="00D52EF4">
        <w:rPr>
          <w:rFonts w:ascii="Times New Roman" w:hAnsi="Times New Roman"/>
          <w:sz w:val="24"/>
          <w:szCs w:val="24"/>
        </w:rPr>
        <w:t>1</w:t>
      </w:r>
      <w:r w:rsidRPr="00D52EF4" w:rsidR="00985FA3">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()6. To</w:t>
      </w:r>
      <w:r w:rsidRPr="00D52EF4" w:rsidR="00985FA3">
        <w:rPr>
          <w:rFonts w:ascii="Times New Roman" w:hAnsi="Times New Roman"/>
          <w:sz w:val="24"/>
          <w:szCs w:val="24"/>
        </w:rPr>
        <w:t xml:space="preserve"> ___________ </w:t>
      </w:r>
      <w:r w:rsidRPr="00D52EF4">
        <w:rPr>
          <w:rFonts w:ascii="Times New Roman" w:hAnsi="Times New Roman"/>
          <w:sz w:val="24"/>
          <w:szCs w:val="24"/>
        </w:rPr>
        <w:t>somebody or something is to</w:t>
      </w:r>
      <w:r w:rsidRPr="00D52EF4" w:rsidR="00985FA3">
        <w:rPr>
          <w:rFonts w:ascii="Times New Roman" w:hAnsi="Times New Roman"/>
          <w:sz w:val="24"/>
          <w:szCs w:val="24"/>
        </w:rPr>
        <w:t xml:space="preserve"> </w:t>
      </w:r>
      <w:r w:rsidRPr="00D52EF4">
        <w:rPr>
          <w:rFonts w:ascii="Times New Roman" w:hAnsi="Times New Roman"/>
          <w:sz w:val="24"/>
          <w:szCs w:val="24"/>
        </w:rPr>
        <w:t>keep somebody or something safe from danger, harm, or loss.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save</w:t>
      </w:r>
      <w:r w:rsidRPr="00D52EF4">
        <w:rPr>
          <w:rFonts w:ascii="Times New Roman" w:hAnsi="Times New Roman"/>
          <w:sz w:val="24"/>
          <w:szCs w:val="24"/>
        </w:rPr>
        <w:tab/>
        <w:t>B. lead</w:t>
      </w:r>
    </w:p>
    <w:p w:rsidR="0010702D" w:rsidRPr="00D52EF4" w:rsidP="0010702D">
      <w:pPr>
        <w:rPr>
          <w:rFonts w:ascii="Times New Roman" w:hAnsi="Times New Roman"/>
          <w:sz w:val="24"/>
          <w:szCs w:val="24"/>
        </w:rPr>
      </w:pPr>
      <w:r w:rsidRPr="00D52EF4">
        <w:rPr>
          <w:rFonts w:ascii="Times New Roman" w:hAnsi="Times New Roman"/>
          <w:sz w:val="24"/>
          <w:szCs w:val="24"/>
        </w:rPr>
        <w:t>C. provide</w:t>
      </w:r>
    </w:p>
    <w:p w:rsidR="0010702D" w:rsidRPr="00D52EF4" w:rsidP="0010702D">
      <w:pPr>
        <w:rPr>
          <w:rFonts w:ascii="Times New Roman" w:hAnsi="Times New Roman"/>
          <w:sz w:val="24"/>
          <w:szCs w:val="24"/>
        </w:rPr>
      </w:pPr>
      <w:r w:rsidRPr="00D52EF4">
        <w:rPr>
          <w:rFonts w:ascii="Times New Roman" w:hAnsi="Times New Roman"/>
          <w:sz w:val="24"/>
          <w:szCs w:val="24"/>
        </w:rPr>
        <w:t>()7. If you</w:t>
      </w:r>
      <w:r w:rsidRPr="00D52EF4" w:rsidR="00985FA3">
        <w:rPr>
          <w:rFonts w:ascii="Times New Roman" w:hAnsi="Times New Roman"/>
          <w:sz w:val="24"/>
          <w:szCs w:val="24"/>
        </w:rPr>
        <w:t xml:space="preserve"> ___________ </w:t>
      </w:r>
      <w:r w:rsidRPr="00D52EF4">
        <w:rPr>
          <w:rFonts w:ascii="Times New Roman" w:hAnsi="Times New Roman"/>
          <w:sz w:val="24"/>
          <w:szCs w:val="24"/>
        </w:rPr>
        <w:t>something, you just</w:t>
      </w:r>
      <w:r w:rsidRPr="00D52EF4" w:rsidR="00985FA3">
        <w:rPr>
          <w:rFonts w:ascii="Times New Roman" w:hAnsi="Times New Roman"/>
          <w:sz w:val="24"/>
          <w:szCs w:val="24"/>
        </w:rPr>
        <w:t xml:space="preserve"> </w:t>
      </w:r>
      <w:r w:rsidRPr="00D52EF4">
        <w:rPr>
          <w:rFonts w:ascii="Times New Roman" w:hAnsi="Times New Roman"/>
          <w:sz w:val="24"/>
          <w:szCs w:val="24"/>
        </w:rPr>
        <w:t>think about it in your mind.</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attend</w:t>
      </w:r>
      <w:r w:rsidRPr="00D52EF4">
        <w:rPr>
          <w:rFonts w:ascii="Times New Roman" w:hAnsi="Times New Roman"/>
          <w:sz w:val="24"/>
          <w:szCs w:val="24"/>
        </w:rPr>
        <w:tab/>
        <w:t>B. protect</w:t>
      </w:r>
    </w:p>
    <w:p w:rsidR="0010702D" w:rsidRPr="00D52EF4" w:rsidP="0010702D">
      <w:pPr>
        <w:rPr>
          <w:rFonts w:ascii="Times New Roman" w:hAnsi="Times New Roman"/>
          <w:sz w:val="24"/>
          <w:szCs w:val="24"/>
        </w:rPr>
      </w:pPr>
      <w:r w:rsidRPr="00D52EF4">
        <w:rPr>
          <w:rFonts w:ascii="Times New Roman" w:hAnsi="Times New Roman"/>
          <w:sz w:val="24"/>
          <w:szCs w:val="24"/>
        </w:rPr>
        <w:t>C. imagine</w:t>
      </w:r>
    </w:p>
    <w:p w:rsidR="0010702D" w:rsidRPr="00D52EF4" w:rsidP="0010702D">
      <w:pPr>
        <w:rPr>
          <w:rFonts w:ascii="Times New Roman" w:hAnsi="Times New Roman"/>
          <w:sz w:val="24"/>
          <w:szCs w:val="24"/>
        </w:rPr>
      </w:pPr>
      <w:r w:rsidRPr="00D52EF4">
        <w:rPr>
          <w:rFonts w:ascii="Times New Roman" w:hAnsi="Times New Roman"/>
          <w:sz w:val="24"/>
          <w:szCs w:val="24"/>
        </w:rPr>
        <w:t>(</w:t>
      </w:r>
      <w:r w:rsidRPr="00D52EF4">
        <w:rPr>
          <w:rFonts w:ascii="Times New Roman" w:hAnsi="Times New Roman"/>
          <w:sz w:val="24"/>
          <w:szCs w:val="24"/>
        </w:rPr>
        <w:t>) 8. — What can we do to</w:t>
      </w:r>
      <w:r w:rsidRPr="00D52EF4">
        <w:rPr>
          <w:rFonts w:ascii="Times New Roman" w:hAnsi="Times New Roman"/>
          <w:sz w:val="24"/>
          <w:szCs w:val="24"/>
        </w:rPr>
        <w:t xml:space="preserve"> ___________ </w:t>
      </w:r>
      <w:r w:rsidRPr="00D52EF4">
        <w:rPr>
          <w:rFonts w:ascii="Times New Roman" w:hAnsi="Times New Roman"/>
          <w:sz w:val="24"/>
          <w:szCs w:val="24"/>
        </w:rPr>
        <w:t>against</w:t>
      </w:r>
      <w:r w:rsidRPr="00D52EF4">
        <w:rPr>
          <w:rFonts w:ascii="Times New Roman" w:hAnsi="Times New Roman"/>
          <w:sz w:val="24"/>
          <w:szCs w:val="24"/>
        </w:rPr>
        <w:t xml:space="preserve"> </w:t>
      </w:r>
      <w:r w:rsidRPr="00D52EF4">
        <w:rPr>
          <w:rFonts w:ascii="Times New Roman" w:hAnsi="Times New Roman"/>
          <w:sz w:val="24"/>
          <w:szCs w:val="24"/>
        </w:rPr>
        <w:t>the air pollution?</w:t>
      </w:r>
    </w:p>
    <w:p w:rsidR="0010702D" w:rsidRPr="00D52EF4" w:rsidP="0010702D">
      <w:pPr>
        <w:rPr>
          <w:rFonts w:ascii="Times New Roman" w:hAnsi="Times New Roman"/>
          <w:sz w:val="24"/>
          <w:szCs w:val="24"/>
        </w:rPr>
      </w:pPr>
      <w:r w:rsidRPr="00D52EF4">
        <w:rPr>
          <w:rFonts w:ascii="Times New Roman" w:hAnsi="Times New Roman"/>
          <w:sz w:val="24"/>
          <w:szCs w:val="24"/>
        </w:rPr>
        <w:t>—We can go to work by bus or by bike.</w:t>
      </w:r>
    </w:p>
    <w:p w:rsidR="0010702D" w:rsidRPr="00D52EF4" w:rsidP="0010702D">
      <w:pPr>
        <w:rPr>
          <w:rFonts w:ascii="Times New Roman" w:hAnsi="Times New Roman"/>
          <w:sz w:val="24"/>
          <w:szCs w:val="24"/>
        </w:rPr>
      </w:pPr>
      <w:r w:rsidRPr="00D52EF4">
        <w:rPr>
          <w:rFonts w:ascii="Times New Roman" w:hAnsi="Times New Roman"/>
          <w:sz w:val="24"/>
          <w:szCs w:val="24"/>
        </w:rPr>
        <w:t>A. fight</w:t>
      </w:r>
      <w:r w:rsidRPr="00D52EF4">
        <w:rPr>
          <w:rFonts w:ascii="Times New Roman" w:hAnsi="Times New Roman"/>
          <w:sz w:val="24"/>
          <w:szCs w:val="24"/>
        </w:rPr>
        <w:tab/>
        <w:t xml:space="preserve">B. </w:t>
      </w:r>
      <w:r w:rsidRPr="00D52EF4">
        <w:rPr>
          <w:rFonts w:ascii="Times New Roman" w:hAnsi="Times New Roman"/>
          <w:sz w:val="24"/>
          <w:szCs w:val="24"/>
        </w:rPr>
        <w:t>play</w:t>
      </w:r>
    </w:p>
    <w:p w:rsidR="0010702D" w:rsidRPr="00D52EF4" w:rsidP="0010702D">
      <w:pPr>
        <w:rPr>
          <w:rFonts w:ascii="Times New Roman" w:hAnsi="Times New Roman"/>
          <w:sz w:val="24"/>
          <w:szCs w:val="24"/>
        </w:rPr>
      </w:pPr>
      <w:r w:rsidRPr="00D52EF4">
        <w:rPr>
          <w:rFonts w:ascii="Times New Roman" w:hAnsi="Times New Roman"/>
          <w:sz w:val="24"/>
          <w:szCs w:val="24"/>
        </w:rPr>
        <w:t>C. live</w:t>
      </w:r>
    </w:p>
    <w:p w:rsidR="0010702D" w:rsidRPr="00D52EF4" w:rsidP="0010702D">
      <w:pPr>
        <w:rPr>
          <w:rFonts w:ascii="Times New Roman" w:hAnsi="Times New Roman"/>
          <w:sz w:val="24"/>
          <w:szCs w:val="24"/>
        </w:rPr>
      </w:pPr>
      <w:r w:rsidRPr="00D52EF4">
        <w:rPr>
          <w:rFonts w:ascii="Times New Roman" w:hAnsi="Times New Roman"/>
          <w:sz w:val="24"/>
          <w:szCs w:val="24"/>
        </w:rPr>
        <w:t>()9. — This medicine will help you cure (</w:t>
      </w:r>
      <w:r w:rsidRPr="00D52EF4" w:rsidR="00985FA3">
        <w:rPr>
          <w:rFonts w:ascii="Times New Roman" w:hAnsi="Times New Roman"/>
          <w:sz w:val="24"/>
          <w:szCs w:val="24"/>
        </w:rPr>
        <w:t>治愈</w:t>
      </w:r>
      <w:r w:rsidRPr="00D52EF4" w:rsidR="00985FA3">
        <w:rPr>
          <w:rFonts w:ascii="Times New Roman" w:hAnsi="Times New Roman"/>
          <w:sz w:val="24"/>
          <w:szCs w:val="24"/>
        </w:rPr>
        <w:t xml:space="preserve">) </w:t>
      </w:r>
      <w:r w:rsidRPr="00D52EF4">
        <w:rPr>
          <w:rFonts w:ascii="Times New Roman" w:hAnsi="Times New Roman"/>
          <w:sz w:val="24"/>
          <w:szCs w:val="24"/>
        </w:rPr>
        <w:t>your</w:t>
      </w:r>
      <w:r w:rsidRPr="00D52EF4" w:rsidR="00985FA3">
        <w:rPr>
          <w:rFonts w:ascii="Times New Roman" w:hAnsi="Times New Roman"/>
          <w:sz w:val="24"/>
          <w:szCs w:val="24"/>
        </w:rPr>
        <w:t xml:space="preserve"> ___________</w:t>
      </w:r>
      <w:r w:rsidRPr="00D52EF4">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—Really? Thank you very much.</w:t>
      </w:r>
    </w:p>
    <w:p w:rsidR="0010702D" w:rsidRPr="00D52EF4" w:rsidP="0010702D">
      <w:pPr>
        <w:rPr>
          <w:rFonts w:ascii="Times New Roman" w:hAnsi="Times New Roman"/>
          <w:sz w:val="24"/>
          <w:szCs w:val="24"/>
        </w:rPr>
      </w:pPr>
      <w:r w:rsidRPr="00D52EF4">
        <w:rPr>
          <w:rFonts w:ascii="Times New Roman" w:hAnsi="Times New Roman"/>
          <w:sz w:val="24"/>
          <w:szCs w:val="24"/>
        </w:rPr>
        <w:t>A. disease</w:t>
      </w:r>
      <w:r w:rsidRPr="00D52EF4">
        <w:rPr>
          <w:rFonts w:ascii="Times New Roman" w:hAnsi="Times New Roman"/>
          <w:sz w:val="24"/>
          <w:szCs w:val="24"/>
        </w:rPr>
        <w:tab/>
        <w:t xml:space="preserve">B. </w:t>
      </w:r>
      <w:r w:rsidRPr="00D52EF4">
        <w:rPr>
          <w:rFonts w:ascii="Times New Roman" w:hAnsi="Times New Roman"/>
          <w:sz w:val="24"/>
          <w:szCs w:val="24"/>
        </w:rPr>
        <w:t>care</w:t>
      </w:r>
    </w:p>
    <w:p w:rsidR="0010702D" w:rsidRPr="00D52EF4" w:rsidP="0010702D">
      <w:pPr>
        <w:rPr>
          <w:rFonts w:ascii="Times New Roman" w:hAnsi="Times New Roman"/>
          <w:sz w:val="24"/>
          <w:szCs w:val="24"/>
        </w:rPr>
      </w:pPr>
      <w:r w:rsidRPr="00D52EF4">
        <w:rPr>
          <w:rFonts w:ascii="Times New Roman" w:hAnsi="Times New Roman"/>
          <w:sz w:val="24"/>
          <w:szCs w:val="24"/>
        </w:rPr>
        <w:t>C. energy</w:t>
      </w:r>
    </w:p>
    <w:p w:rsidR="0010702D" w:rsidRPr="00D52EF4" w:rsidP="0010702D">
      <w:pPr>
        <w:rPr>
          <w:rFonts w:ascii="Times New Roman" w:hAnsi="Times New Roman"/>
          <w:sz w:val="24"/>
          <w:szCs w:val="24"/>
        </w:rPr>
      </w:pPr>
      <w:r w:rsidRPr="00D52EF4">
        <w:rPr>
          <w:rFonts w:ascii="Times New Roman" w:hAnsi="Times New Roman"/>
          <w:sz w:val="24"/>
          <w:szCs w:val="24"/>
        </w:rPr>
        <w:t>()10. Look! Her dress is strange.</w:t>
      </w:r>
    </w:p>
    <w:p w:rsidR="0010702D" w:rsidRPr="00D52EF4" w:rsidP="0010702D">
      <w:pPr>
        <w:rPr>
          <w:rFonts w:ascii="Times New Roman" w:hAnsi="Times New Roman"/>
          <w:sz w:val="24"/>
          <w:szCs w:val="24"/>
        </w:rPr>
      </w:pPr>
      <w:r w:rsidRPr="00D52EF4">
        <w:rPr>
          <w:rFonts w:ascii="Times New Roman" w:hAnsi="Times New Roman"/>
          <w:sz w:val="24"/>
          <w:szCs w:val="24"/>
        </w:rPr>
        <w:t>—Yes. It is</w:t>
      </w:r>
      <w:r w:rsidRPr="00D52EF4" w:rsidR="00985FA3">
        <w:rPr>
          <w:rFonts w:ascii="Times New Roman" w:hAnsi="Times New Roman"/>
          <w:sz w:val="24"/>
          <w:szCs w:val="24"/>
        </w:rPr>
        <w:t xml:space="preserve"> ___________ </w:t>
      </w:r>
      <w:r w:rsidRPr="00D52EF4">
        <w:rPr>
          <w:rFonts w:ascii="Times New Roman" w:hAnsi="Times New Roman"/>
          <w:sz w:val="24"/>
          <w:szCs w:val="24"/>
        </w:rPr>
        <w:t>paper.</w:t>
      </w:r>
    </w:p>
    <w:p w:rsidR="0010702D" w:rsidRPr="00D52EF4" w:rsidP="0010702D">
      <w:pPr>
        <w:rPr>
          <w:rFonts w:ascii="Times New Roman" w:hAnsi="Times New Roman"/>
          <w:sz w:val="24"/>
          <w:szCs w:val="24"/>
        </w:rPr>
      </w:pPr>
      <w:r w:rsidRPr="00D52EF4">
        <w:rPr>
          <w:rFonts w:ascii="Times New Roman" w:hAnsi="Times New Roman"/>
          <w:sz w:val="24"/>
          <w:szCs w:val="24"/>
        </w:rPr>
        <w:t>A. interested in</w:t>
      </w:r>
      <w:r w:rsidRPr="00D52EF4">
        <w:rPr>
          <w:rFonts w:ascii="Times New Roman" w:hAnsi="Times New Roman"/>
          <w:sz w:val="24"/>
          <w:szCs w:val="24"/>
        </w:rPr>
        <w:tab/>
        <w:t>B. famous for</w:t>
      </w:r>
    </w:p>
    <w:p w:rsidR="0010702D" w:rsidRPr="00D52EF4" w:rsidP="0010702D">
      <w:pPr>
        <w:rPr>
          <w:rFonts w:ascii="Times New Roman" w:hAnsi="Times New Roman"/>
          <w:sz w:val="24"/>
          <w:szCs w:val="24"/>
        </w:rPr>
      </w:pPr>
      <w:r w:rsidRPr="00D52EF4">
        <w:rPr>
          <w:rFonts w:ascii="Times New Roman" w:hAnsi="Times New Roman"/>
          <w:sz w:val="24"/>
          <w:szCs w:val="24"/>
        </w:rPr>
        <w:t>C</w:t>
      </w:r>
      <w:r w:rsidRPr="00D52EF4">
        <w:rPr>
          <w:rFonts w:ascii="Times New Roman" w:hAnsi="Times New Roman"/>
          <w:sz w:val="24"/>
          <w:szCs w:val="24"/>
        </w:rPr>
        <w:t>. made of</w:t>
      </w:r>
    </w:p>
    <w:p w:rsidR="0010702D" w:rsidRPr="00D52EF4" w:rsidP="0010702D">
      <w:pPr>
        <w:rPr>
          <w:rFonts w:ascii="Times New Roman" w:hAnsi="Times New Roman"/>
          <w:sz w:val="24"/>
          <w:szCs w:val="24"/>
        </w:rPr>
      </w:pPr>
      <w:r w:rsidRPr="00D52EF4">
        <w:rPr>
          <w:rFonts w:ascii="Times New Roman" w:hAnsi="Times New Roman"/>
          <w:b/>
          <w:sz w:val="24"/>
          <w:szCs w:val="24"/>
        </w:rPr>
        <w:t>II.</w:t>
      </w:r>
      <w:r w:rsidRPr="00D52EF4">
        <w:rPr>
          <w:rFonts w:ascii="Times New Roman" w:hAnsi="Times New Roman"/>
          <w:b/>
          <w:sz w:val="24"/>
          <w:szCs w:val="24"/>
        </w:rPr>
        <w:t>完形填空。</w:t>
      </w:r>
      <w:r w:rsidRPr="00D52EF4">
        <w:rPr>
          <w:rFonts w:ascii="Times New Roman" w:hAnsi="Times New Roman"/>
          <w:sz w:val="24"/>
          <w:szCs w:val="24"/>
        </w:rPr>
        <w:t>(</w:t>
      </w:r>
      <w:r w:rsidRPr="00D52EF4">
        <w:rPr>
          <w:rFonts w:ascii="Times New Roman" w:hAnsi="Times New Roman"/>
          <w:sz w:val="24"/>
          <w:szCs w:val="24"/>
        </w:rPr>
        <w:t>15</w:t>
      </w:r>
      <w:r w:rsidRPr="00D52EF4">
        <w:rPr>
          <w:rFonts w:ascii="Times New Roman" w:hAnsi="Times New Roman"/>
          <w:sz w:val="24"/>
          <w:szCs w:val="24"/>
        </w:rPr>
        <w:t>分</w:t>
      </w:r>
      <w:r w:rsidRPr="00D52EF4">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阅读下面短文，从短文后所给的</w:t>
      </w:r>
      <w:r w:rsidRPr="00D52EF4">
        <w:rPr>
          <w:rFonts w:ascii="Times New Roman" w:hAnsi="Times New Roman"/>
          <w:sz w:val="24"/>
          <w:szCs w:val="24"/>
        </w:rPr>
        <w:t>A</w:t>
      </w:r>
      <w:r w:rsidRPr="00D52EF4">
        <w:rPr>
          <w:rFonts w:ascii="Times New Roman" w:hAnsi="Times New Roman"/>
          <w:sz w:val="24"/>
          <w:szCs w:val="24"/>
        </w:rPr>
        <w:t>、</w:t>
      </w:r>
      <w:r w:rsidRPr="00D52EF4">
        <w:rPr>
          <w:rFonts w:ascii="Times New Roman" w:hAnsi="Times New Roman"/>
          <w:sz w:val="24"/>
          <w:szCs w:val="24"/>
        </w:rPr>
        <w:t>B</w:t>
      </w:r>
      <w:r w:rsidRPr="00D52EF4">
        <w:rPr>
          <w:rFonts w:ascii="Times New Roman" w:hAnsi="Times New Roman"/>
          <w:sz w:val="24"/>
          <w:szCs w:val="24"/>
        </w:rPr>
        <w:t>、</w:t>
      </w:r>
      <w:r w:rsidRPr="00D52EF4" w:rsidR="00985FA3">
        <w:rPr>
          <w:rFonts w:ascii="Times New Roman" w:hAnsi="Times New Roman"/>
          <w:sz w:val="24"/>
          <w:szCs w:val="24"/>
        </w:rPr>
        <w:t>C</w:t>
      </w:r>
      <w:r w:rsidRPr="00D52EF4">
        <w:rPr>
          <w:rFonts w:ascii="Times New Roman" w:hAnsi="Times New Roman"/>
          <w:sz w:val="24"/>
          <w:szCs w:val="24"/>
        </w:rPr>
        <w:t>三个选项中选出能填入相应空白处的最佳选</w:t>
      </w:r>
      <w:r w:rsidRPr="00D52EF4" w:rsidR="00985FA3">
        <w:rPr>
          <w:rFonts w:ascii="Times New Roman" w:hAnsi="Times New Roman"/>
          <w:sz w:val="24"/>
          <w:szCs w:val="24"/>
        </w:rPr>
        <w:t>项。</w:t>
      </w:r>
      <w:r w:rsidRPr="00D52EF4" w:rsidR="00985FA3">
        <w:rPr>
          <w:rFonts w:ascii="Times New Roman" w:hAnsi="Times New Roman"/>
          <w:sz w:val="24"/>
          <w:szCs w:val="24"/>
        </w:rPr>
        <w:t>(</w:t>
      </w:r>
      <w:r w:rsidRPr="00D52EF4">
        <w:rPr>
          <w:rFonts w:ascii="Times New Roman" w:hAnsi="Times New Roman"/>
          <w:sz w:val="24"/>
          <w:szCs w:val="24"/>
        </w:rPr>
        <w:t>共</w:t>
      </w:r>
      <w:r w:rsidRPr="00D52EF4">
        <w:rPr>
          <w:rFonts w:ascii="Times New Roman" w:hAnsi="Times New Roman"/>
          <w:sz w:val="24"/>
          <w:szCs w:val="24"/>
        </w:rPr>
        <w:t>10</w:t>
      </w:r>
      <w:r w:rsidRPr="00D52EF4">
        <w:rPr>
          <w:rFonts w:ascii="Times New Roman" w:hAnsi="Times New Roman"/>
          <w:sz w:val="24"/>
          <w:szCs w:val="24"/>
        </w:rPr>
        <w:t>小题</w:t>
      </w:r>
      <w:r w:rsidRPr="00D52EF4" w:rsidR="00985FA3">
        <w:rPr>
          <w:rFonts w:ascii="Times New Roman" w:hAnsi="Times New Roman"/>
          <w:sz w:val="24"/>
          <w:szCs w:val="24"/>
        </w:rPr>
        <w:t>，</w:t>
      </w:r>
      <w:r w:rsidRPr="00D52EF4">
        <w:rPr>
          <w:rFonts w:ascii="Times New Roman" w:hAnsi="Times New Roman"/>
          <w:sz w:val="24"/>
          <w:szCs w:val="24"/>
        </w:rPr>
        <w:t>每小题</w:t>
      </w:r>
      <w:r w:rsidRPr="00D52EF4">
        <w:rPr>
          <w:rFonts w:ascii="Times New Roman" w:hAnsi="Times New Roman"/>
          <w:sz w:val="24"/>
          <w:szCs w:val="24"/>
        </w:rPr>
        <w:t>1.5</w:t>
      </w:r>
      <w:r w:rsidRPr="00D52EF4" w:rsidR="00985FA3">
        <w:rPr>
          <w:rFonts w:ascii="Times New Roman" w:hAnsi="Times New Roman"/>
          <w:sz w:val="24"/>
          <w:szCs w:val="24"/>
        </w:rPr>
        <w:t>分</w:t>
      </w:r>
      <w:r w:rsidRPr="00D52EF4" w:rsidR="00985FA3">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It was a beautifu</w:t>
      </w:r>
      <w:r w:rsidRPr="00D52EF4">
        <w:rPr>
          <w:rFonts w:ascii="Times New Roman" w:hAnsi="Times New Roman"/>
          <w:sz w:val="24"/>
          <w:szCs w:val="24"/>
        </w:rPr>
        <w:t xml:space="preserve">l summer afternoon. Jane and her </w:t>
      </w:r>
      <w:r w:rsidRPr="00D52EF4">
        <w:rPr>
          <w:rFonts w:ascii="Times New Roman" w:hAnsi="Times New Roman"/>
          <w:sz w:val="24"/>
          <w:szCs w:val="24"/>
          <w:u w:val="single"/>
        </w:rPr>
        <w:t>11</w:t>
      </w:r>
      <w:r w:rsidRPr="00D52EF4">
        <w:rPr>
          <w:rFonts w:ascii="Times New Roman" w:hAnsi="Times New Roman"/>
          <w:sz w:val="24"/>
          <w:szCs w:val="24"/>
        </w:rPr>
        <w:t xml:space="preserve"> came to the amusement park (</w:t>
      </w:r>
      <w:r w:rsidRPr="00D52EF4">
        <w:rPr>
          <w:rFonts w:ascii="Times New Roman" w:hAnsi="Times New Roman"/>
          <w:sz w:val="24"/>
          <w:szCs w:val="24"/>
        </w:rPr>
        <w:t>游乐场</w:t>
      </w:r>
      <w:r w:rsidRPr="00D52EF4">
        <w:rPr>
          <w:rFonts w:ascii="Times New Roman" w:hAnsi="Times New Roman"/>
          <w:sz w:val="24"/>
          <w:szCs w:val="24"/>
        </w:rPr>
        <w:t>) for fun. First, Jane</w:t>
      </w:r>
      <w:r w:rsidRPr="00D52EF4">
        <w:rPr>
          <w:rFonts w:ascii="Times New Roman" w:hAnsi="Times New Roman"/>
          <w:sz w:val="24"/>
          <w:szCs w:val="24"/>
        </w:rPr>
        <w:t xml:space="preserve">, Her mom and her little brother Jim </w:t>
      </w:r>
      <w:r w:rsidRPr="00D52EF4">
        <w:rPr>
          <w:rFonts w:ascii="Times New Roman" w:hAnsi="Times New Roman"/>
          <w:sz w:val="24"/>
          <w:szCs w:val="24"/>
          <w:u w:val="single"/>
        </w:rPr>
        <w:t>12</w:t>
      </w:r>
      <w:r w:rsidRPr="00D52EF4">
        <w:rPr>
          <w:rFonts w:ascii="Times New Roman" w:hAnsi="Times New Roman"/>
          <w:sz w:val="24"/>
          <w:szCs w:val="24"/>
        </w:rPr>
        <w:t xml:space="preserve"> in the water. After that, they went to Happy Land </w:t>
      </w:r>
      <w:r w:rsidRPr="00D52EF4" w:rsidR="006555B3">
        <w:rPr>
          <w:rFonts w:ascii="Times New Roman" w:hAnsi="Times New Roman"/>
          <w:sz w:val="24"/>
          <w:szCs w:val="24"/>
        </w:rPr>
        <w:t>of the park. It is one of Jane’</w:t>
      </w:r>
      <w:r w:rsidRPr="00D52EF4">
        <w:rPr>
          <w:rFonts w:ascii="Times New Roman" w:hAnsi="Times New Roman"/>
          <w:sz w:val="24"/>
          <w:szCs w:val="24"/>
        </w:rPr>
        <w:t xml:space="preserve">s favourite </w:t>
      </w:r>
      <w:r w:rsidRPr="00D52EF4">
        <w:rPr>
          <w:rFonts w:ascii="Times New Roman" w:hAnsi="Times New Roman"/>
          <w:sz w:val="24"/>
          <w:szCs w:val="24"/>
          <w:u w:val="single"/>
        </w:rPr>
        <w:t>13</w:t>
      </w:r>
      <w:r w:rsidRPr="00D52EF4">
        <w:rPr>
          <w:rFonts w:ascii="Times New Roman" w:hAnsi="Times New Roman"/>
          <w:sz w:val="24"/>
          <w:szCs w:val="24"/>
        </w:rPr>
        <w:t xml:space="preserve"> in the park. A lot of children like playing in it. Jane was </w:t>
      </w:r>
      <w:r w:rsidRPr="00D52EF4">
        <w:rPr>
          <w:rFonts w:ascii="Times New Roman" w:hAnsi="Times New Roman"/>
          <w:sz w:val="24"/>
          <w:szCs w:val="24"/>
          <w:u w:val="single"/>
        </w:rPr>
        <w:t>14</w:t>
      </w:r>
      <w:r w:rsidRPr="00D52EF4">
        <w:rPr>
          <w:rFonts w:ascii="Times New Roman" w:hAnsi="Times New Roman"/>
          <w:sz w:val="24"/>
          <w:szCs w:val="24"/>
        </w:rPr>
        <w:t xml:space="preserve"> and she started to play with other children. Her brother was only two years old, so her mom had to stay behind to </w:t>
      </w:r>
      <w:r w:rsidRPr="00D52EF4">
        <w:rPr>
          <w:rFonts w:ascii="Times New Roman" w:hAnsi="Times New Roman"/>
          <w:sz w:val="24"/>
          <w:szCs w:val="24"/>
          <w:u w:val="single"/>
        </w:rPr>
        <w:t>15</w:t>
      </w:r>
      <w:r w:rsidRPr="00D52EF4">
        <w:rPr>
          <w:rFonts w:ascii="Times New Roman" w:hAnsi="Times New Roman"/>
          <w:sz w:val="24"/>
          <w:szCs w:val="24"/>
        </w:rPr>
        <w:t xml:space="preserve"> him.</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Many other children, ran to the tree house of Happy Land. Jane </w:t>
      </w:r>
      <w:r w:rsidRPr="00D52EF4">
        <w:rPr>
          <w:rFonts w:ascii="Times New Roman" w:hAnsi="Times New Roman"/>
          <w:sz w:val="24"/>
          <w:szCs w:val="24"/>
          <w:u w:val="single"/>
        </w:rPr>
        <w:t>16</w:t>
      </w:r>
      <w:r w:rsidRPr="00D52EF4">
        <w:rPr>
          <w:rFonts w:ascii="Times New Roman" w:hAnsi="Times New Roman"/>
          <w:sz w:val="24"/>
          <w:szCs w:val="24"/>
        </w:rPr>
        <w:t xml:space="preserve"> there too. She played in the tree house happily. After about ten minutes, Jane couldn’t </w:t>
      </w:r>
      <w:r w:rsidRPr="00D52EF4">
        <w:rPr>
          <w:rFonts w:ascii="Times New Roman" w:hAnsi="Times New Roman"/>
          <w:sz w:val="24"/>
          <w:szCs w:val="24"/>
          <w:u w:val="single"/>
        </w:rPr>
        <w:t>17</w:t>
      </w:r>
      <w:r w:rsidRPr="00D52EF4">
        <w:rPr>
          <w:rFonts w:ascii="Times New Roman" w:hAnsi="Times New Roman"/>
          <w:sz w:val="24"/>
          <w:szCs w:val="24"/>
        </w:rPr>
        <w:t xml:space="preserve"> her mother a</w:t>
      </w:r>
      <w:r w:rsidRPr="00D52EF4" w:rsidR="006555B3">
        <w:rPr>
          <w:rFonts w:ascii="Times New Roman" w:hAnsi="Times New Roman"/>
          <w:sz w:val="24"/>
          <w:szCs w:val="24"/>
        </w:rPr>
        <w:t xml:space="preserve">nd brother. She began to cry. A </w:t>
      </w:r>
      <w:r w:rsidRPr="00D52EF4">
        <w:rPr>
          <w:rFonts w:ascii="Times New Roman" w:hAnsi="Times New Roman"/>
          <w:sz w:val="24"/>
          <w:szCs w:val="24"/>
          <w:u w:val="single"/>
        </w:rPr>
        <w:t>18</w:t>
      </w:r>
      <w:r w:rsidRPr="00D52EF4">
        <w:rPr>
          <w:rFonts w:ascii="Times New Roman" w:hAnsi="Times New Roman"/>
          <w:sz w:val="24"/>
          <w:szCs w:val="24"/>
        </w:rPr>
        <w:t xml:space="preserve"> there came up to Jane and then took her to the Lost and Found Office of the par</w:t>
      </w:r>
      <w:r w:rsidRPr="00D52EF4" w:rsidR="006555B3">
        <w:rPr>
          <w:rFonts w:ascii="Times New Roman" w:hAnsi="Times New Roman"/>
          <w:sz w:val="24"/>
          <w:szCs w:val="24"/>
        </w:rPr>
        <w:t>k. After twenty minutes, Jane’</w:t>
      </w:r>
      <w:r w:rsidRPr="00D52EF4">
        <w:rPr>
          <w:rFonts w:ascii="Times New Roman" w:hAnsi="Times New Roman"/>
          <w:sz w:val="24"/>
          <w:szCs w:val="24"/>
        </w:rPr>
        <w:t xml:space="preserve">s mother </w:t>
      </w:r>
      <w:r w:rsidRPr="00D52EF4">
        <w:rPr>
          <w:rFonts w:ascii="Times New Roman" w:hAnsi="Times New Roman"/>
          <w:sz w:val="24"/>
          <w:szCs w:val="24"/>
          <w:u w:val="single"/>
        </w:rPr>
        <w:t>19</w:t>
      </w:r>
      <w:r w:rsidRPr="00D52EF4">
        <w:rPr>
          <w:rFonts w:ascii="Times New Roman" w:hAnsi="Times New Roman"/>
          <w:sz w:val="24"/>
          <w:szCs w:val="24"/>
        </w:rPr>
        <w:t xml:space="preserve"> the office. She found Jane and </w:t>
      </w:r>
      <w:r w:rsidRPr="00D52EF4">
        <w:rPr>
          <w:rFonts w:ascii="Times New Roman" w:hAnsi="Times New Roman"/>
          <w:sz w:val="24"/>
          <w:szCs w:val="24"/>
          <w:u w:val="single"/>
        </w:rPr>
        <w:t>20</w:t>
      </w:r>
      <w:r w:rsidRPr="00D52EF4">
        <w:rPr>
          <w:rFonts w:ascii="Times New Roman" w:hAnsi="Times New Roman"/>
          <w:sz w:val="24"/>
          <w:szCs w:val="24"/>
        </w:rPr>
        <w:t xml:space="preserve"> “Thank you very much,” to the worker.</w:t>
      </w:r>
    </w:p>
    <w:p w:rsidR="0010702D" w:rsidRPr="00D52EF4" w:rsidP="0010702D">
      <w:pPr>
        <w:rPr>
          <w:rFonts w:ascii="Times New Roman" w:hAnsi="Times New Roman"/>
          <w:sz w:val="24"/>
          <w:szCs w:val="24"/>
        </w:rPr>
      </w:pPr>
      <w:r w:rsidRPr="00D52EF4">
        <w:rPr>
          <w:rFonts w:ascii="Times New Roman" w:hAnsi="Times New Roman"/>
          <w:sz w:val="24"/>
          <w:szCs w:val="24"/>
        </w:rPr>
        <w:t>()11. A. classmates</w:t>
      </w:r>
      <w:r w:rsidRPr="00D52EF4">
        <w:rPr>
          <w:rFonts w:ascii="Times New Roman" w:hAnsi="Times New Roman"/>
          <w:sz w:val="24"/>
          <w:szCs w:val="24"/>
        </w:rPr>
        <w:tab/>
        <w:t>B. family</w:t>
      </w:r>
      <w:r w:rsidRPr="00D52EF4" w:rsidR="00985FA3">
        <w:rPr>
          <w:rFonts w:ascii="Times New Roman" w:hAnsi="Times New Roman"/>
          <w:sz w:val="24"/>
          <w:szCs w:val="24"/>
        </w:rPr>
        <w:t xml:space="preserve"> </w:t>
      </w:r>
      <w:r w:rsidRPr="00D52EF4" w:rsidR="00985FA3">
        <w:rPr>
          <w:rFonts w:ascii="Times New Roman" w:hAnsi="Times New Roman"/>
          <w:sz w:val="24"/>
          <w:szCs w:val="24"/>
        </w:rPr>
        <w:tab/>
      </w:r>
      <w:r w:rsidRPr="00D52EF4">
        <w:rPr>
          <w:rFonts w:ascii="Times New Roman" w:hAnsi="Times New Roman"/>
          <w:sz w:val="24"/>
          <w:szCs w:val="24"/>
        </w:rPr>
        <w:t>C. friends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()12. </w:t>
      </w:r>
      <w:r w:rsidRPr="00D52EF4">
        <w:rPr>
          <w:rFonts w:ascii="Times New Roman" w:hAnsi="Times New Roman"/>
          <w:sz w:val="24"/>
          <w:szCs w:val="24"/>
        </w:rPr>
        <w:t>A. worked</w:t>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B. met</w:t>
      </w:r>
      <w:r w:rsidRPr="00D52EF4">
        <w:rPr>
          <w:rFonts w:ascii="Times New Roman" w:hAnsi="Times New Roman"/>
          <w:sz w:val="24"/>
          <w:szCs w:val="24"/>
        </w:rPr>
        <w:tab/>
      </w:r>
      <w:r w:rsidRPr="00D52EF4">
        <w:rPr>
          <w:rFonts w:ascii="Times New Roman" w:hAnsi="Times New Roman"/>
          <w:sz w:val="24"/>
          <w:szCs w:val="24"/>
        </w:rPr>
        <w:tab/>
        <w:t xml:space="preserve">C. </w:t>
      </w:r>
      <w:r w:rsidRPr="00D52EF4">
        <w:rPr>
          <w:rFonts w:ascii="Times New Roman" w:hAnsi="Times New Roman"/>
          <w:sz w:val="24"/>
          <w:szCs w:val="24"/>
        </w:rPr>
        <w:t>played</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()13. </w:t>
      </w:r>
      <w:r w:rsidRPr="00D52EF4">
        <w:rPr>
          <w:rFonts w:ascii="Times New Roman" w:hAnsi="Times New Roman"/>
          <w:sz w:val="24"/>
          <w:szCs w:val="24"/>
        </w:rPr>
        <w:t>A. places</w:t>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B. festivals</w:t>
      </w:r>
      <w:r w:rsidRPr="00D52EF4">
        <w:rPr>
          <w:rFonts w:ascii="Times New Roman" w:hAnsi="Times New Roman"/>
          <w:sz w:val="24"/>
          <w:szCs w:val="24"/>
        </w:rPr>
        <w:tab/>
        <w:t>C. jobs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()14. </w:t>
      </w:r>
      <w:r w:rsidRPr="00D52EF4">
        <w:rPr>
          <w:rFonts w:ascii="Times New Roman" w:hAnsi="Times New Roman"/>
          <w:sz w:val="24"/>
          <w:szCs w:val="24"/>
        </w:rPr>
        <w:t>A. sorry</w:t>
      </w:r>
      <w:r w:rsidRPr="00D52EF4">
        <w:rPr>
          <w:rFonts w:ascii="Times New Roman" w:hAnsi="Times New Roman"/>
          <w:sz w:val="24"/>
          <w:szCs w:val="24"/>
        </w:rPr>
        <w:tab/>
      </w:r>
      <w:r w:rsidR="00D52EF4">
        <w:rPr>
          <w:rFonts w:ascii="Times New Roman" w:hAnsi="Times New Roman"/>
          <w:sz w:val="24"/>
          <w:szCs w:val="24"/>
        </w:rPr>
        <w:tab/>
      </w:r>
      <w:r w:rsidRPr="00D52EF4">
        <w:rPr>
          <w:rFonts w:ascii="Times New Roman" w:hAnsi="Times New Roman"/>
          <w:sz w:val="24"/>
          <w:szCs w:val="24"/>
        </w:rPr>
        <w:t>B. busy</w:t>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C. happy</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()15. </w:t>
      </w:r>
      <w:r w:rsidRPr="00D52EF4">
        <w:rPr>
          <w:rFonts w:ascii="Times New Roman" w:hAnsi="Times New Roman"/>
          <w:sz w:val="24"/>
          <w:szCs w:val="24"/>
        </w:rPr>
        <w:t>A. act</w:t>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B. miss</w:t>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C. watch</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()16. </w:t>
      </w:r>
      <w:r w:rsidRPr="00D52EF4">
        <w:rPr>
          <w:rFonts w:ascii="Times New Roman" w:hAnsi="Times New Roman"/>
          <w:sz w:val="24"/>
          <w:szCs w:val="24"/>
        </w:rPr>
        <w:t>A. swam</w:t>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B. ran</w:t>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C. drove</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()17. </w:t>
      </w:r>
      <w:r w:rsidRPr="00D52EF4">
        <w:rPr>
          <w:rFonts w:ascii="Times New Roman" w:hAnsi="Times New Roman"/>
          <w:sz w:val="24"/>
          <w:szCs w:val="24"/>
        </w:rPr>
        <w:t>A. find</w:t>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B. leave</w:t>
      </w:r>
      <w:r w:rsidRPr="00D52EF4">
        <w:rPr>
          <w:rFonts w:ascii="Times New Roman" w:hAnsi="Times New Roman"/>
          <w:sz w:val="24"/>
          <w:szCs w:val="24"/>
        </w:rPr>
        <w:tab/>
      </w:r>
      <w:r w:rsidRPr="00D52EF4">
        <w:rPr>
          <w:rFonts w:ascii="Times New Roman" w:hAnsi="Times New Roman"/>
          <w:sz w:val="24"/>
          <w:szCs w:val="24"/>
        </w:rPr>
        <w:tab/>
      </w:r>
      <w:r w:rsidRPr="00D52EF4">
        <w:rPr>
          <w:rFonts w:ascii="Times New Roman" w:hAnsi="Times New Roman"/>
          <w:sz w:val="24"/>
          <w:szCs w:val="24"/>
        </w:rPr>
        <w:t>C. protect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()18. </w:t>
      </w:r>
      <w:r w:rsidRPr="00D52EF4">
        <w:rPr>
          <w:rFonts w:ascii="Times New Roman" w:hAnsi="Times New Roman"/>
          <w:sz w:val="24"/>
          <w:szCs w:val="24"/>
        </w:rPr>
        <w:t>A. teacher</w:t>
      </w:r>
      <w:r w:rsidRPr="00D52EF4">
        <w:rPr>
          <w:rFonts w:ascii="Times New Roman" w:hAnsi="Times New Roman"/>
          <w:sz w:val="24"/>
          <w:szCs w:val="24"/>
        </w:rPr>
        <w:tab/>
      </w:r>
      <w:r w:rsidRPr="00D52EF4">
        <w:rPr>
          <w:rFonts w:ascii="Times New Roman" w:hAnsi="Times New Roman"/>
          <w:sz w:val="24"/>
          <w:szCs w:val="24"/>
        </w:rPr>
        <w:tab/>
        <w:t>B. driver</w:t>
      </w:r>
      <w:r w:rsidRPr="00D52EF4">
        <w:rPr>
          <w:rFonts w:ascii="Times New Roman" w:hAnsi="Times New Roman"/>
          <w:sz w:val="24"/>
          <w:szCs w:val="24"/>
        </w:rPr>
        <w:tab/>
        <w:t>C. worker</w:t>
      </w:r>
    </w:p>
    <w:p w:rsidR="0010702D" w:rsidRPr="00D52EF4" w:rsidP="0010702D">
      <w:pPr>
        <w:rPr>
          <w:rFonts w:ascii="Times New Roman" w:hAnsi="Times New Roman"/>
          <w:sz w:val="24"/>
          <w:szCs w:val="24"/>
        </w:rPr>
      </w:pPr>
      <w:r w:rsidRPr="00D52EF4">
        <w:rPr>
          <w:rFonts w:ascii="Times New Roman" w:hAnsi="Times New Roman"/>
          <w:sz w:val="24"/>
          <w:szCs w:val="24"/>
        </w:rPr>
        <w:t>()19. A. came from</w:t>
      </w:r>
      <w:r w:rsidRPr="00D52EF4">
        <w:rPr>
          <w:rFonts w:ascii="Times New Roman" w:hAnsi="Times New Roman"/>
          <w:sz w:val="24"/>
          <w:szCs w:val="24"/>
        </w:rPr>
        <w:tab/>
        <w:t>B. got to</w:t>
      </w:r>
      <w:r w:rsidRPr="00D52EF4" w:rsidR="00985FA3">
        <w:rPr>
          <w:rFonts w:ascii="Times New Roman" w:hAnsi="Times New Roman"/>
          <w:sz w:val="24"/>
          <w:szCs w:val="24"/>
        </w:rPr>
        <w:t xml:space="preserve"> </w:t>
      </w:r>
      <w:r w:rsidRPr="00D52EF4" w:rsidR="00985FA3">
        <w:rPr>
          <w:rFonts w:ascii="Times New Roman" w:hAnsi="Times New Roman"/>
          <w:sz w:val="24"/>
          <w:szCs w:val="24"/>
        </w:rPr>
        <w:tab/>
        <w:t>C</w:t>
      </w:r>
      <w:r w:rsidRPr="00D52EF4">
        <w:rPr>
          <w:rFonts w:ascii="Times New Roman" w:hAnsi="Times New Roman"/>
          <w:sz w:val="24"/>
          <w:szCs w:val="24"/>
        </w:rPr>
        <w:t>. took in</w:t>
      </w:r>
    </w:p>
    <w:p w:rsidR="00985FA3" w:rsidRPr="00D52EF4" w:rsidP="0010702D">
      <w:pPr>
        <w:rPr>
          <w:rFonts w:ascii="Times New Roman" w:hAnsi="Times New Roman"/>
          <w:sz w:val="24"/>
          <w:szCs w:val="24"/>
        </w:rPr>
      </w:pPr>
      <w:r w:rsidRPr="00D52EF4">
        <w:rPr>
          <w:rFonts w:ascii="Times New Roman" w:hAnsi="Times New Roman"/>
          <w:sz w:val="24"/>
          <w:szCs w:val="24"/>
        </w:rPr>
        <w:t>(</w:t>
      </w:r>
      <w:r w:rsidRPr="00D52EF4">
        <w:rPr>
          <w:rFonts w:ascii="Times New Roman" w:hAnsi="Times New Roman"/>
          <w:sz w:val="24"/>
          <w:szCs w:val="24"/>
        </w:rPr>
        <w:t xml:space="preserve">)20. A. asked </w:t>
      </w:r>
      <w:r w:rsidRPr="00D52EF4">
        <w:rPr>
          <w:rFonts w:ascii="Times New Roman" w:hAnsi="Times New Roman"/>
          <w:sz w:val="24"/>
          <w:szCs w:val="24"/>
        </w:rPr>
        <w:tab/>
      </w:r>
      <w:r w:rsidRPr="00D52EF4">
        <w:rPr>
          <w:rFonts w:ascii="Times New Roman" w:hAnsi="Times New Roman"/>
          <w:sz w:val="24"/>
          <w:szCs w:val="24"/>
        </w:rPr>
        <w:tab/>
        <w:t xml:space="preserve">B. talked </w:t>
      </w:r>
      <w:r w:rsidRPr="00D52EF4">
        <w:rPr>
          <w:rFonts w:ascii="Times New Roman" w:hAnsi="Times New Roman"/>
          <w:sz w:val="24"/>
          <w:szCs w:val="24"/>
        </w:rPr>
        <w:tab/>
        <w:t>C. said</w:t>
      </w:r>
    </w:p>
    <w:p w:rsidR="0010702D" w:rsidRPr="00D52EF4" w:rsidP="0010702D">
      <w:pPr>
        <w:rPr>
          <w:rFonts w:ascii="Times New Roman" w:hAnsi="Times New Roman"/>
          <w:sz w:val="24"/>
          <w:szCs w:val="24"/>
        </w:rPr>
      </w:pPr>
      <w:r w:rsidRPr="00D52EF4">
        <w:rPr>
          <w:rFonts w:ascii="Times New Roman" w:hAnsi="Times New Roman"/>
          <w:b/>
          <w:sz w:val="24"/>
          <w:szCs w:val="24"/>
        </w:rPr>
        <w:t>III</w:t>
      </w:r>
      <w:r w:rsidRPr="00D52EF4" w:rsidR="00985FA3">
        <w:rPr>
          <w:rFonts w:ascii="Times New Roman" w:hAnsi="Times New Roman"/>
          <w:b/>
          <w:sz w:val="24"/>
          <w:szCs w:val="24"/>
        </w:rPr>
        <w:t>.</w:t>
      </w:r>
      <w:r w:rsidRPr="00D52EF4">
        <w:rPr>
          <w:rFonts w:ascii="Times New Roman" w:hAnsi="Times New Roman"/>
          <w:b/>
          <w:sz w:val="24"/>
          <w:szCs w:val="24"/>
        </w:rPr>
        <w:t>阅读理解。</w:t>
      </w:r>
      <w:r w:rsidRPr="00D52EF4" w:rsidR="00985FA3">
        <w:rPr>
          <w:rFonts w:ascii="Times New Roman" w:hAnsi="Times New Roman"/>
          <w:sz w:val="24"/>
          <w:szCs w:val="24"/>
        </w:rPr>
        <w:t>(</w:t>
      </w:r>
      <w:r w:rsidRPr="00D52EF4">
        <w:rPr>
          <w:rFonts w:ascii="Times New Roman" w:hAnsi="Times New Roman"/>
          <w:sz w:val="24"/>
          <w:szCs w:val="24"/>
        </w:rPr>
        <w:t>30</w:t>
      </w:r>
      <w:r w:rsidRPr="00D52EF4" w:rsidR="00985FA3">
        <w:rPr>
          <w:rFonts w:ascii="Times New Roman" w:hAnsi="Times New Roman"/>
          <w:sz w:val="24"/>
          <w:szCs w:val="24"/>
        </w:rPr>
        <w:t>分</w:t>
      </w:r>
      <w:r w:rsidRPr="00D52EF4" w:rsidR="00985FA3">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阅读下列短文，从下面每小题的</w:t>
      </w:r>
      <w:r w:rsidRPr="00D52EF4">
        <w:rPr>
          <w:rFonts w:ascii="Times New Roman" w:hAnsi="Times New Roman"/>
          <w:sz w:val="24"/>
          <w:szCs w:val="24"/>
        </w:rPr>
        <w:t>A</w:t>
      </w:r>
      <w:r w:rsidRPr="00D52EF4">
        <w:rPr>
          <w:rFonts w:ascii="Times New Roman" w:hAnsi="Times New Roman"/>
          <w:sz w:val="24"/>
          <w:szCs w:val="24"/>
        </w:rPr>
        <w:t>、</w:t>
      </w:r>
      <w:r w:rsidRPr="00D52EF4">
        <w:rPr>
          <w:rFonts w:ascii="Times New Roman" w:hAnsi="Times New Roman"/>
          <w:sz w:val="24"/>
          <w:szCs w:val="24"/>
        </w:rPr>
        <w:t>B</w:t>
      </w:r>
      <w:r w:rsidRPr="00D52EF4">
        <w:rPr>
          <w:rFonts w:ascii="Times New Roman" w:hAnsi="Times New Roman"/>
          <w:sz w:val="24"/>
          <w:szCs w:val="24"/>
        </w:rPr>
        <w:t>、</w:t>
      </w:r>
      <w:r w:rsidRPr="00D52EF4">
        <w:rPr>
          <w:rFonts w:ascii="Times New Roman" w:hAnsi="Times New Roman"/>
          <w:sz w:val="24"/>
          <w:szCs w:val="24"/>
        </w:rPr>
        <w:t>C</w:t>
      </w:r>
      <w:r w:rsidRPr="00D52EF4">
        <w:rPr>
          <w:rFonts w:ascii="Times New Roman" w:hAnsi="Times New Roman"/>
          <w:sz w:val="24"/>
          <w:szCs w:val="24"/>
        </w:rPr>
        <w:t>、</w:t>
      </w:r>
      <w:r w:rsidRPr="00D52EF4">
        <w:rPr>
          <w:rFonts w:ascii="Times New Roman" w:hAnsi="Times New Roman"/>
          <w:sz w:val="24"/>
          <w:szCs w:val="24"/>
        </w:rPr>
        <w:t>D</w:t>
      </w:r>
      <w:r w:rsidRPr="00D52EF4" w:rsidR="006555B3">
        <w:rPr>
          <w:rFonts w:ascii="Times New Roman" w:hAnsi="Times New Roman"/>
          <w:sz w:val="24"/>
          <w:szCs w:val="24"/>
        </w:rPr>
        <w:t>四个选项中选出最佳选项。</w:t>
      </w:r>
      <w:r w:rsidRPr="00D52EF4" w:rsidR="006555B3">
        <w:rPr>
          <w:rFonts w:ascii="Times New Roman" w:hAnsi="Times New Roman"/>
          <w:sz w:val="24"/>
          <w:szCs w:val="24"/>
        </w:rPr>
        <w:t>(</w:t>
      </w:r>
      <w:r w:rsidRPr="00D52EF4">
        <w:rPr>
          <w:rFonts w:ascii="Times New Roman" w:hAnsi="Times New Roman"/>
          <w:sz w:val="24"/>
          <w:szCs w:val="24"/>
        </w:rPr>
        <w:t>共</w:t>
      </w:r>
      <w:r w:rsidRPr="00D52EF4">
        <w:rPr>
          <w:rFonts w:ascii="Times New Roman" w:hAnsi="Times New Roman"/>
          <w:sz w:val="24"/>
          <w:szCs w:val="24"/>
        </w:rPr>
        <w:t>20</w:t>
      </w:r>
      <w:r w:rsidRPr="00D52EF4">
        <w:rPr>
          <w:rFonts w:ascii="Times New Roman" w:hAnsi="Times New Roman"/>
          <w:sz w:val="24"/>
          <w:szCs w:val="24"/>
        </w:rPr>
        <w:t>小题，每小题</w:t>
      </w:r>
      <w:r w:rsidRPr="00D52EF4">
        <w:rPr>
          <w:rFonts w:ascii="Times New Roman" w:hAnsi="Times New Roman"/>
          <w:sz w:val="24"/>
          <w:szCs w:val="24"/>
        </w:rPr>
        <w:t>1.5</w:t>
      </w:r>
      <w:r w:rsidRPr="00D52EF4" w:rsidR="006555B3">
        <w:rPr>
          <w:rFonts w:ascii="Times New Roman" w:hAnsi="Times New Roman"/>
          <w:sz w:val="24"/>
          <w:szCs w:val="24"/>
        </w:rPr>
        <w:t>分</w:t>
      </w:r>
      <w:r w:rsidRPr="00D52EF4" w:rsidR="006555B3">
        <w:rPr>
          <w:rFonts w:ascii="Times New Roman" w:hAnsi="Times New Roman"/>
          <w:sz w:val="24"/>
          <w:szCs w:val="24"/>
        </w:rPr>
        <w:t>)</w:t>
      </w:r>
    </w:p>
    <w:p w:rsidR="006555B3" w:rsidRPr="00D52EF4" w:rsidP="006555B3">
      <w:pPr>
        <w:jc w:val="center"/>
        <w:rPr>
          <w:rFonts w:ascii="Times New Roman" w:hAnsi="Times New Roman"/>
          <w:b/>
          <w:sz w:val="30"/>
          <w:szCs w:val="30"/>
        </w:rPr>
      </w:pPr>
      <w:r w:rsidRPr="00D52EF4">
        <w:rPr>
          <w:rFonts w:ascii="Times New Roman" w:hAnsi="Times New Roman"/>
          <w:b/>
          <w:sz w:val="30"/>
          <w:szCs w:val="30"/>
        </w:rPr>
        <w:t>A</w:t>
      </w:r>
    </w:p>
    <w:p w:rsidR="0010702D" w:rsidRPr="00D52EF4" w:rsidP="0010702D">
      <w:pPr>
        <w:rPr>
          <w:rFonts w:ascii="Times New Roman" w:hAnsi="Times New Roman"/>
          <w:sz w:val="24"/>
          <w:szCs w:val="24"/>
        </w:rPr>
      </w:pPr>
      <w:r w:rsidRPr="00D52EF4">
        <w:rPr>
          <w:rFonts w:ascii="Times New Roman" w:hAnsi="Times New Roman"/>
          <w:sz w:val="24"/>
          <w:szCs w:val="24"/>
        </w:rPr>
        <w:t>Jim, Lily and Nelly are good friends. They all study in the same class in Guangming Middle School. The weekend is coming and the weather is going to be sunny and warm. Now they are talking about their plans.</w:t>
      </w:r>
    </w:p>
    <w:p w:rsidR="0010702D" w:rsidRPr="00D52EF4" w:rsidP="0010702D">
      <w:pPr>
        <w:rPr>
          <w:rFonts w:ascii="Times New Roman" w:hAnsi="Times New Roman"/>
          <w:sz w:val="24"/>
          <w:szCs w:val="24"/>
        </w:rPr>
      </w:pPr>
      <w:r w:rsidRPr="00D52EF4">
        <w:rPr>
          <w:rFonts w:ascii="Times New Roman" w:hAnsi="Times New Roman"/>
          <w:sz w:val="24"/>
          <w:szCs w:val="24"/>
        </w:rPr>
        <w:t>Jim is going to the</w:t>
      </w:r>
      <w:r w:rsidRPr="00D52EF4" w:rsidR="006555B3">
        <w:rPr>
          <w:rFonts w:ascii="Times New Roman" w:hAnsi="Times New Roman"/>
          <w:sz w:val="24"/>
          <w:szCs w:val="24"/>
        </w:rPr>
        <w:t xml:space="preserve"> hospital on Sunday. It’</w:t>
      </w:r>
      <w:r w:rsidRPr="00D52EF4">
        <w:rPr>
          <w:rFonts w:ascii="Times New Roman" w:hAnsi="Times New Roman"/>
          <w:sz w:val="24"/>
          <w:szCs w:val="24"/>
        </w:rPr>
        <w:t xml:space="preserve">s not far from his house, so he wants to go there by bike. He is going to visit a sick boy called Bob in the hospital. He wants to make Bob happy, so he will give him some interesting storybooks. He plans to stay </w:t>
      </w:r>
      <w:r w:rsidRPr="00D52EF4">
        <w:rPr>
          <w:rFonts w:ascii="Times New Roman" w:hAnsi="Times New Roman"/>
          <w:sz w:val="24"/>
          <w:szCs w:val="24"/>
        </w:rPr>
        <w:t>there for the whole day.</w:t>
      </w:r>
    </w:p>
    <w:p w:rsidR="0010702D" w:rsidRPr="00D52EF4" w:rsidP="0010702D">
      <w:pPr>
        <w:rPr>
          <w:rFonts w:ascii="Times New Roman" w:hAnsi="Times New Roman"/>
          <w:sz w:val="24"/>
          <w:szCs w:val="24"/>
        </w:rPr>
      </w:pPr>
      <w:r w:rsidRPr="00D52EF4">
        <w:rPr>
          <w:rFonts w:ascii="Times New Roman" w:hAnsi="Times New Roman"/>
          <w:sz w:val="24"/>
          <w:szCs w:val="24"/>
        </w:rPr>
        <w:t>Lily is going to ride to the Great Zoo with her father on Sunday. She wants to see the pandas, tigers, lions and elephants. She also wants to spend the whole day there.</w:t>
      </w:r>
    </w:p>
    <w:p w:rsidR="0010702D" w:rsidRPr="00D52EF4" w:rsidP="0010702D">
      <w:pPr>
        <w:rPr>
          <w:rFonts w:ascii="Times New Roman" w:hAnsi="Times New Roman"/>
          <w:sz w:val="24"/>
          <w:szCs w:val="24"/>
        </w:rPr>
      </w:pPr>
      <w:r w:rsidRPr="00D52EF4">
        <w:rPr>
          <w:rFonts w:ascii="Times New Roman" w:hAnsi="Times New Roman"/>
          <w:sz w:val="24"/>
          <w:szCs w:val="24"/>
        </w:rPr>
        <w:t>Nelly is going to the Sun Park with her friends on foot on Sunday. She is going fishing by the lake, going boating in the river and flying a kite. She plans to stay there for the whole morning.</w:t>
      </w:r>
    </w:p>
    <w:p w:rsidR="0010702D" w:rsidRPr="00D52EF4" w:rsidP="0010702D">
      <w:pPr>
        <w:rPr>
          <w:rFonts w:ascii="Times New Roman" w:hAnsi="Times New Roman"/>
          <w:sz w:val="24"/>
          <w:szCs w:val="24"/>
        </w:rPr>
      </w:pPr>
      <w:r w:rsidRPr="00D52EF4">
        <w:rPr>
          <w:rFonts w:ascii="Times New Roman" w:hAnsi="Times New Roman"/>
          <w:sz w:val="24"/>
          <w:szCs w:val="24"/>
        </w:rPr>
        <w:t>()21.</w:t>
      </w:r>
      <w:r w:rsidRPr="00D52EF4" w:rsidR="006555B3">
        <w:rPr>
          <w:rFonts w:ascii="Times New Roman" w:hAnsi="Times New Roman"/>
          <w:sz w:val="24"/>
          <w:szCs w:val="24"/>
        </w:rPr>
        <w:t xml:space="preserve"> What will the weather be like t</w:t>
      </w:r>
      <w:r w:rsidRPr="00D52EF4">
        <w:rPr>
          <w:rFonts w:ascii="Times New Roman" w:hAnsi="Times New Roman"/>
          <w:sz w:val="24"/>
          <w:szCs w:val="24"/>
        </w:rPr>
        <w:t>his weekend?</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Sunny and warm.</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Windy and cold.</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Sunny but windy.</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Windy and rainy.</w:t>
      </w:r>
    </w:p>
    <w:p w:rsidR="0010702D" w:rsidRPr="00D52EF4" w:rsidP="0010702D">
      <w:pPr>
        <w:rPr>
          <w:rFonts w:ascii="Times New Roman" w:hAnsi="Times New Roman"/>
          <w:sz w:val="24"/>
          <w:szCs w:val="24"/>
        </w:rPr>
      </w:pPr>
      <w:r w:rsidRPr="00D52EF4">
        <w:rPr>
          <w:rFonts w:ascii="Times New Roman" w:hAnsi="Times New Roman"/>
          <w:sz w:val="24"/>
          <w:szCs w:val="24"/>
        </w:rPr>
        <w:t>()22. How will Jim go to the hospital?</w:t>
      </w:r>
    </w:p>
    <w:p w:rsidR="0010702D" w:rsidRPr="00D52EF4" w:rsidP="0010702D">
      <w:pPr>
        <w:rPr>
          <w:rFonts w:ascii="Times New Roman" w:hAnsi="Times New Roman"/>
          <w:sz w:val="24"/>
          <w:szCs w:val="24"/>
        </w:rPr>
      </w:pPr>
      <w:r w:rsidRPr="00D52EF4">
        <w:rPr>
          <w:rFonts w:ascii="Times New Roman" w:hAnsi="Times New Roman"/>
          <w:sz w:val="24"/>
          <w:szCs w:val="24"/>
        </w:rPr>
        <w:t>A. On foot.</w:t>
      </w:r>
      <w:r w:rsidRPr="00D52EF4">
        <w:rPr>
          <w:rFonts w:ascii="Times New Roman" w:hAnsi="Times New Roman"/>
          <w:sz w:val="24"/>
          <w:szCs w:val="24"/>
        </w:rPr>
        <w:tab/>
        <w:t>B. By bike.</w:t>
      </w:r>
    </w:p>
    <w:p w:rsidR="0010702D" w:rsidRPr="00D52EF4" w:rsidP="0010702D">
      <w:pPr>
        <w:rPr>
          <w:rFonts w:ascii="Times New Roman" w:hAnsi="Times New Roman"/>
          <w:sz w:val="24"/>
          <w:szCs w:val="24"/>
        </w:rPr>
      </w:pPr>
      <w:r w:rsidRPr="00D52EF4">
        <w:rPr>
          <w:rFonts w:ascii="Times New Roman" w:hAnsi="Times New Roman"/>
          <w:sz w:val="24"/>
          <w:szCs w:val="24"/>
        </w:rPr>
        <w:t>C. By bus.</w:t>
      </w:r>
      <w:r w:rsidRPr="00D52EF4">
        <w:rPr>
          <w:rFonts w:ascii="Times New Roman" w:hAnsi="Times New Roman"/>
          <w:sz w:val="24"/>
          <w:szCs w:val="24"/>
        </w:rPr>
        <w:tab/>
        <w:t>D. By car.</w:t>
      </w:r>
    </w:p>
    <w:p w:rsidR="0010702D" w:rsidRPr="00D52EF4" w:rsidP="0010702D">
      <w:pPr>
        <w:rPr>
          <w:rFonts w:ascii="Times New Roman" w:hAnsi="Times New Roman"/>
          <w:sz w:val="24"/>
          <w:szCs w:val="24"/>
        </w:rPr>
      </w:pPr>
      <w:r w:rsidRPr="00D52EF4">
        <w:rPr>
          <w:rFonts w:ascii="Times New Roman" w:hAnsi="Times New Roman"/>
          <w:sz w:val="24"/>
          <w:szCs w:val="24"/>
        </w:rPr>
        <w:t>()23. What will Jim bring to Bob?</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Some flowers.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Some money.</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Some storybooks.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Some toys.</w:t>
      </w:r>
    </w:p>
    <w:p w:rsidR="006555B3" w:rsidRPr="00D52EF4" w:rsidP="0010702D">
      <w:pPr>
        <w:rPr>
          <w:rFonts w:ascii="Times New Roman" w:hAnsi="Times New Roman"/>
          <w:sz w:val="24"/>
          <w:szCs w:val="24"/>
        </w:rPr>
      </w:pPr>
      <w:r w:rsidRPr="00D52EF4">
        <w:rPr>
          <w:rFonts w:ascii="Times New Roman" w:hAnsi="Times New Roman"/>
          <w:sz w:val="24"/>
          <w:szCs w:val="24"/>
        </w:rPr>
        <w:t>()24. Who will</w:t>
      </w:r>
      <w:r w:rsidRPr="00D52EF4">
        <w:rPr>
          <w:rFonts w:ascii="Times New Roman" w:hAnsi="Times New Roman"/>
          <w:sz w:val="24"/>
          <w:szCs w:val="24"/>
        </w:rPr>
        <w:t xml:space="preserve"> Lily go to the Great Zoo with?</w:t>
      </w:r>
    </w:p>
    <w:p w:rsidR="0010702D" w:rsidRPr="00D52EF4" w:rsidP="0010702D">
      <w:pPr>
        <w:rPr>
          <w:rFonts w:ascii="Times New Roman" w:hAnsi="Times New Roman"/>
          <w:sz w:val="24"/>
          <w:szCs w:val="24"/>
        </w:rPr>
      </w:pPr>
      <w:r w:rsidRPr="00D52EF4">
        <w:rPr>
          <w:rFonts w:ascii="Times New Roman" w:hAnsi="Times New Roman"/>
          <w:sz w:val="24"/>
          <w:szCs w:val="24"/>
        </w:rPr>
        <w:t>A. Her friends.</w:t>
      </w:r>
      <w:r w:rsidRPr="00D52EF4">
        <w:rPr>
          <w:rFonts w:ascii="Times New Roman" w:hAnsi="Times New Roman"/>
          <w:sz w:val="24"/>
          <w:szCs w:val="24"/>
        </w:rPr>
        <w:tab/>
        <w:t>B. Her cousins.</w:t>
      </w:r>
    </w:p>
    <w:p w:rsidR="0010702D" w:rsidRPr="00D52EF4" w:rsidP="0010702D">
      <w:pPr>
        <w:rPr>
          <w:rFonts w:ascii="Times New Roman" w:hAnsi="Times New Roman"/>
          <w:sz w:val="24"/>
          <w:szCs w:val="24"/>
        </w:rPr>
      </w:pPr>
      <w:r w:rsidRPr="00D52EF4">
        <w:rPr>
          <w:rFonts w:ascii="Times New Roman" w:hAnsi="Times New Roman"/>
          <w:sz w:val="24"/>
          <w:szCs w:val="24"/>
        </w:rPr>
        <w:t>C. Her mother.</w:t>
      </w:r>
      <w:r w:rsidRPr="00D52EF4">
        <w:rPr>
          <w:rFonts w:ascii="Times New Roman" w:hAnsi="Times New Roman"/>
          <w:sz w:val="24"/>
          <w:szCs w:val="24"/>
        </w:rPr>
        <w:tab/>
        <w:t>D. Her father.</w:t>
      </w:r>
    </w:p>
    <w:p w:rsidR="0010702D" w:rsidRPr="00D52EF4" w:rsidP="0010702D">
      <w:pPr>
        <w:rPr>
          <w:rFonts w:ascii="Times New Roman" w:hAnsi="Times New Roman"/>
          <w:sz w:val="24"/>
          <w:szCs w:val="24"/>
        </w:rPr>
      </w:pPr>
      <w:r w:rsidRPr="00D52EF4">
        <w:rPr>
          <w:rFonts w:ascii="Times New Roman" w:hAnsi="Times New Roman"/>
          <w:sz w:val="24"/>
          <w:szCs w:val="24"/>
        </w:rPr>
        <w:t>()25. Which of the following will Nelly NOT do in the Sun Park?</w:t>
      </w:r>
    </w:p>
    <w:p w:rsidR="0010702D" w:rsidRPr="00D52EF4" w:rsidP="0010702D">
      <w:pPr>
        <w:rPr>
          <w:rFonts w:ascii="Times New Roman" w:hAnsi="Times New Roman"/>
          <w:sz w:val="24"/>
          <w:szCs w:val="24"/>
        </w:rPr>
      </w:pPr>
      <w:r w:rsidRPr="00D52EF4">
        <w:rPr>
          <w:rFonts w:ascii="Times New Roman" w:hAnsi="Times New Roman"/>
          <w:sz w:val="24"/>
          <w:szCs w:val="24"/>
        </w:rPr>
        <w:t>A. Go fishing.</w:t>
      </w:r>
      <w:r w:rsidRPr="00D52EF4">
        <w:rPr>
          <w:rFonts w:ascii="Times New Roman" w:hAnsi="Times New Roman"/>
          <w:sz w:val="24"/>
          <w:szCs w:val="24"/>
        </w:rPr>
        <w:tab/>
        <w:t>B. Go boating.</w:t>
      </w:r>
    </w:p>
    <w:p w:rsidR="0010702D" w:rsidRPr="00D52EF4" w:rsidP="0010702D">
      <w:pPr>
        <w:rPr>
          <w:rFonts w:ascii="Times New Roman" w:hAnsi="Times New Roman"/>
          <w:sz w:val="24"/>
          <w:szCs w:val="24"/>
        </w:rPr>
      </w:pPr>
      <w:r w:rsidRPr="00D52EF4">
        <w:rPr>
          <w:rFonts w:ascii="Times New Roman" w:hAnsi="Times New Roman"/>
          <w:sz w:val="24"/>
          <w:szCs w:val="24"/>
        </w:rPr>
        <w:t>C. Ride bikes.</w:t>
      </w:r>
      <w:r w:rsidRPr="00D52EF4">
        <w:rPr>
          <w:rFonts w:ascii="Times New Roman" w:hAnsi="Times New Roman"/>
          <w:sz w:val="24"/>
          <w:szCs w:val="24"/>
        </w:rPr>
        <w:tab/>
        <w:t>D. Fly a kite.</w:t>
      </w:r>
    </w:p>
    <w:p w:rsidR="0010702D" w:rsidRPr="00D52EF4" w:rsidP="006555B3">
      <w:pPr>
        <w:jc w:val="center"/>
        <w:rPr>
          <w:rFonts w:ascii="Times New Roman" w:hAnsi="Times New Roman"/>
          <w:b/>
          <w:sz w:val="30"/>
          <w:szCs w:val="30"/>
        </w:rPr>
      </w:pPr>
      <w:bookmarkStart w:id="0" w:name="bookmark0"/>
      <w:r w:rsidRPr="00D52EF4">
        <w:rPr>
          <w:rFonts w:ascii="Times New Roman" w:hAnsi="Times New Roman"/>
          <w:b/>
          <w:sz w:val="30"/>
          <w:szCs w:val="30"/>
        </w:rPr>
        <w:t>B</w:t>
      </w:r>
      <w:bookmarkEnd w:id="0"/>
    </w:p>
    <w:p w:rsidR="0010702D" w:rsidRPr="00D52EF4" w:rsidP="006555B3">
      <w:pPr>
        <w:jc w:val="center"/>
        <w:rPr>
          <w:rFonts w:ascii="Times New Roman" w:hAnsi="Times New Roman"/>
          <w:sz w:val="24"/>
          <w:szCs w:val="24"/>
        </w:rPr>
      </w:pPr>
      <w:r w:rsidRPr="00D52EF4">
        <w:rPr>
          <w:rFonts w:ascii="Times New Roman" w:hAnsi="Times New Roman"/>
          <w:sz w:val="24"/>
          <w:szCs w:val="24"/>
        </w:rPr>
        <w:t>Notice</w:t>
      </w:r>
    </w:p>
    <w:p w:rsidR="006555B3" w:rsidRPr="00D52EF4" w:rsidP="006555B3">
      <w:pPr>
        <w:ind w:left="6300" w:firstLine="420"/>
        <w:rPr>
          <w:rFonts w:ascii="Times New Roman" w:hAnsi="Times New Roman"/>
          <w:sz w:val="24"/>
          <w:szCs w:val="24"/>
        </w:rPr>
      </w:pPr>
      <w:r w:rsidRPr="00D52EF4">
        <w:rPr>
          <w:rFonts w:ascii="Times New Roman" w:hAnsi="Times New Roman"/>
          <w:sz w:val="24"/>
          <w:szCs w:val="24"/>
        </w:rPr>
        <w:t>March 8th, 2018</w:t>
      </w:r>
    </w:p>
    <w:p w:rsidR="0010702D" w:rsidRPr="00D52EF4" w:rsidP="0010702D">
      <w:pPr>
        <w:rPr>
          <w:rFonts w:ascii="Times New Roman" w:hAnsi="Times New Roman"/>
          <w:sz w:val="24"/>
          <w:szCs w:val="24"/>
        </w:rPr>
      </w:pPr>
      <w:r w:rsidRPr="00D52EF4">
        <w:rPr>
          <w:rFonts w:ascii="Times New Roman" w:hAnsi="Times New Roman"/>
          <w:sz w:val="24"/>
          <w:szCs w:val="24"/>
        </w:rPr>
        <w:t>Tree Planting Day is coming. In order to (</w:t>
      </w:r>
      <w:r w:rsidRPr="00D52EF4" w:rsidR="006555B3">
        <w:rPr>
          <w:rFonts w:ascii="Times New Roman" w:hAnsi="Times New Roman"/>
          <w:sz w:val="24"/>
          <w:szCs w:val="24"/>
        </w:rPr>
        <w:t>为了</w:t>
      </w:r>
      <w:r w:rsidRPr="00D52EF4" w:rsidR="006555B3">
        <w:rPr>
          <w:rFonts w:ascii="Times New Roman" w:hAnsi="Times New Roman"/>
          <w:sz w:val="24"/>
          <w:szCs w:val="24"/>
        </w:rPr>
        <w:t>)</w:t>
      </w:r>
      <w:r w:rsidRPr="00D52EF4">
        <w:rPr>
          <w:rFonts w:ascii="Times New Roman" w:hAnsi="Times New Roman"/>
          <w:sz w:val="24"/>
          <w:szCs w:val="24"/>
        </w:rPr>
        <w:t xml:space="preserve"> make our world more beautiful and greener, we are going to have an activity of planting trees this weekend.</w:t>
      </w:r>
    </w:p>
    <w:p w:rsidR="0010702D" w:rsidRPr="00D52EF4" w:rsidP="0010702D">
      <w:pPr>
        <w:rPr>
          <w:rFonts w:ascii="Times New Roman" w:hAnsi="Times New Roman"/>
          <w:sz w:val="24"/>
          <w:szCs w:val="24"/>
        </w:rPr>
      </w:pPr>
      <w:r w:rsidRPr="00D52EF4">
        <w:rPr>
          <w:rFonts w:ascii="Times New Roman" w:hAnsi="Times New Roman"/>
          <w:sz w:val="24"/>
          <w:szCs w:val="24"/>
        </w:rPr>
        <w:t>We plan to plant one hundred trees on the Sunrise Mountain. We will provide the things you may need such as seedlings (</w:t>
      </w:r>
      <w:r w:rsidRPr="00D52EF4" w:rsidR="006555B3">
        <w:rPr>
          <w:rFonts w:ascii="Times New Roman" w:hAnsi="Times New Roman"/>
          <w:sz w:val="24"/>
          <w:szCs w:val="24"/>
        </w:rPr>
        <w:t>幼苗</w:t>
      </w:r>
      <w:r w:rsidRPr="00D52EF4" w:rsidR="006555B3">
        <w:rPr>
          <w:rFonts w:ascii="Times New Roman" w:hAnsi="Times New Roman"/>
          <w:sz w:val="24"/>
          <w:szCs w:val="24"/>
        </w:rPr>
        <w:t xml:space="preserve">) </w:t>
      </w:r>
      <w:r w:rsidRPr="00D52EF4">
        <w:rPr>
          <w:rFonts w:ascii="Times New Roman" w:hAnsi="Times New Roman"/>
          <w:sz w:val="24"/>
          <w:szCs w:val="24"/>
        </w:rPr>
        <w:t>to be planted and spades (</w:t>
      </w:r>
      <w:r w:rsidRPr="00D52EF4">
        <w:rPr>
          <w:rFonts w:ascii="Times New Roman" w:hAnsi="Times New Roman"/>
          <w:sz w:val="24"/>
          <w:szCs w:val="24"/>
        </w:rPr>
        <w:t>铁锹</w:t>
      </w:r>
      <w:r w:rsidRPr="00D52EF4">
        <w:rPr>
          <w:rFonts w:ascii="Times New Roman" w:hAnsi="Times New Roman"/>
          <w:sz w:val="24"/>
          <w:szCs w:val="24"/>
        </w:rPr>
        <w:t>)</w:t>
      </w:r>
      <w:r w:rsidRPr="00D52EF4" w:rsidR="006555B3">
        <w:rPr>
          <w:rFonts w:ascii="Times New Roman" w:hAnsi="Times New Roman"/>
          <w:sz w:val="24"/>
          <w:szCs w:val="24"/>
        </w:rPr>
        <w:t xml:space="preserve"> </w:t>
      </w:r>
      <w:r w:rsidRPr="00D52EF4">
        <w:rPr>
          <w:rFonts w:ascii="Times New Roman" w:hAnsi="Times New Roman"/>
          <w:sz w:val="24"/>
          <w:szCs w:val="24"/>
        </w:rPr>
        <w:t>to dig holes. You have to take food and water with you. It will be an interesting activity for all of us. Trees are important to us. They can make the air clean and produce oxygen for us. In our activity, you can find how hard it is to plant even only one tree. You can also enjoy the fun of working toge</w:t>
      </w:r>
      <w:r w:rsidRPr="00D52EF4" w:rsidR="006555B3">
        <w:rPr>
          <w:rFonts w:ascii="Times New Roman" w:hAnsi="Times New Roman"/>
          <w:sz w:val="24"/>
          <w:szCs w:val="24"/>
        </w:rPr>
        <w:t xml:space="preserve">ther in your team. What’s </w:t>
      </w:r>
      <w:r w:rsidRPr="00D52EF4">
        <w:rPr>
          <w:rFonts w:ascii="Times New Roman" w:hAnsi="Times New Roman"/>
          <w:sz w:val="24"/>
          <w:szCs w:val="24"/>
        </w:rPr>
        <w:t>more, you will get a card for joining in the activity.</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If you are interested in the activity, you can call us at 0755-83652976 or send us an email at </w:t>
      </w:r>
      <w:r>
        <w:fldChar w:fldCharType="begin"/>
      </w:r>
      <w:r>
        <w:instrText xml:space="preserve"> HYPERLINK "mailto:plantmoretrees@163.com" </w:instrText>
      </w:r>
      <w:r>
        <w:fldChar w:fldCharType="separate"/>
      </w:r>
      <w:r w:rsidRPr="00D52EF4">
        <w:rPr>
          <w:rFonts w:ascii="Times New Roman" w:hAnsi="Times New Roman"/>
          <w:sz w:val="24"/>
          <w:szCs w:val="24"/>
        </w:rPr>
        <w:t>plantmoretrees@163.com</w:t>
      </w:r>
      <w:r>
        <w:fldChar w:fldCharType="end"/>
      </w:r>
      <w:r w:rsidRPr="00D52EF4">
        <w:rPr>
          <w:rFonts w:ascii="Times New Roman" w:hAnsi="Times New Roman"/>
          <w:sz w:val="24"/>
          <w:szCs w:val="24"/>
        </w:rPr>
        <w:t>. Anyone is welcome to take part in the activity. Come and join us to plant trees!</w:t>
      </w:r>
    </w:p>
    <w:p w:rsidR="0010702D" w:rsidRPr="00D52EF4" w:rsidP="006555B3">
      <w:pPr>
        <w:ind w:left="5880" w:firstLine="420"/>
        <w:rPr>
          <w:rFonts w:ascii="Times New Roman" w:hAnsi="Times New Roman"/>
          <w:sz w:val="24"/>
          <w:szCs w:val="24"/>
        </w:rPr>
      </w:pPr>
      <w:r w:rsidRPr="00D52EF4">
        <w:rPr>
          <w:rFonts w:ascii="Times New Roman" w:hAnsi="Times New Roman"/>
          <w:sz w:val="24"/>
          <w:szCs w:val="24"/>
        </w:rPr>
        <w:t>The Students’</w:t>
      </w:r>
      <w:r w:rsidRPr="00D52EF4">
        <w:rPr>
          <w:rFonts w:ascii="Times New Roman" w:hAnsi="Times New Roman"/>
          <w:sz w:val="24"/>
          <w:szCs w:val="24"/>
        </w:rPr>
        <w:t xml:space="preserve"> Union</w:t>
      </w:r>
    </w:p>
    <w:p w:rsidR="00D52EF4" w:rsidP="0010702D">
      <w:pPr>
        <w:rPr>
          <w:rFonts w:ascii="Times New Roman" w:hAnsi="Times New Roman"/>
          <w:sz w:val="24"/>
          <w:szCs w:val="24"/>
        </w:rPr>
      </w:pPr>
    </w:p>
    <w:p w:rsidR="0010702D" w:rsidRPr="00D52EF4" w:rsidP="0010702D">
      <w:pPr>
        <w:rPr>
          <w:rFonts w:ascii="Times New Roman" w:hAnsi="Times New Roman"/>
          <w:sz w:val="24"/>
          <w:szCs w:val="24"/>
        </w:rPr>
      </w:pPr>
      <w:r w:rsidRPr="00D52EF4">
        <w:rPr>
          <w:rFonts w:ascii="Times New Roman" w:hAnsi="Times New Roman"/>
          <w:sz w:val="24"/>
          <w:szCs w:val="24"/>
        </w:rPr>
        <w:t>()26. Why will the Students’ Union have the</w:t>
      </w:r>
      <w:r w:rsidRPr="00D52EF4" w:rsidR="006555B3">
        <w:rPr>
          <w:rFonts w:ascii="Times New Roman" w:hAnsi="Times New Roman"/>
          <w:sz w:val="24"/>
          <w:szCs w:val="24"/>
        </w:rPr>
        <w:t xml:space="preserve"> </w:t>
      </w:r>
      <w:r w:rsidRPr="00D52EF4">
        <w:rPr>
          <w:rFonts w:ascii="Times New Roman" w:hAnsi="Times New Roman"/>
          <w:sz w:val="24"/>
          <w:szCs w:val="24"/>
        </w:rPr>
        <w:t>activity of planting trees this weekend?</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To make more students love planting trees.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To make students spend their free time happily.</w:t>
      </w:r>
    </w:p>
    <w:p w:rsidR="0010702D" w:rsidRPr="00D52EF4" w:rsidP="0010702D">
      <w:pPr>
        <w:rPr>
          <w:rFonts w:ascii="Times New Roman" w:hAnsi="Times New Roman"/>
          <w:sz w:val="24"/>
          <w:szCs w:val="24"/>
        </w:rPr>
      </w:pPr>
      <w:r w:rsidRPr="00D52EF4">
        <w:rPr>
          <w:rFonts w:ascii="Times New Roman" w:hAnsi="Times New Roman"/>
          <w:sz w:val="24"/>
          <w:szCs w:val="24"/>
        </w:rPr>
        <w:t>C. To ask more stu</w:t>
      </w:r>
      <w:r w:rsidRPr="00D52EF4">
        <w:rPr>
          <w:rFonts w:ascii="Times New Roman" w:hAnsi="Times New Roman"/>
          <w:sz w:val="24"/>
          <w:szCs w:val="24"/>
        </w:rPr>
        <w:t>dents to go out together with their friends.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To make our world more beautiful and greener.</w:t>
      </w:r>
    </w:p>
    <w:p w:rsidR="0010702D" w:rsidRPr="00D52EF4" w:rsidP="0010702D">
      <w:pPr>
        <w:rPr>
          <w:rFonts w:ascii="Times New Roman" w:hAnsi="Times New Roman"/>
          <w:sz w:val="24"/>
          <w:szCs w:val="24"/>
        </w:rPr>
      </w:pPr>
      <w:r w:rsidRPr="00D52EF4">
        <w:rPr>
          <w:rFonts w:ascii="Times New Roman" w:hAnsi="Times New Roman"/>
          <w:sz w:val="24"/>
          <w:szCs w:val="24"/>
        </w:rPr>
        <w:t>()27. Where will the students plant trees?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In the park near the school.</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On the Sunrise Mountain.</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On the Sunset Mountain.</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In the school.</w:t>
      </w:r>
    </w:p>
    <w:p w:rsidR="0010702D" w:rsidRPr="00D52EF4" w:rsidP="0010702D">
      <w:pPr>
        <w:rPr>
          <w:rFonts w:ascii="Times New Roman" w:hAnsi="Times New Roman"/>
          <w:sz w:val="24"/>
          <w:szCs w:val="24"/>
        </w:rPr>
      </w:pPr>
      <w:r w:rsidRPr="00D52EF4">
        <w:rPr>
          <w:rFonts w:ascii="Times New Roman" w:hAnsi="Times New Roman"/>
          <w:sz w:val="24"/>
          <w:szCs w:val="24"/>
        </w:rPr>
        <w:t>()28. If you want to take part in the activity, what do you have to take?</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Seedlings and spades. .</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Seeds and water.</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Food and water.</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Spades and trees.</w:t>
      </w:r>
    </w:p>
    <w:p w:rsidR="0010702D" w:rsidRPr="00D52EF4" w:rsidP="0010702D">
      <w:pPr>
        <w:rPr>
          <w:rFonts w:ascii="Times New Roman" w:hAnsi="Times New Roman"/>
          <w:sz w:val="24"/>
          <w:szCs w:val="24"/>
        </w:rPr>
      </w:pPr>
      <w:r w:rsidRPr="00D52EF4">
        <w:rPr>
          <w:rFonts w:ascii="Times New Roman" w:hAnsi="Times New Roman"/>
          <w:sz w:val="24"/>
          <w:szCs w:val="24"/>
        </w:rPr>
        <w:t>()29. What can you get from the activity?</w:t>
      </w:r>
    </w:p>
    <w:p w:rsidR="0010702D" w:rsidRPr="00D52EF4" w:rsidP="0010702D">
      <w:pPr>
        <w:rPr>
          <w:rFonts w:ascii="Times New Roman" w:hAnsi="Times New Roman"/>
          <w:sz w:val="24"/>
          <w:szCs w:val="24"/>
        </w:rPr>
      </w:pPr>
      <w:r w:rsidRPr="00D52EF4">
        <w:rPr>
          <w:rFonts w:ascii="Times New Roman" w:hAnsi="Times New Roman"/>
          <w:sz w:val="24"/>
          <w:szCs w:val="24"/>
        </w:rPr>
        <w:t>A. A card.</w:t>
      </w:r>
      <w:r w:rsidRPr="00D52EF4">
        <w:rPr>
          <w:rFonts w:ascii="Times New Roman" w:hAnsi="Times New Roman"/>
          <w:sz w:val="24"/>
          <w:szCs w:val="24"/>
        </w:rPr>
        <w:tab/>
      </w:r>
      <w:r w:rsidRPr="00D52EF4" w:rsidR="006555B3">
        <w:rPr>
          <w:rFonts w:ascii="Times New Roman" w:hAnsi="Times New Roman"/>
          <w:sz w:val="24"/>
          <w:szCs w:val="24"/>
        </w:rPr>
        <w:tab/>
      </w:r>
      <w:r w:rsidRPr="00D52EF4">
        <w:rPr>
          <w:rFonts w:ascii="Times New Roman" w:hAnsi="Times New Roman"/>
          <w:sz w:val="24"/>
          <w:szCs w:val="24"/>
        </w:rPr>
        <w:t>B. A book.</w:t>
      </w:r>
    </w:p>
    <w:p w:rsidR="0010702D" w:rsidRPr="00D52EF4" w:rsidP="0010702D">
      <w:pPr>
        <w:rPr>
          <w:rFonts w:ascii="Times New Roman" w:hAnsi="Times New Roman"/>
          <w:sz w:val="24"/>
          <w:szCs w:val="24"/>
        </w:rPr>
      </w:pPr>
      <w:r w:rsidRPr="00D52EF4">
        <w:rPr>
          <w:rFonts w:ascii="Times New Roman" w:hAnsi="Times New Roman"/>
          <w:sz w:val="24"/>
          <w:szCs w:val="24"/>
        </w:rPr>
        <w:t>C. Some flowers. D. Some money.</w:t>
      </w:r>
    </w:p>
    <w:p w:rsidR="0010702D" w:rsidRPr="00D52EF4" w:rsidP="0010702D">
      <w:pPr>
        <w:rPr>
          <w:rFonts w:ascii="Times New Roman" w:hAnsi="Times New Roman"/>
          <w:sz w:val="24"/>
          <w:szCs w:val="24"/>
        </w:rPr>
      </w:pPr>
      <w:r w:rsidRPr="00D52EF4">
        <w:rPr>
          <w:rFonts w:ascii="Times New Roman" w:hAnsi="Times New Roman"/>
          <w:sz w:val="24"/>
          <w:szCs w:val="24"/>
        </w:rPr>
        <w:t>()30. How can you take part in the activity?</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Call 0755-91826433.</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 xml:space="preserve">Send an Email to </w:t>
      </w:r>
      <w:r>
        <w:fldChar w:fldCharType="begin"/>
      </w:r>
      <w:r>
        <w:instrText xml:space="preserve"> HYPERLINK "mailto:plantmoretrees@163.com" </w:instrText>
      </w:r>
      <w:r>
        <w:fldChar w:fldCharType="separate"/>
      </w:r>
      <w:r w:rsidRPr="00D52EF4">
        <w:rPr>
          <w:rFonts w:ascii="Times New Roman" w:hAnsi="Times New Roman"/>
          <w:sz w:val="24"/>
          <w:szCs w:val="24"/>
        </w:rPr>
        <w:t>plantmoretrees@163.com</w:t>
      </w:r>
      <w:r>
        <w:fldChar w:fldCharType="end"/>
      </w:r>
      <w:r w:rsidRPr="00D52EF4">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Come to the teacher’s office.</w:t>
      </w:r>
    </w:p>
    <w:p w:rsidR="0010702D" w:rsidRPr="00D52EF4" w:rsidP="0010702D">
      <w:pPr>
        <w:rPr>
          <w:rFonts w:ascii="Times New Roman" w:hAnsi="Times New Roman"/>
          <w:sz w:val="24"/>
          <w:szCs w:val="24"/>
        </w:rPr>
      </w:pPr>
      <w:r w:rsidRPr="00D52EF4">
        <w:rPr>
          <w:rFonts w:ascii="Times New Roman" w:hAnsi="Times New Roman"/>
          <w:sz w:val="24"/>
          <w:szCs w:val="24"/>
        </w:rPr>
        <w:t>D. Send a message to the Students’</w:t>
      </w:r>
      <w:r w:rsidRPr="00D52EF4">
        <w:rPr>
          <w:rFonts w:ascii="Times New Roman" w:hAnsi="Times New Roman"/>
          <w:sz w:val="24"/>
          <w:szCs w:val="24"/>
        </w:rPr>
        <w:t xml:space="preserve"> Union.</w:t>
      </w:r>
    </w:p>
    <w:p w:rsidR="0010702D" w:rsidRPr="00D52EF4" w:rsidP="006555B3">
      <w:pPr>
        <w:jc w:val="center"/>
        <w:rPr>
          <w:rFonts w:ascii="Times New Roman" w:hAnsi="Times New Roman"/>
          <w:b/>
          <w:sz w:val="30"/>
          <w:szCs w:val="30"/>
        </w:rPr>
      </w:pPr>
      <w:r w:rsidRPr="00D52EF4">
        <w:rPr>
          <w:rFonts w:ascii="Times New Roman" w:hAnsi="Times New Roman"/>
          <w:b/>
          <w:sz w:val="30"/>
          <w:szCs w:val="30"/>
        </w:rPr>
        <w:t>C</w:t>
      </w:r>
    </w:p>
    <w:p w:rsidR="0010702D" w:rsidRPr="00D52EF4" w:rsidP="0010702D">
      <w:pPr>
        <w:rPr>
          <w:rFonts w:ascii="Times New Roman" w:hAnsi="Times New Roman"/>
          <w:sz w:val="24"/>
          <w:szCs w:val="24"/>
        </w:rPr>
      </w:pPr>
      <w:r w:rsidRPr="00D52EF4">
        <w:rPr>
          <w:rFonts w:ascii="Times New Roman" w:hAnsi="Times New Roman"/>
          <w:sz w:val="24"/>
          <w:szCs w:val="24"/>
        </w:rPr>
        <w:t>There are many ways of shopping today. The students in our class like different ways of shopping. Let’s see how they shop in their daily life.</w:t>
      </w:r>
    </w:p>
    <w:p w:rsidR="0010702D" w:rsidRPr="00D52EF4" w:rsidP="0010702D">
      <w:pPr>
        <w:rPr>
          <w:rFonts w:ascii="Times New Roman" w:hAnsi="Times New Roman"/>
          <w:sz w:val="24"/>
          <w:szCs w:val="24"/>
        </w:rPr>
      </w:pPr>
      <w:r w:rsidRPr="00D52EF4">
        <w:rPr>
          <w:rFonts w:ascii="Times New Roman" w:hAnsi="Times New Roman"/>
          <w:sz w:val="24"/>
          <w:szCs w:val="24"/>
        </w:rPr>
        <w:t>Ten students like going out and shopping with their pa</w:t>
      </w:r>
      <w:r w:rsidRPr="00D52EF4" w:rsidR="006555B3">
        <w:rPr>
          <w:rFonts w:ascii="Times New Roman" w:hAnsi="Times New Roman"/>
          <w:sz w:val="24"/>
          <w:szCs w:val="24"/>
        </w:rPr>
        <w:t>rents or friends. They think it’</w:t>
      </w:r>
      <w:r w:rsidRPr="00D52EF4">
        <w:rPr>
          <w:rFonts w:ascii="Times New Roman" w:hAnsi="Times New Roman"/>
          <w:sz w:val="24"/>
          <w:szCs w:val="24"/>
        </w:rPr>
        <w:t>s interesting. They can see the things and try the clothes on. But they can shop only on weekends. On week</w:t>
      </w:r>
      <w:r w:rsidRPr="00D52EF4">
        <w:rPr>
          <w:rFonts w:ascii="Times New Roman" w:hAnsi="Times New Roman"/>
          <w:sz w:val="24"/>
          <w:szCs w:val="24"/>
        </w:rPr>
        <w:softHyphen/>
        <w:t>days, they are busy at school.</w:t>
      </w:r>
    </w:p>
    <w:p w:rsidR="0010702D" w:rsidRPr="00D52EF4" w:rsidP="0010702D">
      <w:pPr>
        <w:rPr>
          <w:rFonts w:ascii="Times New Roman" w:hAnsi="Times New Roman"/>
          <w:sz w:val="24"/>
          <w:szCs w:val="24"/>
        </w:rPr>
      </w:pPr>
      <w:r w:rsidRPr="00D52EF4">
        <w:rPr>
          <w:rFonts w:ascii="Times New Roman" w:hAnsi="Times New Roman"/>
          <w:sz w:val="24"/>
          <w:szCs w:val="24"/>
        </w:rPr>
        <w:t>Five students like shopping while watching TV. TV shopping is also a way of shopping. They think they can buy some special and cheap products (</w:t>
      </w:r>
      <w:r w:rsidRPr="00D52EF4">
        <w:rPr>
          <w:rFonts w:ascii="Times New Roman" w:hAnsi="Times New Roman"/>
          <w:sz w:val="24"/>
          <w:szCs w:val="24"/>
        </w:rPr>
        <w:t>产品</w:t>
      </w:r>
      <w:r w:rsidRPr="00D52EF4" w:rsidR="006555B3">
        <w:rPr>
          <w:rFonts w:ascii="Times New Roman" w:hAnsi="Times New Roman"/>
          <w:sz w:val="24"/>
          <w:szCs w:val="24"/>
        </w:rPr>
        <w:t>). When you shop on TV, you don’</w:t>
      </w:r>
      <w:r w:rsidRPr="00D52EF4">
        <w:rPr>
          <w:rFonts w:ascii="Times New Roman" w:hAnsi="Times New Roman"/>
          <w:sz w:val="24"/>
          <w:szCs w:val="24"/>
        </w:rPr>
        <w:t>t need to go out but can see the products as well. But the only problem is that some of the products on TV aren’t so good!</w:t>
      </w:r>
    </w:p>
    <w:p w:rsidR="0010702D" w:rsidRPr="00D52EF4" w:rsidP="0010702D">
      <w:pPr>
        <w:rPr>
          <w:rFonts w:ascii="Times New Roman" w:hAnsi="Times New Roman"/>
          <w:sz w:val="24"/>
          <w:szCs w:val="24"/>
        </w:rPr>
      </w:pPr>
      <w:r w:rsidRPr="00D52EF4">
        <w:rPr>
          <w:rFonts w:ascii="Times New Roman" w:hAnsi="Times New Roman"/>
          <w:sz w:val="24"/>
          <w:szCs w:val="24"/>
        </w:rPr>
        <w:t>Twenty-two students are only interested in online shopping. They think the wa</w:t>
      </w:r>
      <w:r w:rsidRPr="00D52EF4" w:rsidR="006555B3">
        <w:rPr>
          <w:rFonts w:ascii="Times New Roman" w:hAnsi="Times New Roman"/>
          <w:sz w:val="24"/>
          <w:szCs w:val="24"/>
        </w:rPr>
        <w:t>y helps to save time because it’s</w:t>
      </w:r>
      <w:r w:rsidRPr="00D52EF4">
        <w:rPr>
          <w:rFonts w:ascii="Times New Roman" w:hAnsi="Times New Roman"/>
          <w:sz w:val="24"/>
          <w:szCs w:val="24"/>
        </w:rPr>
        <w:t xml:space="preserve"> easy and quick. Also, there is always a discount (</w:t>
      </w:r>
      <w:r w:rsidRPr="00D52EF4" w:rsidR="006555B3">
        <w:rPr>
          <w:rFonts w:ascii="Times New Roman" w:hAnsi="Times New Roman"/>
          <w:sz w:val="24"/>
          <w:szCs w:val="24"/>
        </w:rPr>
        <w:t>折扣</w:t>
      </w:r>
      <w:r w:rsidRPr="00D52EF4" w:rsidR="006555B3">
        <w:rPr>
          <w:rFonts w:ascii="Times New Roman" w:hAnsi="Times New Roman"/>
          <w:sz w:val="24"/>
          <w:szCs w:val="24"/>
        </w:rPr>
        <w:t xml:space="preserve">) </w:t>
      </w:r>
      <w:r w:rsidRPr="00D52EF4">
        <w:rPr>
          <w:rFonts w:ascii="Times New Roman" w:hAnsi="Times New Roman"/>
          <w:sz w:val="24"/>
          <w:szCs w:val="24"/>
        </w:rPr>
        <w:t>on the Internet. So they can save money. And they can find almost anything on the Internet. But the only problem is that you must</w:t>
      </w:r>
      <w:r w:rsidRPr="00D52EF4" w:rsidR="006555B3">
        <w:rPr>
          <w:rFonts w:ascii="Times New Roman" w:hAnsi="Times New Roman"/>
          <w:sz w:val="24"/>
          <w:szCs w:val="24"/>
        </w:rPr>
        <w:t xml:space="preserve"> be carefu</w:t>
      </w:r>
      <w:r w:rsidRPr="00D52EF4">
        <w:rPr>
          <w:rFonts w:ascii="Times New Roman" w:hAnsi="Times New Roman"/>
          <w:sz w:val="24"/>
          <w:szCs w:val="24"/>
        </w:rPr>
        <w:t>l when you pay over the Internet. It isn’t always safe.</w:t>
      </w:r>
    </w:p>
    <w:p w:rsidR="0010702D" w:rsidRPr="00D52EF4" w:rsidP="0010702D">
      <w:pPr>
        <w:rPr>
          <w:rFonts w:ascii="Times New Roman" w:hAnsi="Times New Roman"/>
          <w:sz w:val="24"/>
          <w:szCs w:val="24"/>
        </w:rPr>
      </w:pPr>
      <w:r w:rsidRPr="00D52EF4">
        <w:rPr>
          <w:rFonts w:ascii="Times New Roman" w:hAnsi="Times New Roman"/>
          <w:sz w:val="24"/>
          <w:szCs w:val="24"/>
        </w:rPr>
        <w:t>()31. Why do some students in the class like TV shopping?</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Because the things on TV are good.</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Because it is very popular.</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Because it is safe and interesting.</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Because it helps them to buy something special.</w:t>
      </w:r>
    </w:p>
    <w:p w:rsidR="0010702D" w:rsidRPr="00D52EF4" w:rsidP="0010702D">
      <w:pPr>
        <w:rPr>
          <w:rFonts w:ascii="Times New Roman" w:hAnsi="Times New Roman"/>
          <w:sz w:val="24"/>
          <w:szCs w:val="24"/>
        </w:rPr>
      </w:pPr>
      <w:r w:rsidRPr="00D52EF4">
        <w:rPr>
          <w:rFonts w:ascii="Times New Roman" w:hAnsi="Times New Roman"/>
          <w:sz w:val="24"/>
          <w:szCs w:val="24"/>
        </w:rPr>
        <w:t>()32. Which way of shopping is the most popular (</w:t>
      </w:r>
      <w:r w:rsidRPr="00D52EF4" w:rsidR="006555B3">
        <w:rPr>
          <w:rFonts w:ascii="Times New Roman" w:hAnsi="Times New Roman"/>
          <w:sz w:val="24"/>
          <w:szCs w:val="24"/>
        </w:rPr>
        <w:t>最受欢迎的</w:t>
      </w:r>
      <w:r w:rsidRPr="00D52EF4" w:rsidR="006555B3">
        <w:rPr>
          <w:rFonts w:ascii="Times New Roman" w:hAnsi="Times New Roman"/>
          <w:sz w:val="24"/>
          <w:szCs w:val="24"/>
        </w:rPr>
        <w:t>) in th</w:t>
      </w:r>
      <w:r w:rsidRPr="00D52EF4">
        <w:rPr>
          <w:rFonts w:ascii="Times New Roman" w:hAnsi="Times New Roman"/>
          <w:sz w:val="24"/>
          <w:szCs w:val="24"/>
        </w:rPr>
        <w:t>e class?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TV shopping.</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Shopping in stores.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Online shopping.</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Phone shopping.</w:t>
      </w:r>
    </w:p>
    <w:p w:rsidR="0010702D" w:rsidRPr="00D52EF4" w:rsidP="0010702D">
      <w:pPr>
        <w:rPr>
          <w:rFonts w:ascii="Times New Roman" w:hAnsi="Times New Roman"/>
          <w:sz w:val="24"/>
          <w:szCs w:val="24"/>
        </w:rPr>
      </w:pPr>
      <w:r w:rsidRPr="00D52EF4">
        <w:rPr>
          <w:rFonts w:ascii="Times New Roman" w:hAnsi="Times New Roman"/>
          <w:sz w:val="24"/>
          <w:szCs w:val="24"/>
        </w:rPr>
        <w:t>()33. How many s</w:t>
      </w:r>
      <w:r w:rsidRPr="00D52EF4" w:rsidR="006555B3">
        <w:rPr>
          <w:rFonts w:ascii="Times New Roman" w:hAnsi="Times New Roman"/>
          <w:sz w:val="24"/>
          <w:szCs w:val="24"/>
        </w:rPr>
        <w:t>tudents are there in the writer’s</w:t>
      </w:r>
      <w:r w:rsidRPr="00D52EF4">
        <w:rPr>
          <w:rFonts w:ascii="Times New Roman" w:hAnsi="Times New Roman"/>
          <w:sz w:val="24"/>
          <w:szCs w:val="24"/>
        </w:rPr>
        <w:t xml:space="preserve"> class?</w:t>
      </w:r>
    </w:p>
    <w:p w:rsidR="0010702D" w:rsidRPr="00D52EF4" w:rsidP="0010702D">
      <w:pPr>
        <w:rPr>
          <w:rFonts w:ascii="Times New Roman" w:hAnsi="Times New Roman"/>
          <w:sz w:val="24"/>
          <w:szCs w:val="24"/>
        </w:rPr>
      </w:pPr>
      <w:r w:rsidRPr="00D52EF4">
        <w:rPr>
          <w:rFonts w:ascii="Times New Roman" w:hAnsi="Times New Roman"/>
          <w:sz w:val="24"/>
          <w:szCs w:val="24"/>
        </w:rPr>
        <w:t>A. Thirty-five.</w:t>
      </w:r>
      <w:r w:rsidRPr="00D52EF4">
        <w:rPr>
          <w:rFonts w:ascii="Times New Roman" w:hAnsi="Times New Roman"/>
          <w:sz w:val="24"/>
          <w:szCs w:val="24"/>
        </w:rPr>
        <w:tab/>
        <w:t>B. Thirty-six.</w:t>
      </w:r>
    </w:p>
    <w:p w:rsidR="0010702D" w:rsidRPr="00D52EF4" w:rsidP="0010702D">
      <w:pPr>
        <w:rPr>
          <w:rFonts w:ascii="Times New Roman" w:hAnsi="Times New Roman"/>
          <w:sz w:val="24"/>
          <w:szCs w:val="24"/>
        </w:rPr>
      </w:pPr>
      <w:r w:rsidRPr="00D52EF4">
        <w:rPr>
          <w:rFonts w:ascii="Times New Roman" w:hAnsi="Times New Roman"/>
          <w:sz w:val="24"/>
          <w:szCs w:val="24"/>
        </w:rPr>
        <w:t>C. Thirty-seven.</w:t>
      </w:r>
      <w:r w:rsidRPr="00D52EF4">
        <w:rPr>
          <w:rFonts w:ascii="Times New Roman" w:hAnsi="Times New Roman"/>
          <w:sz w:val="24"/>
          <w:szCs w:val="24"/>
        </w:rPr>
        <w:tab/>
        <w:t>D. Forty.</w:t>
      </w:r>
    </w:p>
    <w:p w:rsidR="0010702D" w:rsidRPr="00D52EF4" w:rsidP="0010702D">
      <w:pPr>
        <w:rPr>
          <w:rFonts w:ascii="Times New Roman" w:hAnsi="Times New Roman"/>
          <w:sz w:val="24"/>
          <w:szCs w:val="24"/>
        </w:rPr>
      </w:pPr>
      <w:r w:rsidRPr="00D52EF4">
        <w:rPr>
          <w:rFonts w:ascii="Times New Roman" w:hAnsi="Times New Roman"/>
          <w:sz w:val="24"/>
          <w:szCs w:val="24"/>
        </w:rPr>
        <w:t>()34. What do the students in the class think of online shopping?</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Easy and quick.</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Safe and easy.</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Modem but boring.</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Unusual and free.</w:t>
      </w:r>
    </w:p>
    <w:p w:rsidR="0010702D" w:rsidRPr="00D52EF4" w:rsidP="0010702D">
      <w:pPr>
        <w:rPr>
          <w:rFonts w:ascii="Times New Roman" w:hAnsi="Times New Roman"/>
          <w:sz w:val="24"/>
          <w:szCs w:val="24"/>
        </w:rPr>
      </w:pPr>
      <w:r w:rsidRPr="00D52EF4">
        <w:rPr>
          <w:rFonts w:ascii="Times New Roman" w:hAnsi="Times New Roman"/>
          <w:sz w:val="24"/>
          <w:szCs w:val="24"/>
        </w:rPr>
        <w:t>()35. What can we know from the passage?</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When you shop on the Internet, you should be careful.</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All the products on TV are good.</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No students like going shopping with their parents in the class.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Students like shopping on weekdays.</w:t>
      </w:r>
    </w:p>
    <w:p w:rsidR="0010702D" w:rsidRPr="00D52EF4" w:rsidP="006555B3">
      <w:pPr>
        <w:jc w:val="center"/>
        <w:rPr>
          <w:rFonts w:ascii="Times New Roman" w:hAnsi="Times New Roman"/>
          <w:b/>
          <w:sz w:val="30"/>
          <w:szCs w:val="30"/>
        </w:rPr>
      </w:pPr>
      <w:r w:rsidRPr="00D52EF4">
        <w:rPr>
          <w:rFonts w:ascii="Times New Roman" w:hAnsi="Times New Roman"/>
          <w:b/>
          <w:sz w:val="30"/>
          <w:szCs w:val="30"/>
        </w:rPr>
        <w:t>D</w:t>
      </w:r>
    </w:p>
    <w:p w:rsidR="006555B3" w:rsidRPr="00D52EF4" w:rsidP="0010702D">
      <w:pPr>
        <w:rPr>
          <w:rFonts w:ascii="Times New Roman" w:hAnsi="Times New Roman"/>
          <w:sz w:val="24"/>
          <w:szCs w:val="24"/>
        </w:rPr>
      </w:pPr>
      <w:r>
        <w:rPr>
          <w:rFonts w:ascii="Times New Roman" w:hAnsi="Times New Roman"/>
          <w:noProof/>
          <w:sz w:val="24"/>
          <w:szCs w:val="24"/>
        </w:rPr>
        <w:drawing>
          <wp:inline distT="0" distB="0" distL="0" distR="0">
            <wp:extent cx="1409700" cy="1003300"/>
            <wp:effectExtent l="19050" t="0" r="0" b="0"/>
            <wp:docPr id="1" name="图片 1" descr="QQ截图20180329163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Q截图20180329163204"/>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1409700" cy="1003300"/>
                    </a:xfrm>
                    <a:prstGeom prst="rect">
                      <a:avLst/>
                    </a:prstGeom>
                    <a:noFill/>
                    <a:ln w="9525">
                      <a:noFill/>
                      <a:miter lim="800000"/>
                      <a:headEnd/>
                      <a:tailEnd/>
                    </a:ln>
                  </pic:spPr>
                </pic:pic>
              </a:graphicData>
            </a:graphic>
          </wp:inline>
        </w:drawing>
      </w:r>
    </w:p>
    <w:p w:rsidR="0010702D" w:rsidRPr="00D52EF4" w:rsidP="0010702D">
      <w:pPr>
        <w:rPr>
          <w:rFonts w:ascii="Times New Roman" w:hAnsi="Times New Roman"/>
          <w:sz w:val="24"/>
          <w:szCs w:val="24"/>
        </w:rPr>
      </w:pPr>
      <w:r w:rsidRPr="00D52EF4">
        <w:rPr>
          <w:rFonts w:ascii="Times New Roman" w:hAnsi="Times New Roman"/>
          <w:sz w:val="24"/>
          <w:szCs w:val="24"/>
        </w:rPr>
        <w:t>Trees are very important to not only people but also</w:t>
      </w:r>
      <w:r w:rsidRPr="00D52EF4">
        <w:rPr>
          <w:rFonts w:ascii="Times New Roman" w:hAnsi="Times New Roman"/>
          <w:sz w:val="24"/>
          <w:szCs w:val="24"/>
        </w:rPr>
        <w:t xml:space="preserve"> many </w:t>
      </w:r>
      <w:r w:rsidRPr="00D52EF4">
        <w:rPr>
          <w:rFonts w:ascii="Times New Roman" w:hAnsi="Times New Roman"/>
          <w:sz w:val="24"/>
          <w:szCs w:val="24"/>
        </w:rPr>
        <w:t xml:space="preserve">animals. Here are some reasons </w:t>
      </w:r>
      <w:r w:rsidRPr="00D52EF4">
        <w:rPr>
          <w:rFonts w:ascii="Times New Roman" w:hAnsi="Times New Roman"/>
          <w:sz w:val="24"/>
          <w:szCs w:val="24"/>
        </w:rPr>
        <w:t>(</w:t>
      </w:r>
      <w:r w:rsidRPr="00D52EF4">
        <w:rPr>
          <w:rFonts w:ascii="Times New Roman" w:hAnsi="Times New Roman"/>
          <w:sz w:val="24"/>
          <w:szCs w:val="24"/>
        </w:rPr>
        <w:t>原因</w:t>
      </w:r>
      <w:r w:rsidRPr="00D52EF4">
        <w:rPr>
          <w:rFonts w:ascii="Times New Roman" w:hAnsi="Times New Roman"/>
          <w:sz w:val="24"/>
          <w:szCs w:val="24"/>
        </w:rPr>
        <w:t xml:space="preserve">) </w:t>
      </w:r>
      <w:r w:rsidRPr="00D52EF4">
        <w:rPr>
          <w:rFonts w:ascii="Times New Roman" w:hAnsi="Times New Roman"/>
          <w:sz w:val="24"/>
          <w:szCs w:val="24"/>
        </w:rPr>
        <w:t>why trees are so important. Trees provide every living thing with oxygen. Without trees, our lives will be dangerous.</w:t>
      </w:r>
    </w:p>
    <w:p w:rsidR="0010702D" w:rsidRPr="00D52EF4" w:rsidP="0010702D">
      <w:pPr>
        <w:rPr>
          <w:rFonts w:ascii="Times New Roman" w:hAnsi="Times New Roman"/>
          <w:sz w:val="24"/>
          <w:szCs w:val="24"/>
        </w:rPr>
      </w:pPr>
      <w:r w:rsidRPr="00D52EF4">
        <w:rPr>
          <w:rFonts w:ascii="Times New Roman" w:hAnsi="Times New Roman"/>
          <w:sz w:val="24"/>
          <w:szCs w:val="24"/>
        </w:rPr>
        <w:t>Trees are like natural air filters (</w:t>
      </w:r>
      <w:r w:rsidRPr="00D52EF4" w:rsidR="006555B3">
        <w:rPr>
          <w:rFonts w:ascii="Times New Roman" w:hAnsi="Times New Roman"/>
          <w:sz w:val="24"/>
          <w:szCs w:val="24"/>
        </w:rPr>
        <w:t>过滤器</w:t>
      </w:r>
      <w:r w:rsidRPr="00D52EF4" w:rsidR="006555B3">
        <w:rPr>
          <w:rFonts w:ascii="Times New Roman" w:hAnsi="Times New Roman"/>
          <w:sz w:val="24"/>
          <w:szCs w:val="24"/>
        </w:rPr>
        <w:t>).</w:t>
      </w:r>
      <w:r w:rsidRPr="00D52EF4">
        <w:rPr>
          <w:rFonts w:ascii="Times New Roman" w:hAnsi="Times New Roman"/>
          <w:sz w:val="24"/>
          <w:szCs w:val="24"/>
        </w:rPr>
        <w:t xml:space="preserve"> Trees take in C0</w:t>
      </w:r>
      <w:r w:rsidRPr="00D52EF4">
        <w:rPr>
          <w:rFonts w:ascii="Times New Roman" w:hAnsi="Times New Roman"/>
          <w:sz w:val="24"/>
          <w:szCs w:val="24"/>
          <w:vertAlign w:val="subscript"/>
        </w:rPr>
        <w:t>2</w:t>
      </w:r>
      <w:r w:rsidRPr="00D52EF4">
        <w:rPr>
          <w:rFonts w:ascii="Times New Roman" w:hAnsi="Times New Roman"/>
          <w:sz w:val="24"/>
          <w:szCs w:val="24"/>
        </w:rPr>
        <w:t xml:space="preserve"> and produce oxygen. They help clean the air. Without trees</w:t>
      </w:r>
      <w:r w:rsidRPr="00D52EF4" w:rsidR="005F28A7">
        <w:rPr>
          <w:rFonts w:ascii="Times New Roman" w:hAnsi="Times New Roman"/>
          <w:sz w:val="24"/>
          <w:szCs w:val="24"/>
        </w:rPr>
        <w:t xml:space="preserve">, </w:t>
      </w:r>
      <w:r w:rsidRPr="00D52EF4">
        <w:rPr>
          <w:rFonts w:ascii="Times New Roman" w:hAnsi="Times New Roman"/>
          <w:sz w:val="24"/>
          <w:szCs w:val="24"/>
        </w:rPr>
        <w:t>we won’t have clean air to breathe in.</w:t>
      </w:r>
    </w:p>
    <w:p w:rsidR="005F28A7" w:rsidRPr="00D52EF4" w:rsidP="0010702D">
      <w:pPr>
        <w:rPr>
          <w:rFonts w:ascii="Times New Roman" w:hAnsi="Times New Roman"/>
          <w:sz w:val="24"/>
          <w:szCs w:val="24"/>
        </w:rPr>
      </w:pPr>
      <w:r w:rsidRPr="00D52EF4">
        <w:rPr>
          <w:rFonts w:ascii="Times New Roman" w:hAnsi="Times New Roman"/>
          <w:sz w:val="24"/>
          <w:szCs w:val="24"/>
        </w:rPr>
        <w:t>Tre</w:t>
      </w:r>
      <w:r w:rsidRPr="00D52EF4">
        <w:rPr>
          <w:rFonts w:ascii="Times New Roman" w:hAnsi="Times New Roman"/>
          <w:sz w:val="24"/>
          <w:szCs w:val="24"/>
        </w:rPr>
        <w:t>es are helpful to the temperatu</w:t>
      </w:r>
      <w:r w:rsidRPr="00D52EF4">
        <w:rPr>
          <w:rFonts w:ascii="Times New Roman" w:hAnsi="Times New Roman"/>
          <w:sz w:val="24"/>
          <w:szCs w:val="24"/>
        </w:rPr>
        <w:t>re (</w:t>
      </w:r>
      <w:r w:rsidRPr="00D52EF4" w:rsidR="006555B3">
        <w:rPr>
          <w:rFonts w:ascii="Times New Roman" w:hAnsi="Times New Roman"/>
          <w:sz w:val="24"/>
          <w:szCs w:val="24"/>
        </w:rPr>
        <w:t>温度</w:t>
      </w:r>
      <w:r w:rsidRPr="00D52EF4" w:rsidR="006555B3">
        <w:rPr>
          <w:rFonts w:ascii="Times New Roman" w:hAnsi="Times New Roman"/>
          <w:sz w:val="24"/>
          <w:szCs w:val="24"/>
        </w:rPr>
        <w:t xml:space="preserve">) </w:t>
      </w:r>
      <w:r w:rsidRPr="00D52EF4">
        <w:rPr>
          <w:rFonts w:ascii="Times New Roman" w:hAnsi="Times New Roman"/>
          <w:sz w:val="24"/>
          <w:szCs w:val="24"/>
        </w:rPr>
        <w:t xml:space="preserve">in the environment. The temperature near the trees is usually low. So we will feel </w:t>
      </w:r>
      <w:r w:rsidRPr="00D52EF4">
        <w:rPr>
          <w:rFonts w:ascii="Times New Roman" w:hAnsi="Times New Roman"/>
          <w:sz w:val="24"/>
          <w:szCs w:val="24"/>
        </w:rPr>
        <w:t>cool under them.</w:t>
      </w:r>
    </w:p>
    <w:p w:rsidR="005F28A7" w:rsidRPr="00D52EF4" w:rsidP="0010702D">
      <w:pPr>
        <w:rPr>
          <w:rFonts w:ascii="Times New Roman" w:hAnsi="Times New Roman"/>
          <w:sz w:val="24"/>
          <w:szCs w:val="24"/>
        </w:rPr>
      </w:pPr>
      <w:r w:rsidRPr="00D52EF4">
        <w:rPr>
          <w:rFonts w:ascii="Times New Roman" w:hAnsi="Times New Roman"/>
          <w:sz w:val="24"/>
          <w:szCs w:val="24"/>
        </w:rPr>
        <w:t>Trees also p</w:t>
      </w:r>
      <w:r w:rsidRPr="00D52EF4">
        <w:rPr>
          <w:rFonts w:ascii="Times New Roman" w:hAnsi="Times New Roman"/>
          <w:sz w:val="24"/>
          <w:szCs w:val="24"/>
        </w:rPr>
        <w:t>rotect us from noise pollution.</w:t>
      </w:r>
    </w:p>
    <w:p w:rsidR="0010702D" w:rsidRPr="00D52EF4" w:rsidP="0010702D">
      <w:pPr>
        <w:rPr>
          <w:rFonts w:ascii="Times New Roman" w:hAnsi="Times New Roman"/>
          <w:sz w:val="24"/>
          <w:szCs w:val="24"/>
        </w:rPr>
      </w:pPr>
      <w:r w:rsidRPr="00D52EF4">
        <w:rPr>
          <w:rFonts w:ascii="Times New Roman" w:hAnsi="Times New Roman"/>
          <w:sz w:val="24"/>
          <w:szCs w:val="24"/>
        </w:rPr>
        <w:t>Trees can be used to make furniture.</w:t>
      </w:r>
    </w:p>
    <w:p w:rsidR="0010702D" w:rsidRPr="00D52EF4" w:rsidP="0010702D">
      <w:pPr>
        <w:rPr>
          <w:rFonts w:ascii="Times New Roman" w:hAnsi="Times New Roman"/>
          <w:sz w:val="24"/>
          <w:szCs w:val="24"/>
        </w:rPr>
      </w:pPr>
      <w:r w:rsidRPr="00D52EF4">
        <w:rPr>
          <w:rFonts w:ascii="Times New Roman" w:hAnsi="Times New Roman"/>
          <w:sz w:val="24"/>
          <w:szCs w:val="24"/>
        </w:rPr>
        <w:t>Trees are so important, but people on Earth don’t do enough to protect them. Now some people are still cutting down too many trees. Many forests are disappearing.</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I think we must do our best to protect trees. Yes, we cut down trees because we must use them. But we must cut down trees in a </w:t>
      </w:r>
      <w:r w:rsidRPr="00D52EF4">
        <w:rPr>
          <w:rFonts w:ascii="Times New Roman" w:hAnsi="Times New Roman"/>
          <w:sz w:val="24"/>
          <w:szCs w:val="24"/>
          <w:u w:val="single"/>
        </w:rPr>
        <w:t>proper</w:t>
      </w:r>
      <w:r w:rsidRPr="00D52EF4">
        <w:rPr>
          <w:rFonts w:ascii="Times New Roman" w:hAnsi="Times New Roman"/>
          <w:sz w:val="24"/>
          <w:szCs w:val="24"/>
        </w:rPr>
        <w:t xml:space="preserve"> way. When we cut down one tree, we should plant more trees. In that way</w:t>
      </w:r>
      <w:r w:rsidRPr="00D52EF4" w:rsidR="005F28A7">
        <w:rPr>
          <w:rFonts w:ascii="Times New Roman" w:hAnsi="Times New Roman"/>
          <w:sz w:val="24"/>
          <w:szCs w:val="24"/>
        </w:rPr>
        <w:t>, there’ll</w:t>
      </w:r>
      <w:r w:rsidRPr="00D52EF4">
        <w:rPr>
          <w:rFonts w:ascii="Times New Roman" w:hAnsi="Times New Roman"/>
          <w:sz w:val="24"/>
          <w:szCs w:val="24"/>
        </w:rPr>
        <w:t xml:space="preserve"> always be trees on Earth. If we do</w:t>
      </w:r>
      <w:r w:rsidRPr="00D52EF4" w:rsidR="005F28A7">
        <w:rPr>
          <w:rFonts w:ascii="Times New Roman" w:hAnsi="Times New Roman"/>
          <w:sz w:val="24"/>
          <w:szCs w:val="24"/>
        </w:rPr>
        <w:t>n’</w:t>
      </w:r>
      <w:r w:rsidRPr="00D52EF4">
        <w:rPr>
          <w:rFonts w:ascii="Times New Roman" w:hAnsi="Times New Roman"/>
          <w:sz w:val="24"/>
          <w:szCs w:val="24"/>
        </w:rPr>
        <w:t>t protect trees, all the forests will disappear. We should never let that happen.</w:t>
      </w:r>
    </w:p>
    <w:p w:rsidR="0010702D" w:rsidRPr="00D52EF4" w:rsidP="0010702D">
      <w:pPr>
        <w:rPr>
          <w:rFonts w:ascii="Times New Roman" w:hAnsi="Times New Roman"/>
          <w:sz w:val="24"/>
          <w:szCs w:val="24"/>
        </w:rPr>
      </w:pPr>
      <w:r w:rsidRPr="00D52EF4">
        <w:rPr>
          <w:rFonts w:ascii="Times New Roman" w:hAnsi="Times New Roman"/>
          <w:sz w:val="24"/>
          <w:szCs w:val="24"/>
        </w:rPr>
        <w:t>()36. When will our lives be dangerous according to the passage?</w:t>
      </w:r>
    </w:p>
    <w:p w:rsidR="0010702D" w:rsidRPr="00D52EF4" w:rsidP="0010702D">
      <w:pPr>
        <w:rPr>
          <w:rFonts w:ascii="Times New Roman" w:hAnsi="Times New Roman"/>
          <w:sz w:val="24"/>
          <w:szCs w:val="24"/>
        </w:rPr>
      </w:pPr>
      <w:r w:rsidRPr="00D52EF4">
        <w:rPr>
          <w:rFonts w:ascii="Times New Roman" w:hAnsi="Times New Roman"/>
          <w:sz w:val="24"/>
          <w:szCs w:val="24"/>
        </w:rPr>
        <w:t>A. When trees don’t</w:t>
      </w:r>
      <w:r w:rsidRPr="00D52EF4">
        <w:rPr>
          <w:rFonts w:ascii="Times New Roman" w:hAnsi="Times New Roman"/>
          <w:sz w:val="24"/>
          <w:szCs w:val="24"/>
        </w:rPr>
        <w:t xml:space="preserve"> take in C</w:t>
      </w:r>
      <w:r w:rsidR="00D52EF4">
        <w:rPr>
          <w:rFonts w:ascii="Times New Roman" w:hAnsi="Times New Roman"/>
          <w:sz w:val="24"/>
          <w:szCs w:val="24"/>
        </w:rPr>
        <w:t>O</w:t>
      </w:r>
      <w:r w:rsidRPr="00D52EF4">
        <w:rPr>
          <w:rFonts w:ascii="Times New Roman" w:hAnsi="Times New Roman"/>
          <w:sz w:val="24"/>
          <w:szCs w:val="24"/>
          <w:vertAlign w:val="subscript"/>
        </w:rPr>
        <w:t>2</w:t>
      </w:r>
      <w:r w:rsidRPr="00D52EF4">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W</w:t>
      </w:r>
      <w:r w:rsidRPr="00D52EF4">
        <w:rPr>
          <w:rFonts w:ascii="Times New Roman" w:hAnsi="Times New Roman"/>
          <w:sz w:val="24"/>
          <w:szCs w:val="24"/>
        </w:rPr>
        <w:t>hen we use trees to make furn</w:t>
      </w:r>
      <w:r w:rsidRPr="00D52EF4">
        <w:rPr>
          <w:rFonts w:ascii="Times New Roman" w:hAnsi="Times New Roman"/>
          <w:sz w:val="24"/>
          <w:szCs w:val="24"/>
        </w:rPr>
        <w:t>ture.</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When we live without trees.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When we cut down trees.</w:t>
      </w:r>
    </w:p>
    <w:p w:rsidR="005F28A7" w:rsidRPr="00D52EF4" w:rsidP="0010702D">
      <w:pPr>
        <w:rPr>
          <w:rFonts w:ascii="Times New Roman" w:hAnsi="Times New Roman"/>
          <w:sz w:val="24"/>
          <w:szCs w:val="24"/>
        </w:rPr>
      </w:pPr>
      <w:r w:rsidRPr="00D52EF4">
        <w:rPr>
          <w:rFonts w:ascii="Times New Roman" w:hAnsi="Times New Roman"/>
          <w:sz w:val="24"/>
          <w:szCs w:val="24"/>
        </w:rPr>
        <w:t>()37. How do we</w:t>
      </w:r>
      <w:r w:rsidRPr="00D52EF4">
        <w:rPr>
          <w:rFonts w:ascii="Times New Roman" w:hAnsi="Times New Roman"/>
          <w:sz w:val="24"/>
          <w:szCs w:val="24"/>
        </w:rPr>
        <w:t xml:space="preserve"> feel if we stand under a tree?</w:t>
      </w:r>
    </w:p>
    <w:p w:rsidR="0010702D" w:rsidRPr="00D52EF4" w:rsidP="0010702D">
      <w:pPr>
        <w:rPr>
          <w:rFonts w:ascii="Times New Roman" w:hAnsi="Times New Roman"/>
          <w:sz w:val="24"/>
          <w:szCs w:val="24"/>
        </w:rPr>
      </w:pPr>
      <w:r w:rsidRPr="00D52EF4">
        <w:rPr>
          <w:rFonts w:ascii="Times New Roman" w:hAnsi="Times New Roman"/>
          <w:sz w:val="24"/>
          <w:szCs w:val="24"/>
        </w:rPr>
        <w:t>A. Cool.</w:t>
      </w:r>
      <w:r w:rsidRPr="00D52EF4">
        <w:rPr>
          <w:rFonts w:ascii="Times New Roman" w:hAnsi="Times New Roman"/>
          <w:sz w:val="24"/>
          <w:szCs w:val="24"/>
        </w:rPr>
        <w:tab/>
        <w:t>B. Gold.</w:t>
      </w:r>
    </w:p>
    <w:p w:rsidR="0010702D" w:rsidRPr="00D52EF4" w:rsidP="0010702D">
      <w:pPr>
        <w:rPr>
          <w:rFonts w:ascii="Times New Roman" w:hAnsi="Times New Roman"/>
          <w:sz w:val="24"/>
          <w:szCs w:val="24"/>
        </w:rPr>
      </w:pPr>
      <w:r w:rsidRPr="00D52EF4">
        <w:rPr>
          <w:rFonts w:ascii="Times New Roman" w:hAnsi="Times New Roman"/>
          <w:sz w:val="24"/>
          <w:szCs w:val="24"/>
        </w:rPr>
        <w:t>C. Hot.</w:t>
      </w:r>
      <w:r w:rsidRPr="00D52EF4">
        <w:rPr>
          <w:rFonts w:ascii="Times New Roman" w:hAnsi="Times New Roman"/>
          <w:sz w:val="24"/>
          <w:szCs w:val="24"/>
        </w:rPr>
        <w:tab/>
        <w:t>D. Warm.</w:t>
      </w:r>
    </w:p>
    <w:p w:rsidR="0010702D" w:rsidRPr="00D52EF4" w:rsidP="0010702D">
      <w:pPr>
        <w:rPr>
          <w:rFonts w:ascii="Times New Roman" w:hAnsi="Times New Roman"/>
          <w:sz w:val="24"/>
          <w:szCs w:val="24"/>
        </w:rPr>
      </w:pPr>
      <w:r w:rsidRPr="00D52EF4">
        <w:rPr>
          <w:rFonts w:ascii="Times New Roman" w:hAnsi="Times New Roman"/>
          <w:sz w:val="24"/>
          <w:szCs w:val="24"/>
        </w:rPr>
        <w:t>()38. What does the underlined word “proper” mean?</w:t>
      </w:r>
    </w:p>
    <w:p w:rsidR="0010702D" w:rsidRPr="00D52EF4" w:rsidP="0010702D">
      <w:pPr>
        <w:rPr>
          <w:rFonts w:ascii="Times New Roman" w:hAnsi="Times New Roman"/>
          <w:sz w:val="24"/>
          <w:szCs w:val="24"/>
        </w:rPr>
      </w:pPr>
      <w:r w:rsidRPr="00D52EF4">
        <w:rPr>
          <w:rFonts w:ascii="Times New Roman" w:hAnsi="Times New Roman"/>
          <w:sz w:val="24"/>
          <w:szCs w:val="24"/>
        </w:rPr>
        <w:t>A. Easy.</w:t>
      </w:r>
      <w:r w:rsidRPr="00D52EF4">
        <w:rPr>
          <w:rFonts w:ascii="Times New Roman" w:hAnsi="Times New Roman"/>
          <w:sz w:val="24"/>
          <w:szCs w:val="24"/>
        </w:rPr>
        <w:tab/>
      </w:r>
      <w:r w:rsidRPr="00D52EF4" w:rsidR="005F28A7">
        <w:rPr>
          <w:rFonts w:ascii="Times New Roman" w:hAnsi="Times New Roman"/>
          <w:sz w:val="24"/>
          <w:szCs w:val="24"/>
        </w:rPr>
        <w:tab/>
      </w:r>
      <w:r w:rsidRPr="00D52EF4">
        <w:rPr>
          <w:rFonts w:ascii="Times New Roman" w:hAnsi="Times New Roman"/>
          <w:sz w:val="24"/>
          <w:szCs w:val="24"/>
        </w:rPr>
        <w:t>B. Safe.</w:t>
      </w:r>
    </w:p>
    <w:p w:rsidR="0010702D" w:rsidRPr="00D52EF4" w:rsidP="0010702D">
      <w:pPr>
        <w:rPr>
          <w:rFonts w:ascii="Times New Roman" w:hAnsi="Times New Roman"/>
          <w:sz w:val="24"/>
          <w:szCs w:val="24"/>
        </w:rPr>
      </w:pPr>
      <w:r w:rsidRPr="00D52EF4">
        <w:rPr>
          <w:rFonts w:ascii="Times New Roman" w:hAnsi="Times New Roman"/>
          <w:sz w:val="24"/>
          <w:szCs w:val="24"/>
        </w:rPr>
        <w:t>C. Wrong.</w:t>
      </w:r>
      <w:r w:rsidRPr="00D52EF4">
        <w:rPr>
          <w:rFonts w:ascii="Times New Roman" w:hAnsi="Times New Roman"/>
          <w:sz w:val="24"/>
          <w:szCs w:val="24"/>
        </w:rPr>
        <w:tab/>
        <w:t>D. Right.</w:t>
      </w:r>
    </w:p>
    <w:p w:rsidR="0010702D" w:rsidRPr="00D52EF4" w:rsidP="0010702D">
      <w:pPr>
        <w:rPr>
          <w:rFonts w:ascii="Times New Roman" w:hAnsi="Times New Roman"/>
          <w:sz w:val="24"/>
          <w:szCs w:val="24"/>
        </w:rPr>
      </w:pPr>
      <w:r w:rsidRPr="00D52EF4">
        <w:rPr>
          <w:rFonts w:ascii="Times New Roman" w:hAnsi="Times New Roman"/>
          <w:sz w:val="24"/>
          <w:szCs w:val="24"/>
        </w:rPr>
        <w:t>()39. What may this passage be?</w:t>
      </w:r>
    </w:p>
    <w:p w:rsidR="0010702D" w:rsidRPr="00D52EF4" w:rsidP="0010702D">
      <w:pPr>
        <w:rPr>
          <w:rFonts w:ascii="Times New Roman" w:hAnsi="Times New Roman"/>
          <w:sz w:val="24"/>
          <w:szCs w:val="24"/>
        </w:rPr>
      </w:pPr>
      <w:r w:rsidRPr="00D52EF4">
        <w:rPr>
          <w:rFonts w:ascii="Times New Roman" w:hAnsi="Times New Roman"/>
          <w:sz w:val="24"/>
          <w:szCs w:val="24"/>
        </w:rPr>
        <w:t>A. A poster.</w:t>
      </w:r>
      <w:r w:rsidRPr="00D52EF4">
        <w:rPr>
          <w:rFonts w:ascii="Times New Roman" w:hAnsi="Times New Roman"/>
          <w:sz w:val="24"/>
          <w:szCs w:val="24"/>
        </w:rPr>
        <w:tab/>
        <w:t>B. A speech.</w:t>
      </w:r>
    </w:p>
    <w:p w:rsidR="0010702D" w:rsidRPr="00D52EF4" w:rsidP="0010702D">
      <w:pPr>
        <w:rPr>
          <w:rFonts w:ascii="Times New Roman" w:hAnsi="Times New Roman"/>
          <w:sz w:val="24"/>
          <w:szCs w:val="24"/>
        </w:rPr>
      </w:pPr>
      <w:r w:rsidRPr="00D52EF4">
        <w:rPr>
          <w:rFonts w:ascii="Times New Roman" w:hAnsi="Times New Roman"/>
          <w:sz w:val="24"/>
          <w:szCs w:val="24"/>
        </w:rPr>
        <w:t>C. A letter.</w:t>
      </w:r>
      <w:r w:rsidRPr="00D52EF4">
        <w:rPr>
          <w:rFonts w:ascii="Times New Roman" w:hAnsi="Times New Roman"/>
          <w:sz w:val="24"/>
          <w:szCs w:val="24"/>
        </w:rPr>
        <w:tab/>
        <w:t>D. A guide.</w:t>
      </w:r>
    </w:p>
    <w:p w:rsidR="0010702D" w:rsidRPr="00D52EF4" w:rsidP="0010702D">
      <w:pPr>
        <w:rPr>
          <w:rFonts w:ascii="Times New Roman" w:hAnsi="Times New Roman"/>
          <w:sz w:val="24"/>
          <w:szCs w:val="24"/>
        </w:rPr>
      </w:pPr>
      <w:r w:rsidRPr="00D52EF4">
        <w:rPr>
          <w:rFonts w:ascii="Times New Roman" w:hAnsi="Times New Roman"/>
          <w:sz w:val="24"/>
          <w:szCs w:val="24"/>
        </w:rPr>
        <w:t>()40. What is the purpose of the passage?</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A. </w:t>
      </w:r>
      <w:r w:rsidRPr="00D52EF4">
        <w:rPr>
          <w:rFonts w:ascii="Times New Roman" w:hAnsi="Times New Roman"/>
          <w:sz w:val="24"/>
          <w:szCs w:val="24"/>
        </w:rPr>
        <w:t>To tell us many parts of the trees.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B. </w:t>
      </w:r>
      <w:r w:rsidRPr="00D52EF4">
        <w:rPr>
          <w:rFonts w:ascii="Times New Roman" w:hAnsi="Times New Roman"/>
          <w:sz w:val="24"/>
          <w:szCs w:val="24"/>
        </w:rPr>
        <w:t>To tell us why people cut down trees.</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C. </w:t>
      </w:r>
      <w:r w:rsidRPr="00D52EF4">
        <w:rPr>
          <w:rFonts w:ascii="Times New Roman" w:hAnsi="Times New Roman"/>
          <w:sz w:val="24"/>
          <w:szCs w:val="24"/>
        </w:rPr>
        <w:t>To tell the dangers of air pollution.</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D. </w:t>
      </w:r>
      <w:r w:rsidRPr="00D52EF4">
        <w:rPr>
          <w:rFonts w:ascii="Times New Roman" w:hAnsi="Times New Roman"/>
          <w:sz w:val="24"/>
          <w:szCs w:val="24"/>
        </w:rPr>
        <w:t>To encourage us to protect trees.</w:t>
      </w:r>
    </w:p>
    <w:p w:rsidR="0010702D" w:rsidRPr="00D52EF4" w:rsidP="005F28A7">
      <w:pPr>
        <w:jc w:val="center"/>
        <w:rPr>
          <w:rFonts w:ascii="Times New Roman" w:hAnsi="Times New Roman"/>
          <w:b/>
          <w:sz w:val="30"/>
          <w:szCs w:val="30"/>
        </w:rPr>
      </w:pPr>
      <w:r w:rsidRPr="00D52EF4">
        <w:rPr>
          <w:rFonts w:ascii="Times New Roman" w:hAnsi="Times New Roman"/>
          <w:b/>
          <w:sz w:val="30"/>
          <w:szCs w:val="30"/>
        </w:rPr>
        <w:t>第二卷</w:t>
      </w:r>
      <w:r w:rsidRPr="00D52EF4" w:rsidR="005F28A7">
        <w:rPr>
          <w:rFonts w:ascii="Times New Roman" w:hAnsi="Times New Roman"/>
          <w:b/>
          <w:sz w:val="30"/>
          <w:szCs w:val="30"/>
        </w:rPr>
        <w:t xml:space="preserve"> </w:t>
      </w:r>
      <w:r w:rsidRPr="00D52EF4">
        <w:rPr>
          <w:rFonts w:ascii="Times New Roman" w:hAnsi="Times New Roman"/>
          <w:b/>
          <w:sz w:val="30"/>
          <w:szCs w:val="30"/>
        </w:rPr>
        <w:t>非选择题</w:t>
      </w:r>
      <w:r w:rsidRPr="00D52EF4">
        <w:rPr>
          <w:rFonts w:ascii="Times New Roman" w:hAnsi="Times New Roman"/>
          <w:b/>
          <w:sz w:val="30"/>
          <w:szCs w:val="30"/>
        </w:rPr>
        <w:t>(30</w:t>
      </w:r>
      <w:r w:rsidRPr="00D52EF4" w:rsidR="005F28A7">
        <w:rPr>
          <w:rFonts w:ascii="Times New Roman" w:hAnsi="Times New Roman"/>
          <w:b/>
          <w:sz w:val="30"/>
          <w:szCs w:val="30"/>
        </w:rPr>
        <w:t>分</w:t>
      </w:r>
      <w:r w:rsidRPr="00D52EF4" w:rsidR="005F28A7">
        <w:rPr>
          <w:rFonts w:ascii="Times New Roman" w:hAnsi="Times New Roman"/>
          <w:b/>
          <w:sz w:val="30"/>
          <w:szCs w:val="30"/>
        </w:rPr>
        <w:t>)</w:t>
      </w:r>
    </w:p>
    <w:p w:rsidR="0010702D" w:rsidRPr="00D52EF4" w:rsidP="0010702D">
      <w:pPr>
        <w:rPr>
          <w:rFonts w:ascii="Times New Roman" w:hAnsi="Times New Roman"/>
          <w:sz w:val="24"/>
          <w:szCs w:val="24"/>
        </w:rPr>
      </w:pPr>
      <w:r w:rsidRPr="00D52EF4">
        <w:rPr>
          <w:rFonts w:ascii="Times New Roman" w:hAnsi="Times New Roman"/>
          <w:b/>
          <w:sz w:val="24"/>
          <w:szCs w:val="24"/>
        </w:rPr>
        <w:t>IV.</w:t>
      </w:r>
      <w:r w:rsidRPr="00D52EF4">
        <w:rPr>
          <w:rFonts w:ascii="Times New Roman" w:hAnsi="Times New Roman"/>
          <w:b/>
          <w:sz w:val="24"/>
          <w:szCs w:val="24"/>
        </w:rPr>
        <w:t>用所给单词的适当形式完成句子或对话。</w:t>
      </w:r>
      <w:r w:rsidRPr="00D52EF4">
        <w:rPr>
          <w:rFonts w:ascii="Times New Roman" w:hAnsi="Times New Roman"/>
          <w:sz w:val="24"/>
          <w:szCs w:val="24"/>
        </w:rPr>
        <w:t>(</w:t>
      </w:r>
      <w:r w:rsidRPr="00D52EF4">
        <w:rPr>
          <w:rFonts w:ascii="Times New Roman" w:hAnsi="Times New Roman"/>
          <w:sz w:val="24"/>
          <w:szCs w:val="24"/>
        </w:rPr>
        <w:t>共</w:t>
      </w:r>
      <w:r w:rsidRPr="00D52EF4">
        <w:rPr>
          <w:rFonts w:ascii="Times New Roman" w:hAnsi="Times New Roman"/>
          <w:sz w:val="24"/>
          <w:szCs w:val="24"/>
        </w:rPr>
        <w:t>5</w:t>
      </w:r>
      <w:r w:rsidRPr="00D52EF4">
        <w:rPr>
          <w:rFonts w:ascii="Times New Roman" w:hAnsi="Times New Roman"/>
          <w:sz w:val="24"/>
          <w:szCs w:val="24"/>
        </w:rPr>
        <w:t>小题</w:t>
      </w:r>
      <w:r w:rsidRPr="00D52EF4">
        <w:rPr>
          <w:rFonts w:ascii="Times New Roman" w:hAnsi="Times New Roman"/>
          <w:sz w:val="24"/>
          <w:szCs w:val="24"/>
        </w:rPr>
        <w:t>,</w:t>
      </w:r>
      <w:r w:rsidRPr="00D52EF4">
        <w:rPr>
          <w:rFonts w:ascii="Times New Roman" w:hAnsi="Times New Roman"/>
          <w:sz w:val="24"/>
          <w:szCs w:val="24"/>
        </w:rPr>
        <w:t>每小题</w:t>
      </w:r>
      <w:r w:rsidRPr="00D52EF4">
        <w:rPr>
          <w:rFonts w:ascii="Times New Roman" w:hAnsi="Times New Roman"/>
          <w:sz w:val="24"/>
          <w:szCs w:val="24"/>
        </w:rPr>
        <w:t>1</w:t>
      </w:r>
      <w:r w:rsidRPr="00D52EF4">
        <w:rPr>
          <w:rFonts w:ascii="Times New Roman" w:hAnsi="Times New Roman"/>
          <w:sz w:val="24"/>
          <w:szCs w:val="24"/>
        </w:rPr>
        <w:t>分</w:t>
      </w:r>
      <w:r w:rsidRPr="00D52EF4">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41. </w:t>
      </w:r>
      <w:r w:rsidRPr="00D52EF4">
        <w:rPr>
          <w:rFonts w:ascii="Times New Roman" w:hAnsi="Times New Roman"/>
          <w:sz w:val="24"/>
          <w:szCs w:val="24"/>
        </w:rPr>
        <w:t>They spent three hours</w:t>
      </w:r>
      <w:r w:rsidRPr="00D52EF4">
        <w:rPr>
          <w:rFonts w:ascii="Times New Roman" w:hAnsi="Times New Roman"/>
          <w:sz w:val="24"/>
          <w:szCs w:val="24"/>
        </w:rPr>
        <w:t xml:space="preserve"> ________________ </w:t>
      </w:r>
      <w:r w:rsidRPr="00D52EF4">
        <w:rPr>
          <w:rFonts w:ascii="Times New Roman" w:hAnsi="Times New Roman"/>
          <w:sz w:val="24"/>
          <w:szCs w:val="24"/>
        </w:rPr>
        <w:t>(discuss)</w:t>
      </w:r>
      <w:r w:rsidRPr="00D52EF4">
        <w:rPr>
          <w:rFonts w:ascii="Times New Roman" w:hAnsi="Times New Roman"/>
          <w:sz w:val="24"/>
          <w:szCs w:val="24"/>
        </w:rPr>
        <w:t xml:space="preserve"> the problem yesterday.</w:t>
      </w:r>
    </w:p>
    <w:p w:rsidR="0010702D" w:rsidRPr="00D52EF4" w:rsidP="0010702D">
      <w:pPr>
        <w:rPr>
          <w:rFonts w:ascii="Times New Roman" w:hAnsi="Times New Roman"/>
          <w:sz w:val="24"/>
          <w:szCs w:val="24"/>
        </w:rPr>
      </w:pPr>
      <w:r w:rsidRPr="00D52EF4">
        <w:rPr>
          <w:rFonts w:ascii="Times New Roman" w:hAnsi="Times New Roman"/>
          <w:sz w:val="24"/>
          <w:szCs w:val="24"/>
        </w:rPr>
        <w:t>42.</w:t>
      </w:r>
      <w:r w:rsidRPr="00D52EF4">
        <w:rPr>
          <w:rFonts w:ascii="Times New Roman" w:hAnsi="Times New Roman"/>
          <w:sz w:val="24"/>
          <w:szCs w:val="24"/>
        </w:rPr>
        <w:t xml:space="preserve"> They used the</w:t>
      </w:r>
      <w:r w:rsidRPr="00D52EF4">
        <w:rPr>
          <w:rFonts w:ascii="Times New Roman" w:hAnsi="Times New Roman"/>
          <w:sz w:val="24"/>
          <w:szCs w:val="24"/>
        </w:rPr>
        <w:t xml:space="preserve"> ________________ </w:t>
      </w:r>
      <w:r w:rsidRPr="00D52EF4">
        <w:rPr>
          <w:rFonts w:ascii="Times New Roman" w:hAnsi="Times New Roman"/>
          <w:sz w:val="24"/>
          <w:szCs w:val="24"/>
        </w:rPr>
        <w:t>(branch) of the</w:t>
      </w:r>
      <w:r w:rsidRPr="00D52EF4">
        <w:rPr>
          <w:rFonts w:ascii="Times New Roman" w:hAnsi="Times New Roman"/>
          <w:sz w:val="24"/>
          <w:szCs w:val="24"/>
        </w:rPr>
        <w:t xml:space="preserve"> </w:t>
      </w:r>
      <w:r w:rsidRPr="00D52EF4">
        <w:rPr>
          <w:rFonts w:ascii="Times New Roman" w:hAnsi="Times New Roman"/>
          <w:sz w:val="24"/>
          <w:szCs w:val="24"/>
        </w:rPr>
        <w:t>tree to make a boat.</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43. </w:t>
      </w:r>
      <w:r w:rsidRPr="00D52EF4">
        <w:rPr>
          <w:rFonts w:ascii="Times New Roman" w:hAnsi="Times New Roman"/>
          <w:sz w:val="24"/>
          <w:szCs w:val="24"/>
        </w:rPr>
        <w:t>It’s</w:t>
      </w:r>
      <w:r w:rsidRPr="00D52EF4">
        <w:rPr>
          <w:rFonts w:ascii="Times New Roman" w:hAnsi="Times New Roman"/>
          <w:sz w:val="24"/>
          <w:szCs w:val="24"/>
        </w:rPr>
        <w:t xml:space="preserve"> ________________ </w:t>
      </w:r>
      <w:r w:rsidRPr="00D52EF4">
        <w:rPr>
          <w:rFonts w:ascii="Times New Roman" w:hAnsi="Times New Roman"/>
          <w:sz w:val="24"/>
          <w:szCs w:val="24"/>
        </w:rPr>
        <w:t>(convenience) for people here</w:t>
      </w:r>
      <w:r w:rsidRPr="00D52EF4">
        <w:rPr>
          <w:rFonts w:ascii="Times New Roman" w:hAnsi="Times New Roman"/>
          <w:sz w:val="24"/>
          <w:szCs w:val="24"/>
        </w:rPr>
        <w:t xml:space="preserve"> </w:t>
      </w:r>
      <w:r w:rsidRPr="00D52EF4">
        <w:rPr>
          <w:rFonts w:ascii="Times New Roman" w:hAnsi="Times New Roman"/>
          <w:sz w:val="24"/>
          <w:szCs w:val="24"/>
        </w:rPr>
        <w:t>to go to work by subway.</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44. </w:t>
      </w:r>
      <w:r w:rsidRPr="00D52EF4">
        <w:rPr>
          <w:rFonts w:ascii="Times New Roman" w:hAnsi="Times New Roman"/>
          <w:sz w:val="24"/>
          <w:szCs w:val="24"/>
        </w:rPr>
        <w:t>— What are they doing?</w:t>
      </w:r>
    </w:p>
    <w:p w:rsidR="0010702D" w:rsidRPr="00D52EF4" w:rsidP="0010702D">
      <w:pPr>
        <w:rPr>
          <w:rFonts w:ascii="Times New Roman" w:hAnsi="Times New Roman"/>
          <w:sz w:val="24"/>
          <w:szCs w:val="24"/>
        </w:rPr>
      </w:pPr>
      <w:r w:rsidRPr="00D52EF4">
        <w:rPr>
          <w:rFonts w:ascii="Times New Roman" w:hAnsi="Times New Roman"/>
          <w:sz w:val="24"/>
          <w:szCs w:val="24"/>
        </w:rPr>
        <w:t>—They</w:t>
      </w:r>
      <w:r w:rsidRPr="00D52EF4" w:rsidR="005F28A7">
        <w:rPr>
          <w:rFonts w:ascii="Times New Roman" w:hAnsi="Times New Roman"/>
          <w:sz w:val="24"/>
          <w:szCs w:val="24"/>
        </w:rPr>
        <w:t xml:space="preserve"> ________________ </w:t>
      </w:r>
      <w:r w:rsidRPr="00D52EF4">
        <w:rPr>
          <w:rFonts w:ascii="Times New Roman" w:hAnsi="Times New Roman"/>
          <w:sz w:val="24"/>
          <w:szCs w:val="24"/>
        </w:rPr>
        <w:t>(dig) a deep well for the</w:t>
      </w:r>
      <w:r w:rsidRPr="00D52EF4" w:rsidR="005F28A7">
        <w:rPr>
          <w:rFonts w:ascii="Times New Roman" w:hAnsi="Times New Roman"/>
          <w:sz w:val="24"/>
          <w:szCs w:val="24"/>
        </w:rPr>
        <w:t xml:space="preserve"> </w:t>
      </w:r>
      <w:r w:rsidRPr="00D52EF4">
        <w:rPr>
          <w:rFonts w:ascii="Times New Roman" w:hAnsi="Times New Roman"/>
          <w:sz w:val="24"/>
          <w:szCs w:val="24"/>
        </w:rPr>
        <w:t>people in this area.</w:t>
      </w:r>
    </w:p>
    <w:p w:rsidR="0010702D" w:rsidRPr="00D52EF4" w:rsidP="0010702D">
      <w:pPr>
        <w:rPr>
          <w:rFonts w:ascii="Times New Roman" w:hAnsi="Times New Roman"/>
          <w:sz w:val="24"/>
          <w:szCs w:val="24"/>
        </w:rPr>
      </w:pPr>
      <w:r w:rsidRPr="00D52EF4">
        <w:rPr>
          <w:rFonts w:ascii="Times New Roman" w:hAnsi="Times New Roman"/>
          <w:sz w:val="24"/>
          <w:szCs w:val="24"/>
        </w:rPr>
        <w:t xml:space="preserve">45. </w:t>
      </w:r>
      <w:r w:rsidRPr="00D52EF4">
        <w:rPr>
          <w:rFonts w:ascii="Times New Roman" w:hAnsi="Times New Roman"/>
          <w:sz w:val="24"/>
          <w:szCs w:val="24"/>
        </w:rPr>
        <w:t>— Could you give us some</w:t>
      </w:r>
      <w:r w:rsidRPr="00D52EF4">
        <w:rPr>
          <w:rFonts w:ascii="Times New Roman" w:hAnsi="Times New Roman"/>
          <w:sz w:val="24"/>
          <w:szCs w:val="24"/>
        </w:rPr>
        <w:t xml:space="preserve"> ________________ </w:t>
      </w:r>
      <w:r w:rsidRPr="00D52EF4">
        <w:rPr>
          <w:rFonts w:ascii="Times New Roman" w:hAnsi="Times New Roman"/>
          <w:sz w:val="24"/>
          <w:szCs w:val="24"/>
        </w:rPr>
        <w:t>(example) to know the importance of trees?</w:t>
      </w:r>
    </w:p>
    <w:p w:rsidR="0010702D" w:rsidRPr="00D52EF4" w:rsidP="0010702D">
      <w:pPr>
        <w:rPr>
          <w:rFonts w:ascii="Times New Roman" w:hAnsi="Times New Roman"/>
          <w:sz w:val="24"/>
          <w:szCs w:val="24"/>
        </w:rPr>
      </w:pPr>
      <w:r w:rsidRPr="00D52EF4">
        <w:rPr>
          <w:rFonts w:ascii="Times New Roman" w:hAnsi="Times New Roman"/>
          <w:sz w:val="24"/>
          <w:szCs w:val="24"/>
        </w:rPr>
        <w:t>—Of course.</w:t>
      </w:r>
    </w:p>
    <w:p w:rsidR="0010702D" w:rsidRPr="00D52EF4" w:rsidP="0010702D">
      <w:pPr>
        <w:rPr>
          <w:rFonts w:ascii="Times New Roman" w:hAnsi="Times New Roman"/>
          <w:sz w:val="24"/>
          <w:szCs w:val="24"/>
        </w:rPr>
      </w:pPr>
      <w:r w:rsidRPr="00D52EF4">
        <w:rPr>
          <w:rFonts w:ascii="Times New Roman" w:hAnsi="Times New Roman"/>
          <w:b/>
          <w:sz w:val="24"/>
          <w:szCs w:val="24"/>
        </w:rPr>
        <w:t>V.</w:t>
      </w:r>
      <w:r w:rsidRPr="00D52EF4">
        <w:rPr>
          <w:rFonts w:ascii="Times New Roman" w:hAnsi="Times New Roman"/>
          <w:b/>
          <w:sz w:val="24"/>
          <w:szCs w:val="24"/>
        </w:rPr>
        <w:t>语法填空。</w:t>
      </w:r>
      <w:r w:rsidRPr="00D52EF4">
        <w:rPr>
          <w:rFonts w:ascii="Times New Roman" w:hAnsi="Times New Roman"/>
          <w:sz w:val="24"/>
          <w:szCs w:val="24"/>
        </w:rPr>
        <w:t>(</w:t>
      </w:r>
      <w:r w:rsidRPr="00D52EF4">
        <w:rPr>
          <w:rFonts w:ascii="Times New Roman" w:hAnsi="Times New Roman"/>
          <w:sz w:val="24"/>
          <w:szCs w:val="24"/>
        </w:rPr>
        <w:t>10</w:t>
      </w:r>
      <w:r w:rsidRPr="00D52EF4">
        <w:rPr>
          <w:rFonts w:ascii="Times New Roman" w:hAnsi="Times New Roman"/>
          <w:sz w:val="24"/>
          <w:szCs w:val="24"/>
        </w:rPr>
        <w:t>分</w:t>
      </w:r>
      <w:r w:rsidRPr="00D52EF4">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根据句子意思，用所给单词的适当形式填空。未提供单词的根据上下文填入适当的词。</w:t>
      </w:r>
      <w:r w:rsidRPr="00D52EF4">
        <w:rPr>
          <w:rFonts w:ascii="Times New Roman" w:hAnsi="Times New Roman"/>
          <w:sz w:val="24"/>
          <w:szCs w:val="24"/>
        </w:rPr>
        <w:t>(</w:t>
      </w:r>
      <w:r w:rsidRPr="00D52EF4">
        <w:rPr>
          <w:rFonts w:ascii="Times New Roman" w:hAnsi="Times New Roman"/>
          <w:sz w:val="24"/>
          <w:szCs w:val="24"/>
        </w:rPr>
        <w:t>共</w:t>
      </w:r>
      <w:r w:rsidRPr="00D52EF4">
        <w:rPr>
          <w:rFonts w:ascii="Times New Roman" w:hAnsi="Times New Roman"/>
          <w:sz w:val="24"/>
          <w:szCs w:val="24"/>
        </w:rPr>
        <w:t>10</w:t>
      </w:r>
      <w:r w:rsidRPr="00D52EF4">
        <w:rPr>
          <w:rFonts w:ascii="Times New Roman" w:hAnsi="Times New Roman"/>
          <w:sz w:val="24"/>
          <w:szCs w:val="24"/>
        </w:rPr>
        <w:t>小题，每小题</w:t>
      </w:r>
      <w:r w:rsidRPr="00D52EF4">
        <w:rPr>
          <w:rFonts w:ascii="Times New Roman" w:hAnsi="Times New Roman"/>
          <w:sz w:val="24"/>
          <w:szCs w:val="24"/>
        </w:rPr>
        <w:t>1</w:t>
      </w:r>
      <w:r w:rsidRPr="00D52EF4" w:rsidR="005F28A7">
        <w:rPr>
          <w:rFonts w:ascii="Times New Roman" w:hAnsi="Times New Roman"/>
          <w:sz w:val="24"/>
          <w:szCs w:val="24"/>
        </w:rPr>
        <w:t>分</w:t>
      </w:r>
      <w:r w:rsidRPr="00D52EF4" w:rsidR="005F28A7">
        <w:rPr>
          <w:rFonts w:ascii="Times New Roman" w:hAnsi="Times New Roman"/>
          <w:sz w:val="24"/>
          <w:szCs w:val="24"/>
        </w:rPr>
        <w:t>)</w:t>
      </w:r>
    </w:p>
    <w:p w:rsidR="0010702D" w:rsidRPr="00D52EF4" w:rsidP="0010702D">
      <w:pPr>
        <w:rPr>
          <w:rFonts w:ascii="Times New Roman" w:hAnsi="Times New Roman"/>
          <w:sz w:val="24"/>
          <w:szCs w:val="24"/>
        </w:rPr>
      </w:pPr>
      <w:r w:rsidRPr="00D52EF4">
        <w:rPr>
          <w:rFonts w:ascii="Times New Roman" w:hAnsi="Times New Roman"/>
          <w:sz w:val="24"/>
          <w:szCs w:val="24"/>
        </w:rPr>
        <w:t>The school music club opens. Tony wants (46)</w:t>
      </w:r>
      <w:r w:rsidRPr="00D52EF4" w:rsidR="005F28A7">
        <w:rPr>
          <w:rFonts w:ascii="Times New Roman" w:hAnsi="Times New Roman"/>
          <w:sz w:val="24"/>
          <w:szCs w:val="24"/>
        </w:rPr>
        <w:t xml:space="preserve"> ________________ </w:t>
      </w:r>
      <w:r w:rsidRPr="00D52EF4">
        <w:rPr>
          <w:rFonts w:ascii="Times New Roman" w:hAnsi="Times New Roman"/>
          <w:sz w:val="24"/>
          <w:szCs w:val="24"/>
        </w:rPr>
        <w:t>(join) the club. He needs</w:t>
      </w:r>
      <w:r w:rsidRPr="00D52EF4" w:rsidR="005F28A7">
        <w:rPr>
          <w:rFonts w:ascii="Times New Roman" w:hAnsi="Times New Roman"/>
          <w:sz w:val="24"/>
          <w:szCs w:val="24"/>
        </w:rPr>
        <w:t xml:space="preserve"> </w:t>
      </w:r>
      <w:r w:rsidRPr="00D52EF4">
        <w:rPr>
          <w:rFonts w:ascii="Times New Roman" w:hAnsi="Times New Roman"/>
          <w:sz w:val="24"/>
          <w:szCs w:val="24"/>
        </w:rPr>
        <w:t>some of his friends to go with him. So he calls</w:t>
      </w:r>
      <w:r w:rsidRPr="00D52EF4" w:rsidR="005F28A7">
        <w:rPr>
          <w:rFonts w:ascii="Times New Roman" w:hAnsi="Times New Roman"/>
          <w:sz w:val="24"/>
          <w:szCs w:val="24"/>
        </w:rPr>
        <w:t xml:space="preserve"> </w:t>
      </w:r>
      <w:r w:rsidRPr="00D52EF4">
        <w:rPr>
          <w:rFonts w:ascii="Times New Roman" w:hAnsi="Times New Roman"/>
          <w:sz w:val="24"/>
          <w:szCs w:val="24"/>
        </w:rPr>
        <w:t>(47)</w:t>
      </w:r>
      <w:r w:rsidRPr="00D52EF4" w:rsidR="005F28A7">
        <w:rPr>
          <w:rFonts w:ascii="Times New Roman" w:hAnsi="Times New Roman"/>
          <w:sz w:val="24"/>
          <w:szCs w:val="24"/>
        </w:rPr>
        <w:t xml:space="preserve"> ________________ </w:t>
      </w:r>
      <w:r w:rsidRPr="00D52EF4">
        <w:rPr>
          <w:rFonts w:ascii="Times New Roman" w:hAnsi="Times New Roman"/>
          <w:sz w:val="24"/>
          <w:szCs w:val="24"/>
        </w:rPr>
        <w:t>(they), but everyone is busy.</w:t>
      </w:r>
    </w:p>
    <w:p w:rsidR="0010702D" w:rsidRPr="00D52EF4" w:rsidP="0010702D">
      <w:pPr>
        <w:rPr>
          <w:rFonts w:ascii="Times New Roman" w:hAnsi="Times New Roman"/>
          <w:sz w:val="24"/>
          <w:szCs w:val="24"/>
        </w:rPr>
      </w:pPr>
      <w:r w:rsidRPr="00D52EF4">
        <w:rPr>
          <w:rFonts w:ascii="Times New Roman" w:hAnsi="Times New Roman"/>
          <w:sz w:val="24"/>
          <w:szCs w:val="24"/>
        </w:rPr>
        <w:t>Jenny (48)</w:t>
      </w:r>
      <w:r w:rsidRPr="00D52EF4" w:rsidR="005F28A7">
        <w:rPr>
          <w:rFonts w:ascii="Times New Roman" w:hAnsi="Times New Roman"/>
          <w:sz w:val="24"/>
          <w:szCs w:val="24"/>
        </w:rPr>
        <w:t xml:space="preserve"> ________________ </w:t>
      </w:r>
      <w:r w:rsidRPr="00D52EF4">
        <w:rPr>
          <w:rFonts w:ascii="Times New Roman" w:hAnsi="Times New Roman"/>
          <w:sz w:val="24"/>
          <w:szCs w:val="24"/>
        </w:rPr>
        <w:t>(do) her homework</w:t>
      </w:r>
      <w:r w:rsidRPr="00D52EF4" w:rsidR="005F28A7">
        <w:rPr>
          <w:rFonts w:ascii="Times New Roman" w:hAnsi="Times New Roman"/>
          <w:sz w:val="24"/>
          <w:szCs w:val="24"/>
        </w:rPr>
        <w:t xml:space="preserve"> </w:t>
      </w:r>
      <w:r w:rsidRPr="00D52EF4">
        <w:rPr>
          <w:rFonts w:ascii="Times New Roman" w:hAnsi="Times New Roman"/>
          <w:sz w:val="24"/>
          <w:szCs w:val="24"/>
        </w:rPr>
        <w:t>at home now. It usually takes her two hours</w:t>
      </w:r>
      <w:r w:rsidRPr="00D52EF4" w:rsidR="005F28A7">
        <w:rPr>
          <w:rFonts w:ascii="Times New Roman" w:hAnsi="Times New Roman"/>
          <w:sz w:val="24"/>
          <w:szCs w:val="24"/>
        </w:rPr>
        <w:t xml:space="preserve"> </w:t>
      </w:r>
      <w:r w:rsidRPr="00D52EF4">
        <w:rPr>
          <w:rFonts w:ascii="Times New Roman" w:hAnsi="Times New Roman"/>
          <w:sz w:val="24"/>
          <w:szCs w:val="24"/>
        </w:rPr>
        <w:t>(49)</w:t>
      </w:r>
      <w:r w:rsidRPr="00D52EF4" w:rsidR="005F28A7">
        <w:rPr>
          <w:rFonts w:ascii="Times New Roman" w:hAnsi="Times New Roman"/>
          <w:sz w:val="24"/>
          <w:szCs w:val="24"/>
        </w:rPr>
        <w:t xml:space="preserve"> ________________ </w:t>
      </w:r>
      <w:r w:rsidRPr="00D52EF4">
        <w:rPr>
          <w:rFonts w:ascii="Times New Roman" w:hAnsi="Times New Roman"/>
          <w:sz w:val="24"/>
          <w:szCs w:val="24"/>
        </w:rPr>
        <w:t>(finish) it. Peter is writing to</w:t>
      </w:r>
      <w:r w:rsidRPr="00D52EF4" w:rsidR="005F28A7">
        <w:rPr>
          <w:rFonts w:ascii="Times New Roman" w:hAnsi="Times New Roman"/>
          <w:sz w:val="24"/>
          <w:szCs w:val="24"/>
        </w:rPr>
        <w:t xml:space="preserve"> </w:t>
      </w:r>
      <w:r w:rsidRPr="00D52EF4">
        <w:rPr>
          <w:rFonts w:ascii="Times New Roman" w:hAnsi="Times New Roman"/>
          <w:sz w:val="24"/>
          <w:szCs w:val="24"/>
        </w:rPr>
        <w:t>his pen friend Gina, (50)</w:t>
      </w:r>
      <w:r w:rsidRPr="00D52EF4" w:rsidR="005F28A7">
        <w:rPr>
          <w:rFonts w:ascii="Times New Roman" w:hAnsi="Times New Roman"/>
          <w:sz w:val="24"/>
          <w:szCs w:val="24"/>
        </w:rPr>
        <w:t xml:space="preserve"> ________________</w:t>
      </w:r>
      <w:r w:rsidRPr="00D52EF4">
        <w:rPr>
          <w:rFonts w:ascii="Times New Roman" w:hAnsi="Times New Roman"/>
          <w:sz w:val="24"/>
          <w:szCs w:val="24"/>
        </w:rPr>
        <w:tab/>
        <w:t>girl from</w:t>
      </w:r>
      <w:r w:rsidRPr="00D52EF4" w:rsidR="005F28A7">
        <w:rPr>
          <w:rFonts w:ascii="Times New Roman" w:hAnsi="Times New Roman"/>
          <w:sz w:val="24"/>
          <w:szCs w:val="24"/>
        </w:rPr>
        <w:t xml:space="preserve"> America, on the</w:t>
      </w:r>
      <w:r w:rsidRPr="00D52EF4">
        <w:rPr>
          <w:rFonts w:ascii="Times New Roman" w:hAnsi="Times New Roman"/>
          <w:sz w:val="24"/>
          <w:szCs w:val="24"/>
        </w:rPr>
        <w:t xml:space="preserve"> computer. He is telling her</w:t>
      </w:r>
      <w:r w:rsidRPr="00D52EF4" w:rsidR="005F28A7">
        <w:rPr>
          <w:rFonts w:ascii="Times New Roman" w:hAnsi="Times New Roman"/>
          <w:sz w:val="24"/>
          <w:szCs w:val="24"/>
        </w:rPr>
        <w:t xml:space="preserve"> </w:t>
      </w:r>
      <w:r w:rsidRPr="00D52EF4">
        <w:rPr>
          <w:rFonts w:ascii="Times New Roman" w:hAnsi="Times New Roman"/>
          <w:sz w:val="24"/>
          <w:szCs w:val="24"/>
        </w:rPr>
        <w:t>about his school life. Lily (51)</w:t>
      </w:r>
      <w:r w:rsidRPr="00D52EF4" w:rsidR="005F28A7">
        <w:rPr>
          <w:rFonts w:ascii="Times New Roman" w:hAnsi="Times New Roman"/>
          <w:sz w:val="24"/>
          <w:szCs w:val="24"/>
        </w:rPr>
        <w:t xml:space="preserve"> ________________ </w:t>
      </w:r>
      <w:r w:rsidRPr="00D52EF4">
        <w:rPr>
          <w:rFonts w:ascii="Times New Roman" w:hAnsi="Times New Roman"/>
          <w:sz w:val="24"/>
          <w:szCs w:val="24"/>
        </w:rPr>
        <w:t>(like) music. So Miss Brown is teaching her and</w:t>
      </w:r>
      <w:r w:rsidRPr="00D52EF4" w:rsidR="005F28A7">
        <w:rPr>
          <w:rFonts w:ascii="Times New Roman" w:hAnsi="Times New Roman"/>
          <w:sz w:val="24"/>
          <w:szCs w:val="24"/>
        </w:rPr>
        <w:t xml:space="preserve"> </w:t>
      </w:r>
      <w:r w:rsidRPr="00D52EF4">
        <w:rPr>
          <w:rFonts w:ascii="Times New Roman" w:hAnsi="Times New Roman"/>
          <w:sz w:val="24"/>
          <w:szCs w:val="24"/>
        </w:rPr>
        <w:t>her classmates (52)</w:t>
      </w:r>
      <w:r w:rsidRPr="00D52EF4" w:rsidR="005F28A7">
        <w:rPr>
          <w:rFonts w:ascii="Times New Roman" w:hAnsi="Times New Roman"/>
          <w:sz w:val="24"/>
          <w:szCs w:val="24"/>
        </w:rPr>
        <w:t xml:space="preserve"> ________________ </w:t>
      </w:r>
      <w:r w:rsidRPr="00D52EF4">
        <w:rPr>
          <w:rFonts w:ascii="Times New Roman" w:hAnsi="Times New Roman"/>
          <w:sz w:val="24"/>
          <w:szCs w:val="24"/>
        </w:rPr>
        <w:t>(sing) songs at</w:t>
      </w:r>
      <w:r w:rsidRPr="00D52EF4" w:rsidR="005F28A7">
        <w:rPr>
          <w:rFonts w:ascii="Times New Roman" w:hAnsi="Times New Roman"/>
          <w:sz w:val="24"/>
          <w:szCs w:val="24"/>
        </w:rPr>
        <w:t xml:space="preserve"> </w:t>
      </w:r>
      <w:r w:rsidRPr="00D52EF4">
        <w:rPr>
          <w:rFonts w:ascii="Times New Roman" w:hAnsi="Times New Roman"/>
          <w:sz w:val="24"/>
          <w:szCs w:val="24"/>
        </w:rPr>
        <w:t>school. Today is Alice’s twelfth birthday. She</w:t>
      </w:r>
      <w:r w:rsidRPr="00D52EF4" w:rsidR="005F28A7">
        <w:rPr>
          <w:rFonts w:ascii="Times New Roman" w:hAnsi="Times New Roman"/>
          <w:sz w:val="24"/>
          <w:szCs w:val="24"/>
        </w:rPr>
        <w:t xml:space="preserve"> </w:t>
      </w:r>
      <w:r w:rsidRPr="00D52EF4">
        <w:rPr>
          <w:rFonts w:ascii="Times New Roman" w:hAnsi="Times New Roman"/>
          <w:sz w:val="24"/>
          <w:szCs w:val="24"/>
        </w:rPr>
        <w:t>(53)</w:t>
      </w:r>
      <w:r w:rsidRPr="00D52EF4" w:rsidR="005F28A7">
        <w:rPr>
          <w:rFonts w:ascii="Times New Roman" w:hAnsi="Times New Roman"/>
          <w:sz w:val="24"/>
          <w:szCs w:val="24"/>
        </w:rPr>
        <w:t xml:space="preserve"> ________________ </w:t>
      </w:r>
      <w:r w:rsidRPr="00D52EF4">
        <w:rPr>
          <w:rFonts w:ascii="Times New Roman" w:hAnsi="Times New Roman"/>
          <w:sz w:val="24"/>
          <w:szCs w:val="24"/>
        </w:rPr>
        <w:t>(have) a big dinner with her</w:t>
      </w:r>
      <w:r w:rsidRPr="00D52EF4" w:rsidR="005F28A7">
        <w:rPr>
          <w:rFonts w:ascii="Times New Roman" w:hAnsi="Times New Roman"/>
          <w:sz w:val="24"/>
          <w:szCs w:val="24"/>
        </w:rPr>
        <w:t xml:space="preserve"> </w:t>
      </w:r>
      <w:r w:rsidRPr="00D52EF4">
        <w:rPr>
          <w:rFonts w:ascii="Times New Roman" w:hAnsi="Times New Roman"/>
          <w:sz w:val="24"/>
          <w:szCs w:val="24"/>
        </w:rPr>
        <w:t>parents at a restaurant now. Kate is helping her</w:t>
      </w:r>
      <w:r w:rsidRPr="00D52EF4" w:rsidR="005F28A7">
        <w:rPr>
          <w:rFonts w:ascii="Times New Roman" w:hAnsi="Times New Roman"/>
          <w:sz w:val="24"/>
          <w:szCs w:val="24"/>
        </w:rPr>
        <w:t xml:space="preserve"> </w:t>
      </w:r>
      <w:r w:rsidRPr="00D52EF4">
        <w:rPr>
          <w:rFonts w:ascii="Times New Roman" w:hAnsi="Times New Roman"/>
          <w:sz w:val="24"/>
          <w:szCs w:val="24"/>
        </w:rPr>
        <w:t>brother (54)</w:t>
      </w:r>
      <w:r w:rsidRPr="00D52EF4" w:rsidR="005F28A7">
        <w:rPr>
          <w:rFonts w:ascii="Times New Roman" w:hAnsi="Times New Roman"/>
          <w:sz w:val="24"/>
          <w:szCs w:val="24"/>
        </w:rPr>
        <w:t xml:space="preserve"> ________________ </w:t>
      </w:r>
      <w:r w:rsidRPr="00D52EF4">
        <w:rPr>
          <w:rFonts w:ascii="Times New Roman" w:hAnsi="Times New Roman"/>
          <w:sz w:val="24"/>
          <w:szCs w:val="24"/>
        </w:rPr>
        <w:t>his English. Her</w:t>
      </w:r>
      <w:r w:rsidRPr="00D52EF4" w:rsidR="005F28A7">
        <w:rPr>
          <w:rFonts w:ascii="Times New Roman" w:hAnsi="Times New Roman"/>
          <w:sz w:val="24"/>
          <w:szCs w:val="24"/>
        </w:rPr>
        <w:t xml:space="preserve"> </w:t>
      </w:r>
      <w:r w:rsidRPr="00D52EF4">
        <w:rPr>
          <w:rFonts w:ascii="Times New Roman" w:hAnsi="Times New Roman"/>
          <w:sz w:val="24"/>
          <w:szCs w:val="24"/>
        </w:rPr>
        <w:t>brother doesn’t do well in English. Tony is not</w:t>
      </w:r>
      <w:r w:rsidRPr="00D52EF4" w:rsidR="005F28A7">
        <w:rPr>
          <w:rFonts w:ascii="Times New Roman" w:hAnsi="Times New Roman"/>
          <w:sz w:val="24"/>
          <w:szCs w:val="24"/>
        </w:rPr>
        <w:t xml:space="preserve"> </w:t>
      </w:r>
      <w:r w:rsidRPr="00D52EF4">
        <w:rPr>
          <w:rFonts w:ascii="Times New Roman" w:hAnsi="Times New Roman"/>
          <w:sz w:val="24"/>
          <w:szCs w:val="24"/>
        </w:rPr>
        <w:t>happy, (55)</w:t>
      </w:r>
      <w:r w:rsidRPr="00D52EF4" w:rsidR="005F28A7">
        <w:rPr>
          <w:rFonts w:ascii="Times New Roman" w:hAnsi="Times New Roman"/>
          <w:sz w:val="24"/>
          <w:szCs w:val="24"/>
        </w:rPr>
        <w:t xml:space="preserve"> ________________ </w:t>
      </w:r>
      <w:r w:rsidRPr="00D52EF4">
        <w:rPr>
          <w:rFonts w:ascii="Times New Roman" w:hAnsi="Times New Roman"/>
          <w:sz w:val="24"/>
          <w:szCs w:val="24"/>
        </w:rPr>
        <w:t>no one can go to the</w:t>
      </w:r>
      <w:r w:rsidRPr="00D52EF4" w:rsidR="005F28A7">
        <w:rPr>
          <w:rFonts w:ascii="Times New Roman" w:hAnsi="Times New Roman"/>
          <w:sz w:val="24"/>
          <w:szCs w:val="24"/>
        </w:rPr>
        <w:t xml:space="preserve"> </w:t>
      </w:r>
      <w:r w:rsidRPr="00D52EF4">
        <w:rPr>
          <w:rFonts w:ascii="Times New Roman" w:hAnsi="Times New Roman"/>
          <w:sz w:val="24"/>
          <w:szCs w:val="24"/>
        </w:rPr>
        <w:t>club with him.</w:t>
      </w:r>
    </w:p>
    <w:p w:rsidR="0010702D" w:rsidRPr="00D52EF4" w:rsidP="0010702D">
      <w:pPr>
        <w:rPr>
          <w:rFonts w:ascii="Times New Roman" w:hAnsi="Times New Roman"/>
          <w:sz w:val="24"/>
          <w:szCs w:val="24"/>
        </w:rPr>
      </w:pPr>
      <w:r w:rsidRPr="00D52EF4">
        <w:rPr>
          <w:rFonts w:ascii="Times New Roman" w:hAnsi="Times New Roman"/>
          <w:b/>
          <w:sz w:val="24"/>
          <w:szCs w:val="24"/>
        </w:rPr>
        <w:t>VI.</w:t>
      </w:r>
      <w:r w:rsidRPr="00D52EF4">
        <w:rPr>
          <w:rFonts w:ascii="Times New Roman" w:hAnsi="Times New Roman"/>
          <w:b/>
          <w:sz w:val="24"/>
          <w:szCs w:val="24"/>
        </w:rPr>
        <w:t>书面表达。</w:t>
      </w:r>
      <w:r w:rsidRPr="00D52EF4">
        <w:rPr>
          <w:rFonts w:ascii="Times New Roman" w:hAnsi="Times New Roman"/>
          <w:sz w:val="24"/>
          <w:szCs w:val="24"/>
        </w:rPr>
        <w:t>(</w:t>
      </w:r>
      <w:r w:rsidRPr="00D52EF4">
        <w:rPr>
          <w:rFonts w:ascii="Times New Roman" w:hAnsi="Times New Roman"/>
          <w:sz w:val="24"/>
          <w:szCs w:val="24"/>
        </w:rPr>
        <w:t>15</w:t>
      </w:r>
      <w:r w:rsidRPr="00D52EF4">
        <w:rPr>
          <w:rFonts w:ascii="Times New Roman" w:hAnsi="Times New Roman"/>
          <w:sz w:val="24"/>
          <w:szCs w:val="24"/>
        </w:rPr>
        <w:t>分</w:t>
      </w:r>
      <w:r w:rsidRPr="00D52EF4">
        <w:rPr>
          <w:rFonts w:ascii="Times New Roman" w:hAnsi="Times New Roman"/>
          <w:sz w:val="24"/>
          <w:szCs w:val="24"/>
        </w:rPr>
        <w:t>)</w:t>
      </w:r>
    </w:p>
    <w:p w:rsidR="005F28A7" w:rsidRPr="00D52EF4" w:rsidP="0010702D">
      <w:pPr>
        <w:rPr>
          <w:rFonts w:ascii="Times New Roman" w:hAnsi="Times New Roman"/>
          <w:sz w:val="24"/>
          <w:szCs w:val="24"/>
        </w:rPr>
      </w:pPr>
      <w:r w:rsidRPr="00D52EF4">
        <w:rPr>
          <w:rFonts w:ascii="Times New Roman" w:hAnsi="Times New Roman"/>
          <w:sz w:val="24"/>
          <w:szCs w:val="24"/>
        </w:rPr>
        <w:t>同学们知道支付宝</w:t>
      </w:r>
      <w:r w:rsidRPr="00D52EF4">
        <w:rPr>
          <w:rFonts w:ascii="Times New Roman" w:hAnsi="Times New Roman"/>
          <w:sz w:val="24"/>
          <w:szCs w:val="24"/>
        </w:rPr>
        <w:t>(</w:t>
      </w:r>
      <w:r w:rsidRPr="00D52EF4" w:rsidR="0010702D">
        <w:rPr>
          <w:rFonts w:ascii="Times New Roman" w:hAnsi="Times New Roman"/>
          <w:sz w:val="24"/>
          <w:szCs w:val="24"/>
        </w:rPr>
        <w:t>Alipay)</w:t>
      </w:r>
      <w:r w:rsidRPr="00D52EF4" w:rsidR="0010702D">
        <w:rPr>
          <w:rFonts w:ascii="Times New Roman" w:hAnsi="Times New Roman"/>
          <w:sz w:val="24"/>
          <w:szCs w:val="24"/>
        </w:rPr>
        <w:t>的蚂蚁森林吗？它是通过在支付宝里收集绿色能量，</w:t>
      </w:r>
      <w:r w:rsidRPr="00D52EF4" w:rsidR="0010702D">
        <w:rPr>
          <w:rFonts w:ascii="Times New Roman" w:hAnsi="Times New Roman"/>
          <w:sz w:val="24"/>
          <w:szCs w:val="24"/>
        </w:rPr>
        <w:t>然后养成一棵虚拟的树，等这棵树长大后，支付宝</w:t>
      </w:r>
      <w:r w:rsidRPr="00D52EF4">
        <w:rPr>
          <w:rFonts w:ascii="Times New Roman" w:hAnsi="Times New Roman"/>
          <w:sz w:val="24"/>
          <w:szCs w:val="24"/>
        </w:rPr>
        <w:t>会在现实世界种下一棵</w:t>
      </w:r>
      <w:r w:rsidRPr="00D52EF4" w:rsidR="0010702D">
        <w:rPr>
          <w:rFonts w:ascii="Times New Roman" w:hAnsi="Times New Roman"/>
          <w:sz w:val="24"/>
          <w:szCs w:val="24"/>
        </w:rPr>
        <w:t>真树。假如你是</w:t>
      </w:r>
      <w:r w:rsidRPr="00D52EF4">
        <w:rPr>
          <w:rFonts w:ascii="Times New Roman" w:hAnsi="Times New Roman"/>
          <w:sz w:val="24"/>
          <w:szCs w:val="24"/>
        </w:rPr>
        <w:t>Jason</w:t>
      </w:r>
      <w:r w:rsidRPr="00D52EF4">
        <w:rPr>
          <w:rFonts w:ascii="Times New Roman" w:hAnsi="Times New Roman"/>
          <w:sz w:val="24"/>
          <w:szCs w:val="24"/>
        </w:rPr>
        <w:t>，</w:t>
      </w:r>
      <w:r w:rsidRPr="00D52EF4" w:rsidR="0010702D">
        <w:rPr>
          <w:rFonts w:ascii="Times New Roman" w:hAnsi="Times New Roman"/>
          <w:sz w:val="24"/>
          <w:szCs w:val="24"/>
        </w:rPr>
        <w:t>通过这个平台你已经帮助地球增加了</w:t>
      </w:r>
      <w:r w:rsidRPr="00D52EF4" w:rsidR="0010702D">
        <w:rPr>
          <w:rFonts w:ascii="Times New Roman" w:hAnsi="Times New Roman"/>
          <w:sz w:val="24"/>
          <w:szCs w:val="24"/>
        </w:rPr>
        <w:t>1</w:t>
      </w:r>
      <w:r w:rsidRPr="00D52EF4" w:rsidR="0010702D">
        <w:rPr>
          <w:rFonts w:ascii="Times New Roman" w:hAnsi="Times New Roman"/>
          <w:sz w:val="24"/>
          <w:szCs w:val="24"/>
        </w:rPr>
        <w:t>棵树，</w:t>
      </w:r>
      <w:r w:rsidRPr="00D52EF4" w:rsidR="0010702D">
        <w:rPr>
          <w:rFonts w:ascii="Times New Roman" w:hAnsi="Times New Roman"/>
          <w:sz w:val="24"/>
          <w:szCs w:val="24"/>
        </w:rPr>
        <w:t xml:space="preserve"> </w:t>
      </w:r>
      <w:r w:rsidRPr="00D52EF4" w:rsidR="0010702D">
        <w:rPr>
          <w:rFonts w:ascii="Times New Roman" w:hAnsi="Times New Roman"/>
          <w:sz w:val="24"/>
          <w:szCs w:val="24"/>
        </w:rPr>
        <w:t>你觉得非常开心并准备把自己的经历告诉更多的朋友，让大家一起来</w:t>
      </w:r>
      <w:r w:rsidRPr="00D52EF4">
        <w:rPr>
          <w:rFonts w:ascii="Times New Roman" w:hAnsi="Times New Roman"/>
          <w:sz w:val="24"/>
          <w:szCs w:val="24"/>
        </w:rPr>
        <w:t>“</w:t>
      </w:r>
      <w:r w:rsidRPr="00D52EF4" w:rsidR="0010702D">
        <w:rPr>
          <w:rFonts w:ascii="Times New Roman" w:hAnsi="Times New Roman"/>
          <w:sz w:val="24"/>
          <w:szCs w:val="24"/>
        </w:rPr>
        <w:t>种树</w:t>
      </w:r>
      <w:r w:rsidRPr="00D52EF4" w:rsidR="0010702D">
        <w:rPr>
          <w:rFonts w:ascii="Times New Roman" w:hAnsi="Times New Roman"/>
          <w:sz w:val="24"/>
          <w:szCs w:val="24"/>
        </w:rPr>
        <w:t>”</w:t>
      </w:r>
      <w:r w:rsidRPr="00D52EF4" w:rsidR="0010702D">
        <w:rPr>
          <w:rFonts w:ascii="Times New Roman" w:hAnsi="Times New Roman"/>
          <w:sz w:val="24"/>
          <w:szCs w:val="24"/>
        </w:rPr>
        <w:t>！请根据下面的提示，写一篇短文介绍你是如何</w:t>
      </w:r>
      <w:r w:rsidRPr="00D52EF4">
        <w:rPr>
          <w:rFonts w:ascii="Times New Roman" w:hAnsi="Times New Roman"/>
          <w:sz w:val="24"/>
          <w:szCs w:val="24"/>
        </w:rPr>
        <w:t>“</w:t>
      </w:r>
      <w:r w:rsidRPr="00D52EF4" w:rsidR="0010702D">
        <w:rPr>
          <w:rFonts w:ascii="Times New Roman" w:hAnsi="Times New Roman"/>
          <w:sz w:val="24"/>
          <w:szCs w:val="24"/>
        </w:rPr>
        <w:t>种树</w:t>
      </w:r>
      <w:r w:rsidRPr="00D52EF4">
        <w:rPr>
          <w:rFonts w:ascii="Times New Roman" w:hAnsi="Times New Roman"/>
          <w:sz w:val="24"/>
          <w:szCs w:val="24"/>
        </w:rPr>
        <w:t>”</w:t>
      </w:r>
      <w:r w:rsidRPr="00D52EF4" w:rsidR="0010702D">
        <w:rPr>
          <w:rFonts w:ascii="Times New Roman" w:hAnsi="Times New Roman"/>
          <w:sz w:val="24"/>
          <w:szCs w:val="24"/>
        </w:rPr>
        <w:t>的！</w:t>
      </w:r>
    </w:p>
    <w:p w:rsidR="0010702D" w:rsidRPr="00D52EF4" w:rsidP="0010702D">
      <w:pPr>
        <w:rPr>
          <w:rFonts w:ascii="Times New Roman" w:hAnsi="Times New Roman"/>
          <w:sz w:val="24"/>
          <w:szCs w:val="24"/>
        </w:rPr>
      </w:pPr>
      <w:r w:rsidRPr="00D52EF4">
        <w:rPr>
          <w:rFonts w:ascii="Times New Roman" w:hAnsi="Times New Roman"/>
          <w:sz w:val="24"/>
          <w:szCs w:val="24"/>
        </w:rPr>
        <w:t>要求：</w:t>
      </w:r>
    </w:p>
    <w:p w:rsidR="0010702D" w:rsidRPr="00D52EF4" w:rsidP="0010702D">
      <w:pPr>
        <w:rPr>
          <w:rFonts w:ascii="Times New Roman" w:hAnsi="Times New Roman"/>
          <w:sz w:val="24"/>
          <w:szCs w:val="24"/>
        </w:rPr>
      </w:pPr>
      <w:r w:rsidRPr="00D52EF4">
        <w:rPr>
          <w:rFonts w:ascii="Times New Roman" w:hAnsi="Times New Roman"/>
          <w:sz w:val="24"/>
          <w:szCs w:val="24"/>
        </w:rPr>
        <w:t>1.60</w:t>
      </w:r>
      <w:r w:rsidRPr="00D52EF4">
        <w:rPr>
          <w:rFonts w:ascii="Times New Roman" w:hAnsi="Times New Roman"/>
          <w:sz w:val="24"/>
          <w:szCs w:val="24"/>
        </w:rPr>
        <w:t>词左右；</w:t>
      </w:r>
    </w:p>
    <w:p w:rsidR="005F28A7" w:rsidRPr="00D52EF4" w:rsidP="0010702D">
      <w:pPr>
        <w:rPr>
          <w:rFonts w:ascii="Times New Roman" w:hAnsi="Times New Roman"/>
          <w:sz w:val="24"/>
          <w:szCs w:val="24"/>
        </w:rPr>
      </w:pPr>
      <w:r w:rsidRPr="00D52EF4">
        <w:rPr>
          <w:rFonts w:ascii="Times New Roman" w:hAnsi="Times New Roman"/>
          <w:sz w:val="24"/>
          <w:szCs w:val="24"/>
        </w:rPr>
        <w:t>2.</w:t>
      </w:r>
      <w:r w:rsidRPr="00D52EF4">
        <w:rPr>
          <w:rFonts w:ascii="Times New Roman" w:hAnsi="Times New Roman"/>
          <w:sz w:val="24"/>
          <w:szCs w:val="24"/>
        </w:rPr>
        <w:t>语言表达准确，语义连贯，可适当发挥。</w:t>
      </w:r>
    </w:p>
    <w:p w:rsidR="0010702D" w:rsidRPr="00D52EF4" w:rsidP="0010702D">
      <w:pPr>
        <w:rPr>
          <w:rFonts w:ascii="Times New Roman" w:hAnsi="Times New Roman"/>
          <w:sz w:val="24"/>
          <w:szCs w:val="24"/>
        </w:rPr>
      </w:pPr>
      <w:r w:rsidRPr="00D52EF4">
        <w:rPr>
          <w:rFonts w:ascii="Times New Roman" w:hAnsi="Times New Roman"/>
          <w:sz w:val="24"/>
          <w:szCs w:val="24"/>
        </w:rPr>
        <w:t>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
        <w:gridCol w:w="5811"/>
      </w:tblGrid>
      <w:tr w:rsidTr="00146A2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88" w:type="dxa"/>
            <w:shd w:val="clear" w:color="auto" w:fill="auto"/>
          </w:tcPr>
          <w:p w:rsidR="005F28A7" w:rsidRPr="00146A2E" w:rsidP="0010702D">
            <w:pPr>
              <w:rPr>
                <w:rFonts w:ascii="Times New Roman" w:hAnsi="Times New Roman"/>
                <w:sz w:val="24"/>
                <w:szCs w:val="24"/>
              </w:rPr>
            </w:pPr>
            <w:r w:rsidRPr="00146A2E">
              <w:rPr>
                <w:rFonts w:ascii="Times New Roman" w:hAnsi="Times New Roman"/>
                <w:sz w:val="24"/>
                <w:szCs w:val="24"/>
              </w:rPr>
              <w:t>做法</w:t>
            </w:r>
          </w:p>
        </w:tc>
        <w:tc>
          <w:tcPr>
            <w:tcW w:w="5811" w:type="dxa"/>
            <w:shd w:val="clear" w:color="auto" w:fill="auto"/>
          </w:tcPr>
          <w:p w:rsidR="005F28A7" w:rsidRPr="00146A2E" w:rsidP="0010702D">
            <w:pPr>
              <w:rPr>
                <w:rFonts w:ascii="Times New Roman" w:hAnsi="Times New Roman"/>
                <w:sz w:val="24"/>
                <w:szCs w:val="24"/>
              </w:rPr>
            </w:pPr>
            <w:r w:rsidRPr="00146A2E">
              <w:rPr>
                <w:rFonts w:ascii="Times New Roman" w:hAnsi="Times New Roman"/>
                <w:sz w:val="24"/>
                <w:szCs w:val="24"/>
              </w:rPr>
              <w:t>1.</w:t>
            </w:r>
            <w:r w:rsidRPr="00146A2E">
              <w:rPr>
                <w:rFonts w:ascii="Times New Roman" w:hAnsi="Times New Roman"/>
                <w:sz w:val="24"/>
                <w:szCs w:val="24"/>
              </w:rPr>
              <w:t>每天走路去上学；</w:t>
            </w:r>
          </w:p>
          <w:p w:rsidR="005923DF" w:rsidRPr="00146A2E" w:rsidP="0010702D">
            <w:pPr>
              <w:rPr>
                <w:rFonts w:ascii="Times New Roman" w:hAnsi="Times New Roman"/>
                <w:sz w:val="24"/>
                <w:szCs w:val="24"/>
              </w:rPr>
            </w:pPr>
            <w:r w:rsidRPr="00146A2E">
              <w:rPr>
                <w:rFonts w:ascii="Times New Roman" w:hAnsi="Times New Roman"/>
                <w:sz w:val="24"/>
                <w:szCs w:val="24"/>
              </w:rPr>
              <w:t>2.</w:t>
            </w:r>
            <w:r w:rsidRPr="00146A2E">
              <w:rPr>
                <w:rFonts w:ascii="Times New Roman" w:hAnsi="Times New Roman"/>
                <w:sz w:val="24"/>
                <w:szCs w:val="24"/>
              </w:rPr>
              <w:t>用支付宝购物。</w:t>
            </w:r>
          </w:p>
        </w:tc>
      </w:tr>
      <w:tr w:rsidTr="00146A2E">
        <w:tblPrEx>
          <w:tblW w:w="0" w:type="auto"/>
          <w:tblLook w:val="04A0"/>
        </w:tblPrEx>
        <w:tc>
          <w:tcPr>
            <w:tcW w:w="988" w:type="dxa"/>
            <w:shd w:val="clear" w:color="auto" w:fill="auto"/>
          </w:tcPr>
          <w:p w:rsidR="005F28A7" w:rsidRPr="00146A2E" w:rsidP="0010702D">
            <w:pPr>
              <w:rPr>
                <w:rFonts w:ascii="Times New Roman" w:hAnsi="Times New Roman"/>
                <w:sz w:val="24"/>
                <w:szCs w:val="24"/>
              </w:rPr>
            </w:pPr>
            <w:r w:rsidRPr="00146A2E">
              <w:rPr>
                <w:rFonts w:ascii="Times New Roman" w:hAnsi="Times New Roman"/>
                <w:sz w:val="24"/>
                <w:szCs w:val="24"/>
              </w:rPr>
              <w:t>好处</w:t>
            </w:r>
          </w:p>
        </w:tc>
        <w:tc>
          <w:tcPr>
            <w:tcW w:w="5811" w:type="dxa"/>
            <w:shd w:val="clear" w:color="auto" w:fill="auto"/>
          </w:tcPr>
          <w:p w:rsidR="005923DF" w:rsidRPr="00146A2E" w:rsidP="0010702D">
            <w:pPr>
              <w:rPr>
                <w:rFonts w:ascii="Times New Roman" w:hAnsi="Times New Roman"/>
                <w:sz w:val="24"/>
                <w:szCs w:val="24"/>
              </w:rPr>
            </w:pPr>
            <w:r w:rsidRPr="00146A2E">
              <w:rPr>
                <w:rFonts w:ascii="Times New Roman" w:hAnsi="Times New Roman"/>
                <w:sz w:val="24"/>
                <w:szCs w:val="24"/>
              </w:rPr>
              <w:t>制造能量，减少二氧化碳</w:t>
            </w:r>
            <w:r w:rsidRPr="00146A2E">
              <w:rPr>
                <w:rFonts w:ascii="Times New Roman" w:hAnsi="Times New Roman"/>
                <w:sz w:val="24"/>
                <w:szCs w:val="24"/>
              </w:rPr>
              <w:t>(CO</w:t>
            </w:r>
            <w:r w:rsidRPr="00146A2E">
              <w:rPr>
                <w:rFonts w:ascii="Times New Roman" w:hAnsi="Times New Roman"/>
                <w:sz w:val="24"/>
                <w:szCs w:val="24"/>
                <w:vertAlign w:val="subscript"/>
              </w:rPr>
              <w:t>2</w:t>
            </w:r>
            <w:r w:rsidRPr="00146A2E">
              <w:rPr>
                <w:rFonts w:ascii="Times New Roman" w:hAnsi="Times New Roman"/>
                <w:sz w:val="24"/>
                <w:szCs w:val="24"/>
              </w:rPr>
              <w:t>)</w:t>
            </w:r>
            <w:r w:rsidRPr="00146A2E">
              <w:rPr>
                <w:rFonts w:ascii="Times New Roman" w:hAnsi="Times New Roman"/>
                <w:sz w:val="24"/>
                <w:szCs w:val="24"/>
              </w:rPr>
              <w:t>的排放；</w:t>
            </w:r>
          </w:p>
          <w:p w:rsidR="005923DF" w:rsidRPr="00146A2E" w:rsidP="0010702D">
            <w:pPr>
              <w:rPr>
                <w:rFonts w:ascii="Times New Roman" w:hAnsi="Times New Roman"/>
                <w:sz w:val="24"/>
                <w:szCs w:val="24"/>
              </w:rPr>
            </w:pPr>
            <w:r w:rsidRPr="00146A2E">
              <w:rPr>
                <w:rFonts w:ascii="Times New Roman" w:hAnsi="Times New Roman"/>
                <w:sz w:val="24"/>
                <w:szCs w:val="24"/>
              </w:rPr>
              <w:t>把产生的能量收集起来，让支付宝里的小树慢慢长大。等小树长大后，支付宝就会在限时世界种下一颗真树。</w:t>
            </w:r>
          </w:p>
        </w:tc>
      </w:tr>
      <w:tr w:rsidTr="00146A2E">
        <w:tblPrEx>
          <w:tblW w:w="0" w:type="auto"/>
          <w:tblLook w:val="04A0"/>
        </w:tblPrEx>
        <w:tc>
          <w:tcPr>
            <w:tcW w:w="988" w:type="dxa"/>
            <w:shd w:val="clear" w:color="auto" w:fill="auto"/>
          </w:tcPr>
          <w:p w:rsidR="005F28A7" w:rsidRPr="00146A2E" w:rsidP="0010702D">
            <w:pPr>
              <w:rPr>
                <w:rFonts w:ascii="Times New Roman" w:hAnsi="Times New Roman"/>
                <w:sz w:val="24"/>
                <w:szCs w:val="24"/>
              </w:rPr>
            </w:pPr>
            <w:r w:rsidRPr="00146A2E">
              <w:rPr>
                <w:rFonts w:ascii="Times New Roman" w:hAnsi="Times New Roman"/>
                <w:sz w:val="24"/>
                <w:szCs w:val="24"/>
              </w:rPr>
              <w:t>想法</w:t>
            </w:r>
          </w:p>
        </w:tc>
        <w:tc>
          <w:tcPr>
            <w:tcW w:w="5811" w:type="dxa"/>
            <w:shd w:val="clear" w:color="auto" w:fill="auto"/>
          </w:tcPr>
          <w:p w:rsidR="005F28A7" w:rsidRPr="00146A2E" w:rsidP="0010702D">
            <w:pPr>
              <w:rPr>
                <w:rFonts w:ascii="Times New Roman" w:hAnsi="Times New Roman"/>
                <w:sz w:val="24"/>
                <w:szCs w:val="24"/>
              </w:rPr>
            </w:pPr>
            <w:r w:rsidRPr="00146A2E">
              <w:rPr>
                <w:rFonts w:ascii="Times New Roman" w:hAnsi="Times New Roman"/>
                <w:sz w:val="24"/>
                <w:szCs w:val="24"/>
              </w:rPr>
              <w:t>希望大家一起来为地球增添绿色之树！</w:t>
            </w:r>
          </w:p>
        </w:tc>
      </w:tr>
    </w:tbl>
    <w:p w:rsidR="00984717" w:rsidP="00984717">
      <w:pPr>
        <w:rPr>
          <w:rFonts w:hint="eastAsia"/>
          <w:szCs w:val="21"/>
        </w:rPr>
      </w:pPr>
      <w:r w:rsidRPr="00D52EF4">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4717" w:rsidRPr="0090013C" w:rsidP="00984717">
      <w:pPr>
        <w:rPr>
          <w:rFonts w:hint="eastAsia"/>
          <w:szCs w:val="21"/>
        </w:rPr>
      </w:pPr>
      <w:r w:rsidRPr="0090013C">
        <w:rPr>
          <w:rFonts w:hint="eastAsia"/>
          <w:szCs w:val="21"/>
        </w:rPr>
        <w:t>七年级（下）</w:t>
      </w:r>
      <w:r w:rsidRPr="0090013C">
        <w:rPr>
          <w:rFonts w:hint="eastAsia"/>
          <w:szCs w:val="21"/>
        </w:rPr>
        <w:t>Unit 4</w:t>
      </w:r>
      <w:r w:rsidRPr="0090013C">
        <w:rPr>
          <w:rFonts w:hint="eastAsia"/>
          <w:szCs w:val="21"/>
        </w:rPr>
        <w:t>能力测试题</w:t>
      </w:r>
    </w:p>
    <w:p w:rsidR="00984717" w:rsidRPr="0090013C" w:rsidP="00984717">
      <w:pPr>
        <w:rPr>
          <w:rFonts w:hint="eastAsia"/>
          <w:szCs w:val="21"/>
        </w:rPr>
      </w:pPr>
      <w:r w:rsidRPr="0090013C">
        <w:rPr>
          <w:rFonts w:hint="eastAsia"/>
          <w:szCs w:val="21"/>
        </w:rPr>
        <w:t>笔试部分</w:t>
      </w:r>
      <w:r w:rsidRPr="0090013C">
        <w:rPr>
          <w:rFonts w:hint="eastAsia"/>
          <w:szCs w:val="21"/>
        </w:rPr>
        <w:t xml:space="preserve"> </w:t>
      </w:r>
    </w:p>
    <w:p w:rsidR="00984717" w:rsidRPr="0090013C" w:rsidP="00984717">
      <w:pPr>
        <w:rPr>
          <w:rFonts w:hint="eastAsia"/>
          <w:szCs w:val="21"/>
        </w:rPr>
      </w:pPr>
      <w:r w:rsidRPr="0090013C">
        <w:rPr>
          <w:rFonts w:hint="eastAsia"/>
          <w:szCs w:val="21"/>
        </w:rPr>
        <w:t>第一卷</w:t>
      </w:r>
    </w:p>
    <w:p w:rsidR="00984717" w:rsidRPr="0090013C" w:rsidP="00984717">
      <w:pPr>
        <w:rPr>
          <w:szCs w:val="21"/>
        </w:rPr>
      </w:pPr>
      <w:r w:rsidRPr="0090013C">
        <w:rPr>
          <w:szCs w:val="21"/>
        </w:rPr>
        <w:t>I. 1-5 BBACB  6-10 ACAAC</w:t>
      </w:r>
    </w:p>
    <w:p w:rsidR="00984717" w:rsidRPr="0090013C" w:rsidP="00984717">
      <w:pPr>
        <w:rPr>
          <w:szCs w:val="21"/>
        </w:rPr>
      </w:pPr>
      <w:r w:rsidRPr="0090013C">
        <w:rPr>
          <w:szCs w:val="21"/>
        </w:rPr>
        <w:t>II. 11-15 BCACC  16-20 BACBC</w:t>
      </w:r>
    </w:p>
    <w:p w:rsidR="00984717" w:rsidRPr="0090013C" w:rsidP="00984717">
      <w:pPr>
        <w:rPr>
          <w:szCs w:val="21"/>
        </w:rPr>
      </w:pPr>
      <w:r w:rsidRPr="0090013C">
        <w:rPr>
          <w:szCs w:val="21"/>
        </w:rPr>
        <w:t xml:space="preserve">III. </w:t>
      </w:r>
    </w:p>
    <w:p w:rsidR="00984717" w:rsidRPr="0090013C" w:rsidP="00984717">
      <w:pPr>
        <w:rPr>
          <w:szCs w:val="21"/>
        </w:rPr>
      </w:pPr>
      <w:r w:rsidRPr="0090013C">
        <w:rPr>
          <w:szCs w:val="21"/>
        </w:rPr>
        <w:t xml:space="preserve">21-25 ABCDC   </w:t>
      </w:r>
      <w:r w:rsidRPr="0090013C">
        <w:rPr>
          <w:szCs w:val="21"/>
        </w:rPr>
        <w:tab/>
        <w:t>26-30 DBCAB</w:t>
      </w:r>
    </w:p>
    <w:p w:rsidR="00984717" w:rsidRPr="0090013C" w:rsidP="00984717">
      <w:pPr>
        <w:rPr>
          <w:szCs w:val="21"/>
        </w:rPr>
      </w:pPr>
      <w:r w:rsidRPr="0090013C">
        <w:rPr>
          <w:szCs w:val="21"/>
        </w:rPr>
        <w:t xml:space="preserve">31-35 DCCAA  </w:t>
      </w:r>
      <w:r w:rsidRPr="0090013C">
        <w:rPr>
          <w:szCs w:val="21"/>
        </w:rPr>
        <w:tab/>
        <w:t>36-40 CADBD</w:t>
      </w:r>
    </w:p>
    <w:p w:rsidR="00984717" w:rsidRPr="0090013C" w:rsidP="00984717">
      <w:pPr>
        <w:rPr>
          <w:rFonts w:hint="eastAsia"/>
          <w:szCs w:val="21"/>
        </w:rPr>
      </w:pPr>
      <w:r w:rsidRPr="0090013C">
        <w:rPr>
          <w:rFonts w:hint="eastAsia"/>
          <w:szCs w:val="21"/>
        </w:rPr>
        <w:t>第二卷</w:t>
      </w:r>
      <w:r w:rsidRPr="0090013C">
        <w:rPr>
          <w:rFonts w:hint="eastAsia"/>
          <w:szCs w:val="21"/>
        </w:rPr>
        <w:t xml:space="preserve"> (One possible version) </w:t>
      </w:r>
    </w:p>
    <w:p w:rsidR="00984717" w:rsidRPr="0090013C" w:rsidP="00984717">
      <w:pPr>
        <w:rPr>
          <w:szCs w:val="21"/>
        </w:rPr>
      </w:pPr>
      <w:r w:rsidRPr="0090013C">
        <w:rPr>
          <w:szCs w:val="21"/>
        </w:rPr>
        <w:t xml:space="preserve">IV. </w:t>
      </w:r>
    </w:p>
    <w:p w:rsidR="00984717" w:rsidRPr="0090013C" w:rsidP="00984717">
      <w:pPr>
        <w:rPr>
          <w:szCs w:val="21"/>
        </w:rPr>
      </w:pPr>
      <w:r w:rsidRPr="0090013C">
        <w:rPr>
          <w:szCs w:val="21"/>
        </w:rPr>
        <w:t xml:space="preserve">41. discussing  </w:t>
      </w:r>
      <w:r w:rsidRPr="0090013C">
        <w:rPr>
          <w:szCs w:val="21"/>
        </w:rPr>
        <w:tab/>
        <w:t xml:space="preserve">42. branches  </w:t>
      </w:r>
    </w:p>
    <w:p w:rsidR="00984717" w:rsidRPr="0090013C" w:rsidP="00984717">
      <w:pPr>
        <w:rPr>
          <w:szCs w:val="21"/>
        </w:rPr>
      </w:pPr>
      <w:r w:rsidRPr="0090013C">
        <w:rPr>
          <w:szCs w:val="21"/>
        </w:rPr>
        <w:t xml:space="preserve">43. convenient  </w:t>
      </w:r>
      <w:r w:rsidRPr="0090013C">
        <w:rPr>
          <w:szCs w:val="21"/>
        </w:rPr>
        <w:tab/>
        <w:t xml:space="preserve">44. are digging  </w:t>
      </w:r>
    </w:p>
    <w:p w:rsidR="00984717" w:rsidRPr="0090013C" w:rsidP="00984717">
      <w:pPr>
        <w:rPr>
          <w:szCs w:val="21"/>
        </w:rPr>
      </w:pPr>
      <w:r w:rsidRPr="0090013C">
        <w:rPr>
          <w:szCs w:val="21"/>
        </w:rPr>
        <w:t xml:space="preserve">45. examples </w:t>
      </w:r>
    </w:p>
    <w:p w:rsidR="00984717" w:rsidRPr="0090013C" w:rsidP="00984717">
      <w:pPr>
        <w:rPr>
          <w:szCs w:val="21"/>
        </w:rPr>
      </w:pPr>
      <w:r w:rsidRPr="0090013C">
        <w:rPr>
          <w:szCs w:val="21"/>
        </w:rPr>
        <w:t xml:space="preserve">V. </w:t>
      </w:r>
    </w:p>
    <w:p w:rsidR="00984717" w:rsidRPr="0090013C" w:rsidP="00984717">
      <w:pPr>
        <w:rPr>
          <w:szCs w:val="21"/>
        </w:rPr>
      </w:pPr>
      <w:r w:rsidRPr="0090013C">
        <w:rPr>
          <w:szCs w:val="21"/>
        </w:rPr>
        <w:t xml:space="preserve">46. to join  </w:t>
      </w:r>
      <w:r w:rsidRPr="0090013C">
        <w:rPr>
          <w:szCs w:val="21"/>
        </w:rPr>
        <w:tab/>
      </w:r>
      <w:r w:rsidRPr="0090013C">
        <w:rPr>
          <w:szCs w:val="21"/>
        </w:rPr>
        <w:tab/>
        <w:t xml:space="preserve">47. them  </w:t>
      </w:r>
    </w:p>
    <w:p w:rsidR="00984717" w:rsidRPr="0090013C" w:rsidP="00984717">
      <w:pPr>
        <w:rPr>
          <w:szCs w:val="21"/>
        </w:rPr>
      </w:pPr>
      <w:r w:rsidRPr="0090013C">
        <w:rPr>
          <w:szCs w:val="21"/>
        </w:rPr>
        <w:t xml:space="preserve">48. is doing  </w:t>
      </w:r>
      <w:r w:rsidRPr="0090013C">
        <w:rPr>
          <w:szCs w:val="21"/>
        </w:rPr>
        <w:tab/>
        <w:t xml:space="preserve">49. to finish  </w:t>
      </w:r>
    </w:p>
    <w:p w:rsidR="00984717" w:rsidRPr="0090013C" w:rsidP="00984717">
      <w:pPr>
        <w:rPr>
          <w:szCs w:val="21"/>
        </w:rPr>
      </w:pPr>
      <w:r w:rsidRPr="0090013C">
        <w:rPr>
          <w:szCs w:val="21"/>
        </w:rPr>
        <w:t xml:space="preserve">50. a  </w:t>
      </w:r>
      <w:r w:rsidRPr="0090013C">
        <w:rPr>
          <w:szCs w:val="21"/>
        </w:rPr>
        <w:tab/>
      </w:r>
      <w:r w:rsidRPr="0090013C">
        <w:rPr>
          <w:szCs w:val="21"/>
        </w:rPr>
        <w:tab/>
        <w:t xml:space="preserve">51. likes  </w:t>
      </w:r>
    </w:p>
    <w:p w:rsidR="00984717" w:rsidRPr="0090013C" w:rsidP="00984717">
      <w:pPr>
        <w:rPr>
          <w:rFonts w:hint="eastAsia"/>
          <w:szCs w:val="21"/>
        </w:rPr>
      </w:pPr>
      <w:r w:rsidRPr="0090013C">
        <w:rPr>
          <w:rFonts w:hint="eastAsia"/>
          <w:szCs w:val="21"/>
        </w:rPr>
        <w:t xml:space="preserve">52. to sing  </w:t>
      </w:r>
      <w:r w:rsidRPr="0090013C">
        <w:rPr>
          <w:rFonts w:hint="eastAsia"/>
          <w:szCs w:val="21"/>
        </w:rPr>
        <w:t>　</w:t>
      </w:r>
      <w:r w:rsidRPr="0090013C">
        <w:rPr>
          <w:rFonts w:hint="eastAsia"/>
          <w:szCs w:val="21"/>
        </w:rPr>
        <w:tab/>
        <w:t xml:space="preserve">53. is having  </w:t>
      </w:r>
    </w:p>
    <w:p w:rsidR="00984717" w:rsidRPr="0090013C" w:rsidP="00984717">
      <w:pPr>
        <w:rPr>
          <w:szCs w:val="21"/>
        </w:rPr>
      </w:pPr>
      <w:r w:rsidRPr="0090013C">
        <w:rPr>
          <w:szCs w:val="21"/>
        </w:rPr>
        <w:t xml:space="preserve">54. with  </w:t>
      </w:r>
      <w:r w:rsidRPr="0090013C">
        <w:rPr>
          <w:szCs w:val="21"/>
        </w:rPr>
        <w:tab/>
      </w:r>
      <w:r w:rsidRPr="0090013C">
        <w:rPr>
          <w:szCs w:val="21"/>
        </w:rPr>
        <w:tab/>
        <w:t>55. because</w:t>
      </w:r>
    </w:p>
    <w:p w:rsidR="00984717" w:rsidRPr="0090013C" w:rsidP="00984717">
      <w:pPr>
        <w:rPr>
          <w:szCs w:val="21"/>
        </w:rPr>
      </w:pPr>
      <w:r w:rsidRPr="0090013C">
        <w:rPr>
          <w:szCs w:val="21"/>
        </w:rPr>
        <w:t xml:space="preserve">VI. </w:t>
      </w:r>
    </w:p>
    <w:p w:rsidR="00984717" w:rsidRPr="0090013C" w:rsidP="00984717">
      <w:pPr>
        <w:rPr>
          <w:szCs w:val="21"/>
        </w:rPr>
      </w:pPr>
      <w:r w:rsidRPr="0090013C">
        <w:rPr>
          <w:szCs w:val="21"/>
        </w:rPr>
        <w:t>Hello, everyone! I’m Jason. I want to tell you how to plant trees in Alipay.</w:t>
      </w:r>
    </w:p>
    <w:p w:rsidR="00984717" w:rsidRPr="0090013C" w:rsidP="00984717">
      <w:pPr>
        <w:rPr>
          <w:szCs w:val="21"/>
        </w:rPr>
      </w:pPr>
      <w:r w:rsidRPr="0090013C">
        <w:rPr>
          <w:szCs w:val="21"/>
        </w:rPr>
        <w:t xml:space="preserve">  In order to get energy, I go to school on foot every day and I often use Alipay to buy things. In </w:t>
      </w:r>
      <w:r w:rsidRPr="0090013C">
        <w:rPr>
          <w:szCs w:val="21"/>
        </w:rPr>
        <w:t>these ways, I can get a lot of energy and help make less CO</w:t>
      </w:r>
      <w:smartTag w:uri="urn:schemas-microsoft-com:office:smarttags" w:element="chmetcnv">
        <w:smartTagPr>
          <w:attr w:name="HasSpace" w:val="True"/>
          <w:attr w:name="Negative" w:val="False"/>
          <w:attr w:name="NumberType" w:val="1"/>
          <w:attr w:name="SourceValue" w:val="2"/>
          <w:attr w:name="TCSC" w:val="0"/>
          <w:attr w:name="UnitName" w:val="in"/>
        </w:smartTagPr>
        <w:r w:rsidRPr="0090013C">
          <w:rPr>
            <w:szCs w:val="21"/>
          </w:rPr>
          <w:t>2 in</w:t>
        </w:r>
      </w:smartTag>
      <w:r w:rsidRPr="0090013C">
        <w:rPr>
          <w:szCs w:val="21"/>
        </w:rPr>
        <w:t xml:space="preserve"> the air. And then I use the energy to make the tree in Alipay grow stronger. When the tree grows up, Alipay will plant a real tree in the real world. </w:t>
      </w:r>
    </w:p>
    <w:p w:rsidR="00984717" w:rsidRPr="0090013C" w:rsidP="00984717">
      <w:pPr>
        <w:rPr>
          <w:rFonts w:hint="eastAsia"/>
          <w:szCs w:val="21"/>
        </w:rPr>
      </w:pPr>
      <w:r w:rsidRPr="0090013C">
        <w:rPr>
          <w:rFonts w:hint="eastAsia"/>
          <w:szCs w:val="21"/>
        </w:rPr>
        <w:t>　</w:t>
      </w:r>
      <w:r w:rsidRPr="0090013C">
        <w:rPr>
          <w:rFonts w:hint="eastAsia"/>
          <w:szCs w:val="21"/>
        </w:rPr>
        <w:t>I think this is a great way for us to plant trees. I hope that everyone can take part in the activity to plant more trees on Earth!</w:t>
      </w:r>
    </w:p>
    <w:p w:rsidR="00984717" w:rsidRPr="0090013C" w:rsidP="00984717">
      <w:pPr>
        <w:rPr>
          <w:rFonts w:hint="eastAsia"/>
          <w:szCs w:val="21"/>
        </w:rPr>
      </w:pPr>
      <w:r w:rsidRPr="0090013C">
        <w:rPr>
          <w:rFonts w:hint="eastAsia"/>
          <w:szCs w:val="21"/>
        </w:rPr>
        <w:t>【书面表达写作指导】</w:t>
      </w:r>
    </w:p>
    <w:p w:rsidR="00984717" w:rsidRPr="0090013C" w:rsidP="00984717">
      <w:pPr>
        <w:rPr>
          <w:rFonts w:hint="eastAsia"/>
          <w:szCs w:val="21"/>
        </w:rPr>
      </w:pPr>
      <w:r w:rsidRPr="0090013C">
        <w:rPr>
          <w:rFonts w:hint="eastAsia"/>
          <w:szCs w:val="21"/>
        </w:rPr>
        <w:t>　　本次书面表达要求根据提示来介绍</w:t>
      </w:r>
      <w:r w:rsidRPr="0090013C">
        <w:rPr>
          <w:rFonts w:hint="eastAsia"/>
          <w:szCs w:val="21"/>
        </w:rPr>
        <w:t>Jason</w:t>
      </w:r>
      <w:r w:rsidRPr="0090013C">
        <w:rPr>
          <w:rFonts w:hint="eastAsia"/>
          <w:szCs w:val="21"/>
        </w:rPr>
        <w:t>种树的具体做法以及这样做的好处和感受。写作时要注意以下几点：</w:t>
      </w:r>
    </w:p>
    <w:p w:rsidR="00984717" w:rsidRPr="0090013C" w:rsidP="00984717">
      <w:pPr>
        <w:rPr>
          <w:rFonts w:hint="eastAsia"/>
          <w:szCs w:val="21"/>
        </w:rPr>
      </w:pPr>
      <w:r w:rsidRPr="0090013C">
        <w:rPr>
          <w:rFonts w:hint="eastAsia"/>
          <w:szCs w:val="21"/>
        </w:rPr>
        <w:t xml:space="preserve">1. </w:t>
      </w:r>
      <w:r w:rsidRPr="0090013C">
        <w:rPr>
          <w:rFonts w:hint="eastAsia"/>
          <w:szCs w:val="21"/>
        </w:rPr>
        <w:t>要根据表格内容进行描述，注意不要遗漏内容；</w:t>
      </w:r>
    </w:p>
    <w:p w:rsidR="00984717" w:rsidRPr="0090013C" w:rsidP="00984717">
      <w:pPr>
        <w:rPr>
          <w:rFonts w:hint="eastAsia"/>
          <w:szCs w:val="21"/>
        </w:rPr>
      </w:pPr>
      <w:r w:rsidRPr="0090013C">
        <w:rPr>
          <w:rFonts w:hint="eastAsia"/>
          <w:szCs w:val="21"/>
        </w:rPr>
        <w:t xml:space="preserve">2. </w:t>
      </w:r>
      <w:r w:rsidRPr="0090013C">
        <w:rPr>
          <w:rFonts w:hint="eastAsia"/>
          <w:szCs w:val="21"/>
        </w:rPr>
        <w:t>如果描写目前的状态或者经常性或习惯性动作用一般现在时；</w:t>
      </w:r>
    </w:p>
    <w:p w:rsidR="00984717" w:rsidRPr="0090013C" w:rsidP="00984717">
      <w:pPr>
        <w:rPr>
          <w:rFonts w:hint="eastAsia"/>
          <w:szCs w:val="21"/>
        </w:rPr>
      </w:pPr>
      <w:r w:rsidRPr="0090013C">
        <w:rPr>
          <w:rFonts w:hint="eastAsia"/>
          <w:szCs w:val="21"/>
        </w:rPr>
        <w:t xml:space="preserve">3. </w:t>
      </w:r>
      <w:r w:rsidRPr="0090013C">
        <w:rPr>
          <w:rFonts w:hint="eastAsia"/>
          <w:szCs w:val="21"/>
        </w:rPr>
        <w:t>文章完成之后，要通读全文，检查语法是否正确、要点是否齐全。</w:t>
      </w:r>
    </w:p>
    <w:sectPr>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3"/>
    <w:multiLevelType w:val="multilevel"/>
    <w:tmpl w:val="00000002"/>
    <w:lvl w:ilvl="0">
      <w:start w:val="2"/>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2"/>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2">
      <w:start w:val="2"/>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3">
      <w:start w:val="2"/>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4">
      <w:start w:val="2"/>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5">
      <w:start w:val="2"/>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6">
      <w:start w:val="2"/>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7">
      <w:start w:val="2"/>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8">
      <w:start w:val="2"/>
      <w:numFmt w:val="upperRoman"/>
      <w:lvlText w:val="%1."/>
      <w:lvlJc w:val="left"/>
      <w:rPr>
        <w:rFonts w:ascii="Times New Roman" w:hAnsi="Times New Roman" w:cs="Times New Roman"/>
        <w:b/>
        <w:bCs/>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07"/>
    <w:multiLevelType w:val="multilevel"/>
    <w:tmpl w:val="00000006"/>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nsid w:val="00000009"/>
    <w:multiLevelType w:val="multilevel"/>
    <w:tmpl w:val="00000008"/>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nsid w:val="0000000B"/>
    <w:multiLevelType w:val="multilevel"/>
    <w:tmpl w:val="0000000A"/>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FA3"/>
    <w:pPr>
      <w:ind w:firstLine="420" w:firstLineChars="200"/>
    </w:pPr>
  </w:style>
  <w:style w:type="paragraph" w:styleId="Date">
    <w:name w:val="Date"/>
    <w:basedOn w:val="Normal"/>
    <w:next w:val="Normal"/>
    <w:link w:val="Char"/>
    <w:uiPriority w:val="99"/>
    <w:semiHidden/>
    <w:unhideWhenUsed/>
    <w:rsid w:val="006555B3"/>
    <w:pPr>
      <w:ind w:left="100" w:leftChars="2500"/>
    </w:pPr>
  </w:style>
  <w:style w:type="character" w:customStyle="1" w:styleId="Char">
    <w:name w:val="日期 Char"/>
    <w:basedOn w:val="DefaultParagraphFont"/>
    <w:link w:val="Date"/>
    <w:uiPriority w:val="99"/>
    <w:semiHidden/>
    <w:rsid w:val="006555B3"/>
  </w:style>
  <w:style w:type="table" w:styleId="TableGrid">
    <w:name w:val="Table Grid"/>
    <w:basedOn w:val="TableNormal"/>
    <w:uiPriority w:val="39"/>
    <w:rsid w:val="005F2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Char0"/>
    <w:uiPriority w:val="99"/>
    <w:semiHidden/>
    <w:unhideWhenUsed/>
    <w:rsid w:val="009847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984717"/>
    <w:rPr>
      <w:kern w:val="2"/>
      <w:sz w:val="18"/>
      <w:szCs w:val="18"/>
    </w:rPr>
  </w:style>
  <w:style w:type="paragraph" w:styleId="Footer">
    <w:name w:val="footer"/>
    <w:basedOn w:val="Normal"/>
    <w:link w:val="Char1"/>
    <w:uiPriority w:val="99"/>
    <w:semiHidden/>
    <w:unhideWhenUsed/>
    <w:rsid w:val="00984717"/>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984717"/>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1962</Words>
  <Characters>11187</Characters>
  <Application>Microsoft Office Word</Application>
  <DocSecurity>0</DocSecurity>
  <Lines>93</Lines>
  <Paragraphs>26</Paragraphs>
  <ScaleCrop>false</ScaleCrop>
  <Company/>
  <LinksUpToDate>false</LinksUpToDate>
  <CharactersWithSpaces>13123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微软用户</cp:lastModifiedBy>
  <cp:revision>2</cp:revision>
  <dcterms:created xsi:type="dcterms:W3CDTF">2018-10-26T07:08:00Z</dcterms:created>
  <dcterms:modified xsi:type="dcterms:W3CDTF">2018-10-26T07:08:00Z</dcterms:modified>
</cp:coreProperties>
</file>