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D0266" w:rsidRPr="00C13BFA" w:rsidP="001A3F91">
      <w:pPr>
        <w:jc w:val="center"/>
        <w:rPr>
          <w:rFonts w:ascii="Times New Roman" w:hAnsi="Times New Roman"/>
          <w:b/>
          <w:sz w:val="30"/>
          <w:szCs w:val="30"/>
        </w:rPr>
      </w:pPr>
      <w:r w:rsidRPr="00C13BFA">
        <w:rPr>
          <w:rFonts w:ascii="Times New Roman" w:hAnsi="Times New Roman"/>
          <w:b/>
          <w:sz w:val="30"/>
          <w:szCs w:val="30"/>
        </w:rPr>
        <w:t>七年级</w:t>
      </w:r>
      <w:r w:rsidRPr="00C13BFA">
        <w:rPr>
          <w:rFonts w:ascii="Times New Roman" w:hAnsi="Times New Roman"/>
          <w:b/>
          <w:sz w:val="30"/>
          <w:szCs w:val="30"/>
        </w:rPr>
        <w:t>(</w:t>
      </w:r>
      <w:r w:rsidRPr="00C13BFA">
        <w:rPr>
          <w:rFonts w:ascii="Times New Roman" w:hAnsi="Times New Roman"/>
          <w:b/>
          <w:sz w:val="30"/>
          <w:szCs w:val="30"/>
        </w:rPr>
        <w:t>下</w:t>
      </w:r>
      <w:r w:rsidRPr="00C13BFA">
        <w:rPr>
          <w:rFonts w:ascii="Times New Roman" w:hAnsi="Times New Roman"/>
          <w:b/>
          <w:sz w:val="30"/>
          <w:szCs w:val="30"/>
        </w:rPr>
        <w:t>)Unit 1</w:t>
      </w:r>
      <w:r w:rsidRPr="00C13BFA">
        <w:rPr>
          <w:rFonts w:ascii="Times New Roman" w:hAnsi="Times New Roman"/>
          <w:b/>
          <w:sz w:val="30"/>
          <w:szCs w:val="30"/>
        </w:rPr>
        <w:t>能力测试题</w:t>
      </w:r>
    </w:p>
    <w:p w:rsidR="00A21E81" w:rsidRPr="00C13BFA" w:rsidP="00074E50">
      <w:pPr>
        <w:jc w:val="center"/>
        <w:rPr>
          <w:rFonts w:ascii="Times New Roman" w:hAnsi="Times New Roman"/>
          <w:b/>
          <w:sz w:val="30"/>
          <w:szCs w:val="30"/>
        </w:rPr>
      </w:pPr>
      <w:r w:rsidRPr="00C13BFA">
        <w:rPr>
          <w:rFonts w:ascii="Times New Roman" w:hAnsi="Times New Roman"/>
          <w:b/>
          <w:sz w:val="30"/>
          <w:szCs w:val="30"/>
        </w:rPr>
        <w:t>笔</w:t>
      </w:r>
      <w:r w:rsidRPr="00C13BFA">
        <w:rPr>
          <w:rFonts w:ascii="Times New Roman" w:hAnsi="Times New Roman"/>
          <w:b/>
          <w:sz w:val="30"/>
          <w:szCs w:val="30"/>
        </w:rPr>
        <w:t>试部分</w:t>
      </w:r>
      <w:r w:rsidRPr="00C13BFA">
        <w:rPr>
          <w:rFonts w:ascii="Times New Roman" w:hAnsi="Times New Roman"/>
          <w:b/>
          <w:sz w:val="30"/>
          <w:szCs w:val="30"/>
        </w:rPr>
        <w:t>(85</w:t>
      </w:r>
      <w:r w:rsidRPr="00C13BFA">
        <w:rPr>
          <w:rFonts w:ascii="Times New Roman" w:hAnsi="Times New Roman"/>
          <w:b/>
          <w:sz w:val="30"/>
          <w:szCs w:val="30"/>
        </w:rPr>
        <w:t>分</w:t>
      </w:r>
      <w:r w:rsidRPr="00C13BFA">
        <w:rPr>
          <w:rFonts w:ascii="Times New Roman" w:hAnsi="Times New Roman"/>
          <w:b/>
          <w:sz w:val="30"/>
          <w:szCs w:val="30"/>
        </w:rPr>
        <w:t>)</w:t>
      </w:r>
    </w:p>
    <w:p w:rsidR="00A21E81" w:rsidRPr="00C13BFA" w:rsidP="00074E50">
      <w:pPr>
        <w:jc w:val="center"/>
        <w:rPr>
          <w:rFonts w:ascii="Times New Roman" w:hAnsi="Times New Roman"/>
          <w:b/>
          <w:sz w:val="30"/>
          <w:szCs w:val="30"/>
        </w:rPr>
      </w:pPr>
      <w:r w:rsidRPr="00C13BFA">
        <w:rPr>
          <w:rFonts w:ascii="Times New Roman" w:hAnsi="Times New Roman"/>
          <w:b/>
          <w:sz w:val="30"/>
          <w:szCs w:val="30"/>
        </w:rPr>
        <w:t>第一卷</w:t>
      </w:r>
      <w:r w:rsidRPr="00C13BFA" w:rsidR="00074E50">
        <w:rPr>
          <w:rFonts w:ascii="Times New Roman" w:hAnsi="Times New Roman"/>
          <w:b/>
          <w:sz w:val="30"/>
          <w:szCs w:val="30"/>
        </w:rPr>
        <w:t xml:space="preserve"> </w:t>
      </w:r>
      <w:r w:rsidRPr="00C13BFA">
        <w:rPr>
          <w:rFonts w:ascii="Times New Roman" w:hAnsi="Times New Roman"/>
          <w:b/>
          <w:sz w:val="30"/>
          <w:szCs w:val="30"/>
        </w:rPr>
        <w:t>选择题</w:t>
      </w:r>
      <w:r w:rsidRPr="00C13BFA">
        <w:rPr>
          <w:rFonts w:ascii="Times New Roman" w:hAnsi="Times New Roman"/>
          <w:b/>
          <w:sz w:val="30"/>
          <w:szCs w:val="30"/>
        </w:rPr>
        <w:t>(55</w:t>
      </w:r>
      <w:r w:rsidRPr="00C13BFA" w:rsidR="00074E50">
        <w:rPr>
          <w:rFonts w:ascii="Times New Roman" w:hAnsi="Times New Roman"/>
          <w:b/>
          <w:sz w:val="30"/>
          <w:szCs w:val="30"/>
        </w:rPr>
        <w:t>分</w:t>
      </w:r>
      <w:r w:rsidRPr="00C13BFA" w:rsidR="00074E50">
        <w:rPr>
          <w:rFonts w:ascii="Times New Roman" w:hAnsi="Times New Roman"/>
          <w:b/>
          <w:sz w:val="30"/>
          <w:szCs w:val="30"/>
        </w:rPr>
        <w:t>)</w:t>
      </w:r>
    </w:p>
    <w:p w:rsidR="00A21E81" w:rsidRPr="00C13BFA" w:rsidP="00A21E81">
      <w:pPr>
        <w:rPr>
          <w:rFonts w:ascii="Times New Roman" w:hAnsi="Times New Roman"/>
          <w:sz w:val="24"/>
          <w:szCs w:val="24"/>
        </w:rPr>
      </w:pPr>
      <w:r w:rsidRPr="00C13BFA">
        <w:rPr>
          <w:rFonts w:ascii="Times New Roman" w:hAnsi="Times New Roman"/>
          <w:b/>
          <w:sz w:val="24"/>
          <w:szCs w:val="24"/>
        </w:rPr>
        <w:t>I.</w:t>
      </w:r>
      <w:r w:rsidRPr="00C13BFA">
        <w:rPr>
          <w:rFonts w:ascii="Times New Roman" w:hAnsi="Times New Roman"/>
          <w:b/>
          <w:sz w:val="24"/>
          <w:szCs w:val="24"/>
        </w:rPr>
        <w:t>词汇测试。</w:t>
      </w:r>
      <w:r w:rsidRPr="00C13BFA" w:rsidR="00074E50">
        <w:rPr>
          <w:rFonts w:ascii="Times New Roman" w:hAnsi="Times New Roman"/>
          <w:sz w:val="24"/>
          <w:szCs w:val="24"/>
        </w:rPr>
        <w:t>(</w:t>
      </w:r>
      <w:r w:rsidRPr="00C13BFA">
        <w:rPr>
          <w:rFonts w:ascii="Times New Roman" w:hAnsi="Times New Roman"/>
          <w:sz w:val="24"/>
          <w:szCs w:val="24"/>
        </w:rPr>
        <w:t>10</w:t>
      </w:r>
      <w:r w:rsidRPr="00C13BFA" w:rsidR="00074E50">
        <w:rPr>
          <w:rFonts w:ascii="Times New Roman" w:hAnsi="Times New Roman"/>
          <w:sz w:val="24"/>
          <w:szCs w:val="24"/>
        </w:rPr>
        <w:t>分</w:t>
      </w:r>
      <w:r w:rsidRPr="00C13BFA" w:rsidR="00074E50">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i)</w:t>
      </w:r>
      <w:r w:rsidRPr="00C13BFA">
        <w:rPr>
          <w:rFonts w:ascii="Times New Roman" w:hAnsi="Times New Roman"/>
          <w:sz w:val="24"/>
          <w:szCs w:val="24"/>
        </w:rPr>
        <w:t>从下面每小题的</w:t>
      </w:r>
      <w:r w:rsidRPr="00C13BFA">
        <w:rPr>
          <w:rFonts w:ascii="Times New Roman" w:hAnsi="Times New Roman"/>
          <w:sz w:val="24"/>
          <w:szCs w:val="24"/>
        </w:rPr>
        <w:t>A</w:t>
      </w:r>
      <w:r w:rsidRPr="00C13BFA">
        <w:rPr>
          <w:rFonts w:ascii="Times New Roman" w:hAnsi="Times New Roman"/>
          <w:sz w:val="24"/>
          <w:szCs w:val="24"/>
        </w:rPr>
        <w:t>、</w:t>
      </w:r>
      <w:r w:rsidRPr="00C13BFA">
        <w:rPr>
          <w:rFonts w:ascii="Times New Roman" w:hAnsi="Times New Roman"/>
          <w:sz w:val="24"/>
          <w:szCs w:val="24"/>
        </w:rPr>
        <w:t>B</w:t>
      </w:r>
      <w:r w:rsidRPr="00C13BFA">
        <w:rPr>
          <w:rFonts w:ascii="Times New Roman" w:hAnsi="Times New Roman"/>
          <w:sz w:val="24"/>
          <w:szCs w:val="24"/>
        </w:rPr>
        <w:t>、</w:t>
      </w:r>
      <w:r w:rsidRPr="00C13BFA">
        <w:rPr>
          <w:rFonts w:ascii="Times New Roman" w:hAnsi="Times New Roman"/>
          <w:sz w:val="24"/>
          <w:szCs w:val="24"/>
        </w:rPr>
        <w:t>C</w:t>
      </w:r>
      <w:r w:rsidRPr="00C13BFA">
        <w:rPr>
          <w:rFonts w:ascii="Times New Roman" w:hAnsi="Times New Roman"/>
          <w:sz w:val="24"/>
          <w:szCs w:val="24"/>
        </w:rPr>
        <w:t>三个选项中选出可</w:t>
      </w:r>
      <w:r w:rsidRPr="00C13BFA" w:rsidR="00074E50">
        <w:rPr>
          <w:rFonts w:ascii="Times New Roman" w:hAnsi="Times New Roman"/>
          <w:sz w:val="24"/>
          <w:szCs w:val="24"/>
        </w:rPr>
        <w:t>以替换划线部分的最佳选项。</w:t>
      </w:r>
      <w:r w:rsidRPr="00C13BFA" w:rsidR="00074E50">
        <w:rPr>
          <w:rFonts w:ascii="Times New Roman" w:hAnsi="Times New Roman"/>
          <w:sz w:val="24"/>
          <w:szCs w:val="24"/>
        </w:rPr>
        <w:t>(</w:t>
      </w:r>
      <w:r w:rsidRPr="00C13BFA">
        <w:rPr>
          <w:rFonts w:ascii="Times New Roman" w:hAnsi="Times New Roman"/>
          <w:sz w:val="24"/>
          <w:szCs w:val="24"/>
        </w:rPr>
        <w:t>共</w:t>
      </w:r>
      <w:r w:rsidRPr="00C13BFA">
        <w:rPr>
          <w:rFonts w:ascii="Times New Roman" w:hAnsi="Times New Roman"/>
          <w:sz w:val="24"/>
          <w:szCs w:val="24"/>
        </w:rPr>
        <w:t>5</w:t>
      </w:r>
      <w:r w:rsidRPr="00C13BFA">
        <w:rPr>
          <w:rFonts w:ascii="Times New Roman" w:hAnsi="Times New Roman"/>
          <w:sz w:val="24"/>
          <w:szCs w:val="24"/>
        </w:rPr>
        <w:t>小题，每小题</w:t>
      </w:r>
      <w:r w:rsidRPr="00C13BFA">
        <w:rPr>
          <w:rFonts w:ascii="Times New Roman" w:hAnsi="Times New Roman"/>
          <w:sz w:val="24"/>
          <w:szCs w:val="24"/>
        </w:rPr>
        <w:t>1</w:t>
      </w:r>
      <w:r w:rsidRPr="00C13BFA" w:rsidR="00074E50">
        <w:rPr>
          <w:rFonts w:ascii="Times New Roman" w:hAnsi="Times New Roman"/>
          <w:sz w:val="24"/>
          <w:szCs w:val="24"/>
        </w:rPr>
        <w:t>分</w:t>
      </w:r>
      <w:r w:rsidRPr="00C13BFA" w:rsidR="00074E50">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()1.</w:t>
      </w:r>
      <w:r w:rsidRPr="00C13BFA">
        <w:rPr>
          <w:rFonts w:ascii="Times New Roman" w:hAnsi="Times New Roman"/>
          <w:sz w:val="24"/>
          <w:szCs w:val="24"/>
        </w:rPr>
        <w:t xml:space="preserve"> — You look </w:t>
      </w:r>
      <w:r w:rsidRPr="00C13BFA">
        <w:rPr>
          <w:rFonts w:ascii="Times New Roman" w:hAnsi="Times New Roman"/>
          <w:sz w:val="24"/>
          <w:szCs w:val="24"/>
          <w:u w:val="single"/>
        </w:rPr>
        <w:t>cheerful</w:t>
      </w:r>
      <w:r w:rsidRPr="00C13BFA">
        <w:rPr>
          <w:rFonts w:ascii="Times New Roman" w:hAnsi="Times New Roman"/>
          <w:sz w:val="24"/>
          <w:szCs w:val="24"/>
        </w:rPr>
        <w:t>, why?</w:t>
      </w:r>
    </w:p>
    <w:p w:rsidR="00A21E81" w:rsidRPr="00C13BFA" w:rsidP="00A21E81">
      <w:pPr>
        <w:rPr>
          <w:rFonts w:ascii="Times New Roman" w:hAnsi="Times New Roman"/>
          <w:sz w:val="24"/>
          <w:szCs w:val="24"/>
        </w:rPr>
      </w:pPr>
      <w:r w:rsidRPr="00C13BFA">
        <w:rPr>
          <w:rFonts w:ascii="Times New Roman" w:hAnsi="Times New Roman"/>
          <w:sz w:val="24"/>
          <w:szCs w:val="24"/>
        </w:rPr>
        <w:t>—My parents are going to take me to see my grandma. I miss her very much.</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surprised B. strange</w:t>
      </w:r>
    </w:p>
    <w:p w:rsidR="00A21E81" w:rsidRPr="00C13BFA" w:rsidP="00A21E81">
      <w:pPr>
        <w:rPr>
          <w:rFonts w:ascii="Times New Roman" w:hAnsi="Times New Roman"/>
          <w:sz w:val="24"/>
          <w:szCs w:val="24"/>
        </w:rPr>
      </w:pPr>
      <w:r w:rsidRPr="00C13BFA">
        <w:rPr>
          <w:rFonts w:ascii="Times New Roman" w:hAnsi="Times New Roman"/>
          <w:sz w:val="24"/>
          <w:szCs w:val="24"/>
        </w:rPr>
        <w:t>C. happy</w:t>
      </w:r>
    </w:p>
    <w:p w:rsidR="00A21E81" w:rsidRPr="00C13BFA" w:rsidP="00A21E81">
      <w:pPr>
        <w:rPr>
          <w:rFonts w:ascii="Times New Roman" w:hAnsi="Times New Roman"/>
          <w:sz w:val="24"/>
          <w:szCs w:val="24"/>
        </w:rPr>
      </w:pPr>
      <w:r w:rsidRPr="00C13BFA">
        <w:rPr>
          <w:rFonts w:ascii="Times New Roman" w:hAnsi="Times New Roman"/>
          <w:sz w:val="24"/>
          <w:szCs w:val="24"/>
        </w:rPr>
        <w:t>()</w:t>
      </w:r>
      <w:r w:rsidRPr="00C13BFA" w:rsidR="00074E50">
        <w:rPr>
          <w:rFonts w:ascii="Times New Roman" w:hAnsi="Times New Roman"/>
          <w:sz w:val="24"/>
          <w:szCs w:val="24"/>
        </w:rPr>
        <w:t>2. — What do you think of Tina?</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—She is a beautiful and </w:t>
      </w:r>
      <w:r w:rsidRPr="00C13BFA">
        <w:rPr>
          <w:rFonts w:ascii="Times New Roman" w:hAnsi="Times New Roman"/>
          <w:sz w:val="24"/>
          <w:szCs w:val="24"/>
          <w:u w:val="single"/>
        </w:rPr>
        <w:t>smart</w:t>
      </w:r>
      <w:r w:rsidRPr="00C13BFA">
        <w:rPr>
          <w:rFonts w:ascii="Times New Roman" w:hAnsi="Times New Roman"/>
          <w:sz w:val="24"/>
          <w:szCs w:val="24"/>
        </w:rPr>
        <w:t xml:space="preserve"> girl.</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clever</w:t>
      </w:r>
      <w:r w:rsidRPr="00C13BFA">
        <w:rPr>
          <w:rFonts w:ascii="Times New Roman" w:hAnsi="Times New Roman"/>
          <w:sz w:val="24"/>
          <w:szCs w:val="24"/>
        </w:rPr>
        <w:tab/>
        <w:t>B. unusual</w:t>
      </w:r>
    </w:p>
    <w:p w:rsidR="00A21E81" w:rsidRPr="00C13BFA" w:rsidP="00A21E81">
      <w:pPr>
        <w:rPr>
          <w:rFonts w:ascii="Times New Roman" w:hAnsi="Times New Roman"/>
          <w:sz w:val="24"/>
          <w:szCs w:val="24"/>
        </w:rPr>
      </w:pPr>
      <w:r w:rsidRPr="00C13BFA">
        <w:rPr>
          <w:rFonts w:ascii="Times New Roman" w:hAnsi="Times New Roman"/>
          <w:sz w:val="24"/>
          <w:szCs w:val="24"/>
        </w:rPr>
        <w:t>C. weak</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()3. — Oh, my God. I </w:t>
      </w:r>
      <w:r w:rsidRPr="00C13BFA">
        <w:rPr>
          <w:rFonts w:ascii="Times New Roman" w:hAnsi="Times New Roman"/>
          <w:sz w:val="24"/>
          <w:szCs w:val="24"/>
          <w:u w:val="single"/>
        </w:rPr>
        <w:t>forgot</w:t>
      </w:r>
      <w:r w:rsidRPr="00C13BFA">
        <w:rPr>
          <w:rFonts w:ascii="Times New Roman" w:hAnsi="Times New Roman"/>
          <w:sz w:val="24"/>
          <w:szCs w:val="24"/>
        </w:rPr>
        <w:t xml:space="preserve"> to lock the car last night.</w:t>
      </w:r>
    </w:p>
    <w:p w:rsidR="00A21E81" w:rsidRPr="00C13BFA" w:rsidP="00A21E81">
      <w:pPr>
        <w:rPr>
          <w:rFonts w:ascii="Times New Roman" w:hAnsi="Times New Roman"/>
          <w:sz w:val="24"/>
          <w:szCs w:val="24"/>
        </w:rPr>
      </w:pPr>
      <w:r w:rsidRPr="00C13BFA">
        <w:rPr>
          <w:rFonts w:ascii="Times New Roman" w:hAnsi="Times New Roman"/>
          <w:sz w:val="24"/>
          <w:szCs w:val="24"/>
        </w:rPr>
        <w:t>—You are always so careless. Be careful next time.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sidR="00074E50">
        <w:rPr>
          <w:rFonts w:ascii="Times New Roman" w:hAnsi="Times New Roman"/>
          <w:sz w:val="24"/>
          <w:szCs w:val="24"/>
        </w:rPr>
        <w:t>didn’t like</w:t>
      </w:r>
      <w:r w:rsidRPr="00C13BFA" w:rsidR="00074E50">
        <w:rPr>
          <w:rFonts w:ascii="Times New Roman" w:hAnsi="Times New Roman"/>
          <w:sz w:val="24"/>
          <w:szCs w:val="24"/>
        </w:rPr>
        <w:tab/>
        <w:t>B. didn’</w:t>
      </w:r>
      <w:r w:rsidRPr="00C13BFA">
        <w:rPr>
          <w:rFonts w:ascii="Times New Roman" w:hAnsi="Times New Roman"/>
          <w:sz w:val="24"/>
          <w:szCs w:val="24"/>
        </w:rPr>
        <w:t>t want</w:t>
      </w:r>
    </w:p>
    <w:p w:rsidR="00074E50" w:rsidRPr="00C13BFA" w:rsidP="00A21E81">
      <w:pPr>
        <w:rPr>
          <w:rFonts w:ascii="Times New Roman" w:hAnsi="Times New Roman"/>
          <w:sz w:val="24"/>
          <w:szCs w:val="24"/>
        </w:rPr>
      </w:pPr>
      <w:r w:rsidRPr="00C13BFA">
        <w:rPr>
          <w:rFonts w:ascii="Times New Roman" w:hAnsi="Times New Roman"/>
          <w:sz w:val="24"/>
          <w:szCs w:val="24"/>
        </w:rPr>
        <w:t>C. didn’t remember</w:t>
      </w:r>
    </w:p>
    <w:p w:rsidR="00A21E81" w:rsidRPr="00C13BFA" w:rsidP="00A21E81">
      <w:pPr>
        <w:rPr>
          <w:rFonts w:ascii="Times New Roman" w:hAnsi="Times New Roman"/>
          <w:sz w:val="24"/>
          <w:szCs w:val="24"/>
        </w:rPr>
      </w:pPr>
      <w:r w:rsidRPr="00C13BFA">
        <w:rPr>
          <w:rFonts w:ascii="Times New Roman" w:hAnsi="Times New Roman"/>
          <w:sz w:val="24"/>
          <w:szCs w:val="24"/>
        </w:rPr>
        <w:t>()4. — Why don’</w:t>
      </w:r>
      <w:r w:rsidRPr="00C13BFA">
        <w:rPr>
          <w:rFonts w:ascii="Times New Roman" w:hAnsi="Times New Roman"/>
          <w:sz w:val="24"/>
          <w:szCs w:val="24"/>
        </w:rPr>
        <w:t>t you like Jack?</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—Because he likes </w:t>
      </w:r>
      <w:r w:rsidRPr="00C13BFA">
        <w:rPr>
          <w:rFonts w:ascii="Times New Roman" w:hAnsi="Times New Roman"/>
          <w:sz w:val="24"/>
          <w:szCs w:val="24"/>
          <w:u w:val="single"/>
        </w:rPr>
        <w:t>making fun of</w:t>
      </w:r>
      <w:r w:rsidRPr="00C13BFA">
        <w:rPr>
          <w:rFonts w:ascii="Times New Roman" w:hAnsi="Times New Roman"/>
          <w:sz w:val="24"/>
          <w:szCs w:val="24"/>
        </w:rPr>
        <w:t xml:space="preserve"> others to have fun.</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talking with</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laughing at</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looking up</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()5. — Who </w:t>
      </w:r>
      <w:r w:rsidRPr="00C13BFA">
        <w:rPr>
          <w:rFonts w:ascii="Times New Roman" w:hAnsi="Times New Roman"/>
          <w:sz w:val="24"/>
          <w:szCs w:val="24"/>
          <w:u w:val="single"/>
        </w:rPr>
        <w:t>takes care of</w:t>
      </w:r>
      <w:r w:rsidRPr="00C13BFA" w:rsidR="00074E50">
        <w:rPr>
          <w:rFonts w:ascii="Times New Roman" w:hAnsi="Times New Roman"/>
          <w:sz w:val="24"/>
          <w:szCs w:val="24"/>
        </w:rPr>
        <w:t xml:space="preserve"> you</w:t>
      </w:r>
      <w:r w:rsidRPr="00C13BFA">
        <w:rPr>
          <w:rFonts w:ascii="Times New Roman" w:hAnsi="Times New Roman"/>
          <w:sz w:val="24"/>
          <w:szCs w:val="24"/>
        </w:rPr>
        <w:t>r dog when you aren’t at home?</w:t>
      </w:r>
    </w:p>
    <w:p w:rsidR="00A21E81" w:rsidRPr="00C13BFA" w:rsidP="00A21E81">
      <w:pPr>
        <w:rPr>
          <w:rFonts w:ascii="Times New Roman" w:hAnsi="Times New Roman"/>
          <w:sz w:val="24"/>
          <w:szCs w:val="24"/>
        </w:rPr>
      </w:pPr>
      <w:r w:rsidRPr="00C13BFA">
        <w:rPr>
          <w:rFonts w:ascii="Times New Roman" w:hAnsi="Times New Roman"/>
          <w:sz w:val="24"/>
          <w:szCs w:val="24"/>
        </w:rPr>
        <w:t>—</w:t>
      </w:r>
      <w:r w:rsidRPr="00C13BFA">
        <w:rPr>
          <w:rFonts w:ascii="Times New Roman" w:hAnsi="Times New Roman"/>
          <w:sz w:val="24"/>
          <w:szCs w:val="24"/>
        </w:rPr>
        <w:t>My grandpa. He lives close to my home.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looks after</w:t>
      </w:r>
      <w:r w:rsidRPr="00C13BFA">
        <w:rPr>
          <w:rFonts w:ascii="Times New Roman" w:hAnsi="Times New Roman"/>
          <w:sz w:val="24"/>
          <w:szCs w:val="24"/>
        </w:rPr>
        <w:tab/>
        <w:t>B. thinks of</w:t>
      </w:r>
    </w:p>
    <w:p w:rsidR="00A21E81" w:rsidRPr="00C13BFA" w:rsidP="00A21E81">
      <w:pPr>
        <w:rPr>
          <w:rFonts w:ascii="Times New Roman" w:hAnsi="Times New Roman"/>
          <w:sz w:val="24"/>
          <w:szCs w:val="24"/>
        </w:rPr>
      </w:pPr>
      <w:r w:rsidRPr="00C13BFA">
        <w:rPr>
          <w:rFonts w:ascii="Times New Roman" w:hAnsi="Times New Roman"/>
          <w:sz w:val="24"/>
          <w:szCs w:val="24"/>
        </w:rPr>
        <w:t>C. plays with</w:t>
      </w:r>
    </w:p>
    <w:p w:rsidR="00A21E81" w:rsidRPr="00C13BFA" w:rsidP="00A21E81">
      <w:pPr>
        <w:rPr>
          <w:rFonts w:ascii="Times New Roman" w:hAnsi="Times New Roman"/>
          <w:sz w:val="24"/>
          <w:szCs w:val="24"/>
        </w:rPr>
      </w:pPr>
      <w:r w:rsidRPr="00C13BFA">
        <w:rPr>
          <w:rFonts w:ascii="Times New Roman" w:hAnsi="Times New Roman"/>
          <w:sz w:val="24"/>
          <w:szCs w:val="24"/>
        </w:rPr>
        <w:t>ii)</w:t>
      </w:r>
      <w:r w:rsidRPr="00C13BFA">
        <w:rPr>
          <w:rFonts w:ascii="Times New Roman" w:hAnsi="Times New Roman"/>
          <w:sz w:val="24"/>
          <w:szCs w:val="24"/>
        </w:rPr>
        <w:t>根据句子意思，从下面每小题的</w:t>
      </w:r>
      <w:r w:rsidRPr="00C13BFA">
        <w:rPr>
          <w:rFonts w:ascii="Times New Roman" w:hAnsi="Times New Roman"/>
          <w:sz w:val="24"/>
          <w:szCs w:val="24"/>
        </w:rPr>
        <w:t>A</w:t>
      </w:r>
      <w:r w:rsidRPr="00C13BFA">
        <w:rPr>
          <w:rFonts w:ascii="Times New Roman" w:hAnsi="Times New Roman"/>
          <w:sz w:val="24"/>
          <w:szCs w:val="24"/>
        </w:rPr>
        <w:t>、</w:t>
      </w:r>
      <w:r w:rsidRPr="00C13BFA">
        <w:rPr>
          <w:rFonts w:ascii="Times New Roman" w:hAnsi="Times New Roman"/>
          <w:sz w:val="24"/>
          <w:szCs w:val="24"/>
        </w:rPr>
        <w:t>B</w:t>
      </w:r>
      <w:r w:rsidRPr="00C13BFA">
        <w:rPr>
          <w:rFonts w:ascii="Times New Roman" w:hAnsi="Times New Roman"/>
          <w:sz w:val="24"/>
          <w:szCs w:val="24"/>
        </w:rPr>
        <w:t>、</w:t>
      </w:r>
      <w:r w:rsidRPr="00C13BFA">
        <w:rPr>
          <w:rFonts w:ascii="Times New Roman" w:hAnsi="Times New Roman"/>
          <w:sz w:val="24"/>
          <w:szCs w:val="24"/>
        </w:rPr>
        <w:t>C</w:t>
      </w:r>
      <w:r w:rsidRPr="00C13BFA">
        <w:rPr>
          <w:rFonts w:ascii="Times New Roman" w:hAnsi="Times New Roman"/>
          <w:sz w:val="24"/>
          <w:szCs w:val="24"/>
        </w:rPr>
        <w:t>三个选项中选出恰当的词语完成句子。</w:t>
      </w:r>
      <w:r w:rsidRPr="00C13BFA">
        <w:rPr>
          <w:rFonts w:ascii="Times New Roman" w:hAnsi="Times New Roman"/>
          <w:sz w:val="24"/>
          <w:szCs w:val="24"/>
        </w:rPr>
        <w:t>(</w:t>
      </w:r>
      <w:r w:rsidRPr="00C13BFA">
        <w:rPr>
          <w:rFonts w:ascii="Times New Roman" w:hAnsi="Times New Roman"/>
          <w:sz w:val="24"/>
          <w:szCs w:val="24"/>
        </w:rPr>
        <w:t>共</w:t>
      </w:r>
      <w:r w:rsidRPr="00C13BFA" w:rsidR="00074E50">
        <w:rPr>
          <w:rFonts w:ascii="Times New Roman" w:hAnsi="Times New Roman"/>
          <w:sz w:val="24"/>
          <w:szCs w:val="24"/>
        </w:rPr>
        <w:t>5</w:t>
      </w:r>
      <w:r w:rsidRPr="00C13BFA">
        <w:rPr>
          <w:rFonts w:ascii="Times New Roman" w:hAnsi="Times New Roman"/>
          <w:sz w:val="24"/>
          <w:szCs w:val="24"/>
        </w:rPr>
        <w:t>小题，每小题</w:t>
      </w:r>
      <w:r w:rsidRPr="00C13BFA">
        <w:rPr>
          <w:rFonts w:ascii="Times New Roman" w:hAnsi="Times New Roman"/>
          <w:sz w:val="24"/>
          <w:szCs w:val="24"/>
        </w:rPr>
        <w:t>1</w:t>
      </w:r>
      <w:r w:rsidRPr="00C13BFA" w:rsidR="00074E50">
        <w:rPr>
          <w:rFonts w:ascii="Times New Roman" w:hAnsi="Times New Roman"/>
          <w:sz w:val="24"/>
          <w:szCs w:val="24"/>
        </w:rPr>
        <w:t>分</w:t>
      </w:r>
      <w:r w:rsidRPr="00C13BFA" w:rsidR="00074E50">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()6. If someone</w:t>
      </w:r>
      <w:r w:rsidRPr="00C13BFA" w:rsidR="00074E50">
        <w:rPr>
          <w:rFonts w:ascii="Times New Roman" w:hAnsi="Times New Roman"/>
          <w:sz w:val="24"/>
          <w:szCs w:val="24"/>
        </w:rPr>
        <w:t xml:space="preserve"> ___________ </w:t>
      </w:r>
      <w:r w:rsidRPr="00C13BFA">
        <w:rPr>
          <w:rFonts w:ascii="Times New Roman" w:hAnsi="Times New Roman"/>
          <w:sz w:val="24"/>
          <w:szCs w:val="24"/>
        </w:rPr>
        <w:t>you, he or she</w:t>
      </w:r>
      <w:r w:rsidRPr="00C13BFA" w:rsidR="001A3F91">
        <w:rPr>
          <w:rFonts w:ascii="Times New Roman" w:hAnsi="Times New Roman"/>
          <w:sz w:val="24"/>
          <w:szCs w:val="24"/>
        </w:rPr>
        <w:t xml:space="preserve"> </w:t>
      </w:r>
      <w:r w:rsidRPr="00C13BFA">
        <w:rPr>
          <w:rFonts w:ascii="Times New Roman" w:hAnsi="Times New Roman"/>
          <w:sz w:val="24"/>
          <w:szCs w:val="24"/>
        </w:rPr>
        <w:t>always gives you support, courage or hope.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visits</w:t>
      </w:r>
      <w:r w:rsidRPr="00C13BFA">
        <w:rPr>
          <w:rFonts w:ascii="Times New Roman" w:hAnsi="Times New Roman"/>
          <w:sz w:val="24"/>
          <w:szCs w:val="24"/>
        </w:rPr>
        <w:tab/>
        <w:t>B. encourages</w:t>
      </w:r>
    </w:p>
    <w:p w:rsidR="00A21E81" w:rsidRPr="00C13BFA" w:rsidP="00A21E81">
      <w:pPr>
        <w:rPr>
          <w:rFonts w:ascii="Times New Roman" w:hAnsi="Times New Roman"/>
          <w:sz w:val="24"/>
          <w:szCs w:val="24"/>
        </w:rPr>
      </w:pPr>
      <w:r w:rsidRPr="00C13BFA">
        <w:rPr>
          <w:rFonts w:ascii="Times New Roman" w:hAnsi="Times New Roman"/>
          <w:sz w:val="24"/>
          <w:szCs w:val="24"/>
        </w:rPr>
        <w:t>C. protects</w:t>
      </w:r>
    </w:p>
    <w:p w:rsidR="00A21E81" w:rsidRPr="00C13BFA" w:rsidP="00A21E81">
      <w:pPr>
        <w:rPr>
          <w:rFonts w:ascii="Times New Roman" w:hAnsi="Times New Roman"/>
          <w:sz w:val="24"/>
          <w:szCs w:val="24"/>
        </w:rPr>
      </w:pPr>
      <w:r w:rsidRPr="00C13BFA">
        <w:rPr>
          <w:rFonts w:ascii="Times New Roman" w:hAnsi="Times New Roman"/>
          <w:sz w:val="24"/>
          <w:szCs w:val="24"/>
        </w:rPr>
        <w:t>()7. If someone is a</w:t>
      </w:r>
      <w:r w:rsidRPr="00C13BFA" w:rsidR="00074E50">
        <w:rPr>
          <w:rFonts w:ascii="Times New Roman" w:hAnsi="Times New Roman"/>
          <w:sz w:val="24"/>
          <w:szCs w:val="24"/>
        </w:rPr>
        <w:t xml:space="preserve"> ___________ </w:t>
      </w:r>
      <w:r w:rsidRPr="00C13BFA">
        <w:rPr>
          <w:rFonts w:ascii="Times New Roman" w:hAnsi="Times New Roman"/>
          <w:sz w:val="24"/>
          <w:szCs w:val="24"/>
        </w:rPr>
        <w:t>of a club, he or she</w:t>
      </w:r>
      <w:r w:rsidRPr="00C13BFA" w:rsidR="001A3F91">
        <w:rPr>
          <w:rFonts w:ascii="Times New Roman" w:hAnsi="Times New Roman"/>
          <w:sz w:val="24"/>
          <w:szCs w:val="24"/>
        </w:rPr>
        <w:t xml:space="preserve"> </w:t>
      </w:r>
      <w:r w:rsidRPr="00C13BFA">
        <w:rPr>
          <w:rFonts w:ascii="Times New Roman" w:hAnsi="Times New Roman"/>
          <w:sz w:val="24"/>
          <w:szCs w:val="24"/>
        </w:rPr>
        <w:t>joined it and takes part in the activities in the club.</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toy</w:t>
      </w:r>
      <w:r w:rsidRPr="00C13BFA">
        <w:rPr>
          <w:rFonts w:ascii="Times New Roman" w:hAnsi="Times New Roman"/>
          <w:sz w:val="24"/>
          <w:szCs w:val="24"/>
        </w:rPr>
        <w:tab/>
        <w:t>B. cook</w:t>
      </w:r>
    </w:p>
    <w:p w:rsidR="00A21E81" w:rsidRPr="00C13BFA" w:rsidP="00A21E81">
      <w:pPr>
        <w:rPr>
          <w:rFonts w:ascii="Times New Roman" w:hAnsi="Times New Roman"/>
          <w:sz w:val="24"/>
          <w:szCs w:val="24"/>
        </w:rPr>
      </w:pPr>
      <w:r w:rsidRPr="00C13BFA">
        <w:rPr>
          <w:rFonts w:ascii="Times New Roman" w:hAnsi="Times New Roman"/>
          <w:sz w:val="24"/>
          <w:szCs w:val="24"/>
        </w:rPr>
        <w:t>C. member</w:t>
      </w:r>
    </w:p>
    <w:p w:rsidR="00A21E81" w:rsidRPr="00C13BFA" w:rsidP="00A21E81">
      <w:pPr>
        <w:rPr>
          <w:rFonts w:ascii="Times New Roman" w:hAnsi="Times New Roman"/>
          <w:sz w:val="24"/>
          <w:szCs w:val="24"/>
        </w:rPr>
      </w:pPr>
      <w:r w:rsidRPr="00C13BFA">
        <w:rPr>
          <w:rFonts w:ascii="Times New Roman" w:hAnsi="Times New Roman"/>
          <w:sz w:val="24"/>
          <w:szCs w:val="24"/>
        </w:rPr>
        <w:t>()8</w:t>
      </w:r>
      <w:r w:rsidRPr="00C13BFA" w:rsidR="00074E50">
        <w:rPr>
          <w:rFonts w:ascii="Times New Roman" w:hAnsi="Times New Roman"/>
          <w:sz w:val="24"/>
          <w:szCs w:val="24"/>
        </w:rPr>
        <w:t>. —I am too tired. I don’</w:t>
      </w:r>
      <w:r w:rsidRPr="00C13BFA">
        <w:rPr>
          <w:rFonts w:ascii="Times New Roman" w:hAnsi="Times New Roman"/>
          <w:sz w:val="24"/>
          <w:szCs w:val="24"/>
        </w:rPr>
        <w:t>t want to study any</w:t>
      </w:r>
      <w:r w:rsidRPr="00C13BFA" w:rsidR="001A3F91">
        <w:rPr>
          <w:rFonts w:ascii="Times New Roman" w:hAnsi="Times New Roman"/>
          <w:sz w:val="24"/>
          <w:szCs w:val="24"/>
        </w:rPr>
        <w:t xml:space="preserve"> </w:t>
      </w:r>
      <w:r w:rsidRPr="00C13BFA">
        <w:rPr>
          <w:rFonts w:ascii="Times New Roman" w:hAnsi="Times New Roman"/>
          <w:sz w:val="24"/>
          <w:szCs w:val="24"/>
        </w:rPr>
        <w:t>more.</w:t>
      </w:r>
    </w:p>
    <w:p w:rsidR="00A21E81" w:rsidRPr="00C13BFA" w:rsidP="00A21E81">
      <w:pPr>
        <w:rPr>
          <w:rFonts w:ascii="Times New Roman" w:hAnsi="Times New Roman"/>
          <w:sz w:val="24"/>
          <w:szCs w:val="24"/>
        </w:rPr>
      </w:pPr>
      <w:r w:rsidRPr="00C13BFA">
        <w:rPr>
          <w:rFonts w:ascii="Times New Roman" w:hAnsi="Times New Roman"/>
          <w:sz w:val="24"/>
          <w:szCs w:val="24"/>
        </w:rPr>
        <w:t>—Don</w:t>
      </w:r>
      <w:r w:rsidRPr="00C13BFA" w:rsidR="00074E50">
        <w:rPr>
          <w:rFonts w:ascii="Times New Roman" w:hAnsi="Times New Roman"/>
          <w:sz w:val="24"/>
          <w:szCs w:val="24"/>
        </w:rPr>
        <w:t>’</w:t>
      </w:r>
      <w:r w:rsidRPr="00C13BFA">
        <w:rPr>
          <w:rFonts w:ascii="Times New Roman" w:hAnsi="Times New Roman"/>
          <w:sz w:val="24"/>
          <w:szCs w:val="24"/>
        </w:rPr>
        <w:t>t</w:t>
      </w:r>
      <w:r w:rsidRPr="00C13BFA" w:rsidR="00074E50">
        <w:rPr>
          <w:rFonts w:ascii="Times New Roman" w:hAnsi="Times New Roman"/>
          <w:sz w:val="24"/>
          <w:szCs w:val="24"/>
        </w:rPr>
        <w:t xml:space="preserve"> ___________ </w:t>
      </w:r>
      <w:r w:rsidRPr="00C13BFA">
        <w:rPr>
          <w:rFonts w:ascii="Times New Roman" w:hAnsi="Times New Roman"/>
          <w:sz w:val="24"/>
          <w:szCs w:val="24"/>
        </w:rPr>
        <w:t>your dream. You can</w:t>
      </w:r>
      <w:r w:rsidRPr="00C13BFA" w:rsidR="001A3F91">
        <w:rPr>
          <w:rFonts w:ascii="Times New Roman" w:hAnsi="Times New Roman"/>
          <w:sz w:val="24"/>
          <w:szCs w:val="24"/>
        </w:rPr>
        <w:t xml:space="preserve"> </w:t>
      </w:r>
      <w:r w:rsidRPr="00C13BFA">
        <w:rPr>
          <w:rFonts w:ascii="Times New Roman" w:hAnsi="Times New Roman"/>
          <w:sz w:val="24"/>
          <w:szCs w:val="24"/>
        </w:rPr>
        <w:t>make it if you keep studying hard.</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give up</w:t>
      </w:r>
      <w:r w:rsidRPr="00C13BFA">
        <w:rPr>
          <w:rFonts w:ascii="Times New Roman" w:hAnsi="Times New Roman"/>
          <w:sz w:val="24"/>
          <w:szCs w:val="24"/>
        </w:rPr>
        <w:tab/>
        <w:t>B. light up</w:t>
      </w:r>
    </w:p>
    <w:p w:rsidR="00A21E81" w:rsidRPr="00C13BFA" w:rsidP="00A21E81">
      <w:pPr>
        <w:rPr>
          <w:rFonts w:ascii="Times New Roman" w:hAnsi="Times New Roman"/>
          <w:sz w:val="24"/>
          <w:szCs w:val="24"/>
        </w:rPr>
      </w:pPr>
      <w:r w:rsidRPr="00C13BFA">
        <w:rPr>
          <w:rFonts w:ascii="Times New Roman" w:hAnsi="Times New Roman"/>
          <w:sz w:val="24"/>
          <w:szCs w:val="24"/>
        </w:rPr>
        <w:t>C. cut up</w:t>
      </w:r>
    </w:p>
    <w:p w:rsidR="00A21E81" w:rsidRPr="00C13BFA" w:rsidP="00A21E81">
      <w:pPr>
        <w:rPr>
          <w:rFonts w:ascii="Times New Roman" w:hAnsi="Times New Roman"/>
          <w:sz w:val="24"/>
          <w:szCs w:val="24"/>
        </w:rPr>
      </w:pPr>
      <w:r w:rsidRPr="00C13BFA">
        <w:rPr>
          <w:rFonts w:ascii="Times New Roman" w:hAnsi="Times New Roman"/>
          <w:sz w:val="24"/>
          <w:szCs w:val="24"/>
        </w:rPr>
        <w:t>()9. — Do you like Tom?</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—Yes. He is a funny boy and he often </w:t>
      </w:r>
      <w:r w:rsidRPr="00C13BFA" w:rsidR="00074E50">
        <w:rPr>
          <w:rFonts w:ascii="Times New Roman" w:hAnsi="Times New Roman"/>
          <w:sz w:val="24"/>
          <w:szCs w:val="24"/>
        </w:rPr>
        <w:t xml:space="preserve">___________ </w:t>
      </w:r>
      <w:r w:rsidRPr="00C13BFA">
        <w:rPr>
          <w:rFonts w:ascii="Times New Roman" w:hAnsi="Times New Roman"/>
          <w:sz w:val="24"/>
          <w:szCs w:val="24"/>
        </w:rPr>
        <w:t>to make people happy.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has a walk</w:t>
      </w:r>
      <w:r w:rsidRPr="00C13BFA">
        <w:rPr>
          <w:rFonts w:ascii="Times New Roman" w:hAnsi="Times New Roman"/>
          <w:sz w:val="24"/>
          <w:szCs w:val="24"/>
        </w:rPr>
        <w:tab/>
        <w:t>B. tells jokes</w:t>
      </w:r>
    </w:p>
    <w:p w:rsidR="00A21E81" w:rsidRPr="00C13BFA" w:rsidP="00A21E81">
      <w:pPr>
        <w:rPr>
          <w:rFonts w:ascii="Times New Roman" w:hAnsi="Times New Roman"/>
          <w:sz w:val="24"/>
          <w:szCs w:val="24"/>
        </w:rPr>
      </w:pPr>
      <w:r w:rsidRPr="00C13BFA">
        <w:rPr>
          <w:rFonts w:ascii="Times New Roman" w:hAnsi="Times New Roman"/>
          <w:sz w:val="24"/>
          <w:szCs w:val="24"/>
        </w:rPr>
        <w:t>C. has a picnic</w:t>
      </w:r>
    </w:p>
    <w:p w:rsidR="00A21E81" w:rsidRPr="00C13BFA" w:rsidP="00A21E81">
      <w:pPr>
        <w:rPr>
          <w:rFonts w:ascii="Times New Roman" w:hAnsi="Times New Roman"/>
          <w:sz w:val="24"/>
          <w:szCs w:val="24"/>
        </w:rPr>
      </w:pPr>
      <w:r w:rsidRPr="00C13BFA">
        <w:rPr>
          <w:rFonts w:ascii="Times New Roman" w:hAnsi="Times New Roman"/>
          <w:sz w:val="24"/>
          <w:szCs w:val="24"/>
        </w:rPr>
        <w:t>()10. — What do you think of your boss?</w:t>
      </w:r>
    </w:p>
    <w:p w:rsidR="00A21E81" w:rsidRPr="00C13BFA" w:rsidP="00A21E81">
      <w:pPr>
        <w:rPr>
          <w:rFonts w:ascii="Times New Roman" w:hAnsi="Times New Roman"/>
          <w:sz w:val="24"/>
          <w:szCs w:val="24"/>
        </w:rPr>
      </w:pPr>
      <w:r w:rsidRPr="00C13BFA">
        <w:rPr>
          <w:rFonts w:ascii="Times New Roman" w:hAnsi="Times New Roman"/>
          <w:sz w:val="24"/>
          <w:szCs w:val="24"/>
        </w:rPr>
        <w:t>—He is a careful and hard-working person</w:t>
      </w:r>
      <w:r w:rsidRPr="00C13BFA" w:rsidR="00074E50">
        <w:rPr>
          <w:rFonts w:ascii="Times New Roman" w:hAnsi="Times New Roman"/>
          <w:sz w:val="24"/>
          <w:szCs w:val="24"/>
        </w:rPr>
        <w:t xml:space="preserve"> </w:t>
      </w:r>
      <w:r w:rsidRPr="00C13BFA">
        <w:rPr>
          <w:rFonts w:ascii="Times New Roman" w:hAnsi="Times New Roman"/>
          <w:sz w:val="24"/>
          <w:szCs w:val="24"/>
        </w:rPr>
        <w:t>and he is always</w:t>
      </w:r>
      <w:r w:rsidRPr="00C13BFA" w:rsidR="00074E50">
        <w:rPr>
          <w:rFonts w:ascii="Times New Roman" w:hAnsi="Times New Roman"/>
          <w:sz w:val="24"/>
          <w:szCs w:val="24"/>
        </w:rPr>
        <w:t xml:space="preserve"> ___________ </w:t>
      </w:r>
      <w:r w:rsidRPr="00C13BFA">
        <w:rPr>
          <w:rFonts w:ascii="Times New Roman" w:hAnsi="Times New Roman"/>
          <w:sz w:val="24"/>
          <w:szCs w:val="24"/>
        </w:rPr>
        <w:t>my work.</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famous for</w:t>
      </w:r>
      <w:r w:rsidRPr="00C13BFA">
        <w:rPr>
          <w:rFonts w:ascii="Times New Roman" w:hAnsi="Times New Roman"/>
          <w:sz w:val="24"/>
          <w:szCs w:val="24"/>
        </w:rPr>
        <w:tab/>
        <w:t>B. afraid of</w:t>
      </w:r>
    </w:p>
    <w:p w:rsidR="00074E50" w:rsidRPr="00C13BFA" w:rsidP="00A21E81">
      <w:pPr>
        <w:rPr>
          <w:rFonts w:ascii="Times New Roman" w:hAnsi="Times New Roman"/>
          <w:sz w:val="24"/>
          <w:szCs w:val="24"/>
        </w:rPr>
      </w:pPr>
      <w:r w:rsidRPr="00C13BFA">
        <w:rPr>
          <w:rFonts w:ascii="Times New Roman" w:hAnsi="Times New Roman"/>
          <w:sz w:val="24"/>
          <w:szCs w:val="24"/>
        </w:rPr>
        <w:t>C. strict about</w:t>
      </w:r>
    </w:p>
    <w:p w:rsidR="00A21E81" w:rsidRPr="00C13BFA" w:rsidP="00A21E81">
      <w:pPr>
        <w:rPr>
          <w:rFonts w:ascii="Times New Roman" w:hAnsi="Times New Roman"/>
          <w:sz w:val="24"/>
          <w:szCs w:val="24"/>
        </w:rPr>
      </w:pPr>
      <w:r w:rsidRPr="00C13BFA">
        <w:rPr>
          <w:rFonts w:ascii="Times New Roman" w:hAnsi="Times New Roman"/>
          <w:b/>
          <w:sz w:val="24"/>
          <w:szCs w:val="24"/>
        </w:rPr>
        <w:t>II</w:t>
      </w:r>
      <w:r w:rsidRPr="00C13BFA" w:rsidR="00074E50">
        <w:rPr>
          <w:rFonts w:ascii="Times New Roman" w:hAnsi="Times New Roman"/>
          <w:b/>
          <w:sz w:val="24"/>
          <w:szCs w:val="24"/>
        </w:rPr>
        <w:t>.</w:t>
      </w:r>
      <w:r w:rsidRPr="00C13BFA" w:rsidR="00074E50">
        <w:rPr>
          <w:rFonts w:ascii="Times New Roman" w:hAnsi="Times New Roman"/>
          <w:b/>
          <w:sz w:val="24"/>
          <w:szCs w:val="24"/>
        </w:rPr>
        <w:t>完形填空。</w:t>
      </w:r>
      <w:r w:rsidRPr="00C13BFA" w:rsidR="00074E50">
        <w:rPr>
          <w:rFonts w:ascii="Times New Roman" w:hAnsi="Times New Roman"/>
          <w:sz w:val="24"/>
          <w:szCs w:val="24"/>
        </w:rPr>
        <w:t>(</w:t>
      </w:r>
      <w:r w:rsidRPr="00C13BFA">
        <w:rPr>
          <w:rFonts w:ascii="Times New Roman" w:hAnsi="Times New Roman"/>
          <w:sz w:val="24"/>
          <w:szCs w:val="24"/>
        </w:rPr>
        <w:t>15</w:t>
      </w:r>
      <w:r w:rsidRPr="00C13BFA" w:rsidR="00074E50">
        <w:rPr>
          <w:rFonts w:ascii="Times New Roman" w:hAnsi="Times New Roman"/>
          <w:sz w:val="24"/>
          <w:szCs w:val="24"/>
        </w:rPr>
        <w:t>分</w:t>
      </w:r>
      <w:r w:rsidRPr="00C13BFA" w:rsidR="00074E50">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阅读下面短文，从短文后所给的</w:t>
      </w:r>
      <w:r w:rsidRPr="00C13BFA">
        <w:rPr>
          <w:rFonts w:ascii="Times New Roman" w:hAnsi="Times New Roman"/>
          <w:sz w:val="24"/>
          <w:szCs w:val="24"/>
        </w:rPr>
        <w:t>A</w:t>
      </w:r>
      <w:r w:rsidRPr="00C13BFA">
        <w:rPr>
          <w:rFonts w:ascii="Times New Roman" w:hAnsi="Times New Roman"/>
          <w:sz w:val="24"/>
          <w:szCs w:val="24"/>
        </w:rPr>
        <w:t>、</w:t>
      </w:r>
      <w:r w:rsidRPr="00C13BFA">
        <w:rPr>
          <w:rFonts w:ascii="Times New Roman" w:hAnsi="Times New Roman"/>
          <w:sz w:val="24"/>
          <w:szCs w:val="24"/>
        </w:rPr>
        <w:t>B</w:t>
      </w:r>
      <w:r w:rsidRPr="00C13BFA">
        <w:rPr>
          <w:rFonts w:ascii="Times New Roman" w:hAnsi="Times New Roman"/>
          <w:sz w:val="24"/>
          <w:szCs w:val="24"/>
        </w:rPr>
        <w:t>、</w:t>
      </w:r>
      <w:r w:rsidRPr="00C13BFA">
        <w:rPr>
          <w:rFonts w:ascii="Times New Roman" w:hAnsi="Times New Roman"/>
          <w:sz w:val="24"/>
          <w:szCs w:val="24"/>
        </w:rPr>
        <w:t xml:space="preserve">C </w:t>
      </w:r>
      <w:r w:rsidRPr="00C13BFA">
        <w:rPr>
          <w:rFonts w:ascii="Times New Roman" w:hAnsi="Times New Roman"/>
          <w:sz w:val="24"/>
          <w:szCs w:val="24"/>
        </w:rPr>
        <w:t>三个选项中选出能填入相应空白处的最佳选</w:t>
      </w:r>
      <w:r w:rsidRPr="00C13BFA" w:rsidR="00074E50">
        <w:rPr>
          <w:rFonts w:ascii="Times New Roman" w:hAnsi="Times New Roman"/>
          <w:sz w:val="24"/>
          <w:szCs w:val="24"/>
        </w:rPr>
        <w:t>项。</w:t>
      </w:r>
      <w:r w:rsidRPr="00C13BFA" w:rsidR="00074E50">
        <w:rPr>
          <w:rFonts w:ascii="Times New Roman" w:hAnsi="Times New Roman"/>
          <w:sz w:val="24"/>
          <w:szCs w:val="24"/>
        </w:rPr>
        <w:t>(</w:t>
      </w:r>
      <w:r w:rsidRPr="00C13BFA">
        <w:rPr>
          <w:rFonts w:ascii="Times New Roman" w:hAnsi="Times New Roman"/>
          <w:sz w:val="24"/>
          <w:szCs w:val="24"/>
        </w:rPr>
        <w:t>共</w:t>
      </w:r>
      <w:r w:rsidRPr="00C13BFA">
        <w:rPr>
          <w:rFonts w:ascii="Times New Roman" w:hAnsi="Times New Roman"/>
          <w:sz w:val="24"/>
          <w:szCs w:val="24"/>
        </w:rPr>
        <w:t>10</w:t>
      </w:r>
      <w:r w:rsidRPr="00C13BFA">
        <w:rPr>
          <w:rFonts w:ascii="Times New Roman" w:hAnsi="Times New Roman"/>
          <w:sz w:val="24"/>
          <w:szCs w:val="24"/>
        </w:rPr>
        <w:t>小题，每小题</w:t>
      </w:r>
      <w:r w:rsidRPr="00C13BFA">
        <w:rPr>
          <w:rFonts w:ascii="Times New Roman" w:hAnsi="Times New Roman"/>
          <w:sz w:val="24"/>
          <w:szCs w:val="24"/>
        </w:rPr>
        <w:t>1.5</w:t>
      </w:r>
      <w:r w:rsidRPr="00C13BFA">
        <w:rPr>
          <w:rFonts w:ascii="Times New Roman" w:hAnsi="Times New Roman"/>
          <w:sz w:val="24"/>
          <w:szCs w:val="24"/>
        </w:rPr>
        <w:t>分</w:t>
      </w:r>
      <w:r w:rsidRPr="00C13BFA">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The weather is fine. David’s classmates are on a school trip without him. Now he is lying (</w:t>
      </w:r>
      <w:r w:rsidRPr="00C13BFA">
        <w:rPr>
          <w:rFonts w:ascii="Times New Roman" w:hAnsi="Times New Roman"/>
          <w:sz w:val="24"/>
          <w:szCs w:val="24"/>
        </w:rPr>
        <w:t>躺</w:t>
      </w:r>
      <w:r w:rsidRPr="00C13BFA">
        <w:rPr>
          <w:rFonts w:ascii="Times New Roman" w:hAnsi="Times New Roman"/>
          <w:sz w:val="24"/>
          <w:szCs w:val="24"/>
        </w:rPr>
        <w:t xml:space="preserve">) on his bed at home because his </w:t>
      </w:r>
      <w:r w:rsidRPr="00C13BFA">
        <w:rPr>
          <w:rFonts w:ascii="Times New Roman" w:hAnsi="Times New Roman"/>
          <w:sz w:val="24"/>
          <w:szCs w:val="24"/>
          <w:u w:val="single"/>
        </w:rPr>
        <w:t>11</w:t>
      </w:r>
      <w:r w:rsidRPr="00C13BFA">
        <w:rPr>
          <w:rFonts w:ascii="Times New Roman" w:hAnsi="Times New Roman"/>
          <w:sz w:val="24"/>
          <w:szCs w:val="24"/>
        </w:rPr>
        <w:t xml:space="preserve"> can’t move.</w:t>
      </w:r>
    </w:p>
    <w:p w:rsidR="00A21E81" w:rsidRPr="00C13BFA" w:rsidP="00A21E81">
      <w:pPr>
        <w:rPr>
          <w:rFonts w:ascii="Times New Roman" w:hAnsi="Times New Roman"/>
          <w:sz w:val="24"/>
          <w:szCs w:val="24"/>
        </w:rPr>
      </w:pPr>
      <w:r w:rsidRPr="00C13BFA">
        <w:rPr>
          <w:rFonts w:ascii="Times New Roman" w:hAnsi="Times New Roman"/>
          <w:sz w:val="24"/>
          <w:szCs w:val="24"/>
        </w:rPr>
        <w:t>Three days ago, he w</w:t>
      </w:r>
      <w:r w:rsidRPr="00C13BFA" w:rsidR="00074E50">
        <w:rPr>
          <w:rFonts w:ascii="Times New Roman" w:hAnsi="Times New Roman"/>
          <w:sz w:val="24"/>
          <w:szCs w:val="24"/>
        </w:rPr>
        <w:t xml:space="preserve">ent to the park by bike. He </w:t>
      </w:r>
      <w:r w:rsidRPr="00C13BFA" w:rsidR="00074E50">
        <w:rPr>
          <w:rFonts w:ascii="Times New Roman" w:hAnsi="Times New Roman"/>
          <w:sz w:val="24"/>
          <w:szCs w:val="24"/>
          <w:u w:val="single"/>
        </w:rPr>
        <w:t>12</w:t>
      </w:r>
      <w:r w:rsidRPr="00C13BFA">
        <w:rPr>
          <w:rFonts w:ascii="Times New Roman" w:hAnsi="Times New Roman"/>
          <w:sz w:val="24"/>
          <w:szCs w:val="24"/>
        </w:rPr>
        <w:t xml:space="preserve"> too fast, so when he saw a motorbi</w:t>
      </w:r>
      <w:r w:rsidRPr="00C13BFA" w:rsidR="00074E50">
        <w:rPr>
          <w:rFonts w:ascii="Times New Roman" w:hAnsi="Times New Roman"/>
          <w:sz w:val="24"/>
          <w:szCs w:val="24"/>
        </w:rPr>
        <w:t>ke in front of him, he couldn’</w:t>
      </w:r>
      <w:r w:rsidRPr="00C13BFA">
        <w:rPr>
          <w:rFonts w:ascii="Times New Roman" w:hAnsi="Times New Roman"/>
          <w:sz w:val="24"/>
          <w:szCs w:val="24"/>
        </w:rPr>
        <w:t xml:space="preserve">t </w:t>
      </w:r>
      <w:r w:rsidRPr="00C13BFA">
        <w:rPr>
          <w:rFonts w:ascii="Times New Roman" w:hAnsi="Times New Roman"/>
          <w:sz w:val="24"/>
          <w:szCs w:val="24"/>
          <w:u w:val="single"/>
        </w:rPr>
        <w:t>13</w:t>
      </w:r>
      <w:r w:rsidRPr="00C13BFA">
        <w:rPr>
          <w:rFonts w:ascii="Times New Roman" w:hAnsi="Times New Roman"/>
          <w:sz w:val="24"/>
          <w:szCs w:val="24"/>
        </w:rPr>
        <w:t xml:space="preserve"> in time and hit the motorbike. He fell off the bike and hurt (</w:t>
      </w:r>
      <w:r w:rsidRPr="00C13BFA" w:rsidR="001A3F91">
        <w:rPr>
          <w:rFonts w:ascii="Times New Roman" w:hAnsi="Times New Roman"/>
          <w:sz w:val="24"/>
          <w:szCs w:val="24"/>
        </w:rPr>
        <w:t>使受伤</w:t>
      </w:r>
      <w:r w:rsidRPr="00C13BFA" w:rsidR="001A3F91">
        <w:rPr>
          <w:rFonts w:ascii="Times New Roman" w:hAnsi="Times New Roman"/>
          <w:sz w:val="24"/>
          <w:szCs w:val="24"/>
        </w:rPr>
        <w:t xml:space="preserve">) </w:t>
      </w:r>
      <w:r w:rsidRPr="00C13BFA">
        <w:rPr>
          <w:rFonts w:ascii="Times New Roman" w:hAnsi="Times New Roman"/>
          <w:sz w:val="24"/>
          <w:szCs w:val="24"/>
        </w:rPr>
        <w:t xml:space="preserve">his leg. The people nearby </w:t>
      </w:r>
      <w:r w:rsidRPr="00C13BFA">
        <w:rPr>
          <w:rFonts w:ascii="Times New Roman" w:hAnsi="Times New Roman"/>
          <w:sz w:val="24"/>
          <w:szCs w:val="24"/>
          <w:u w:val="single"/>
        </w:rPr>
        <w:t>14</w:t>
      </w:r>
      <w:r w:rsidRPr="00C13BFA">
        <w:rPr>
          <w:rFonts w:ascii="Times New Roman" w:hAnsi="Times New Roman"/>
          <w:sz w:val="24"/>
          <w:szCs w:val="24"/>
        </w:rPr>
        <w:t xml:space="preserve"> the accident (</w:t>
      </w:r>
      <w:r w:rsidRPr="00C13BFA" w:rsidR="001A3F91">
        <w:rPr>
          <w:rFonts w:ascii="Times New Roman" w:hAnsi="Times New Roman"/>
          <w:sz w:val="24"/>
          <w:szCs w:val="24"/>
        </w:rPr>
        <w:t>事故</w:t>
      </w:r>
      <w:r w:rsidRPr="00C13BFA" w:rsidR="001A3F91">
        <w:rPr>
          <w:rFonts w:ascii="Times New Roman" w:hAnsi="Times New Roman"/>
          <w:sz w:val="24"/>
          <w:szCs w:val="24"/>
        </w:rPr>
        <w:t xml:space="preserve">) </w:t>
      </w:r>
      <w:r w:rsidRPr="00C13BFA">
        <w:rPr>
          <w:rFonts w:ascii="Times New Roman" w:hAnsi="Times New Roman"/>
          <w:sz w:val="24"/>
          <w:szCs w:val="24"/>
        </w:rPr>
        <w:t xml:space="preserve">and quickly went to help him. The </w:t>
      </w:r>
      <w:r w:rsidRPr="00C13BFA">
        <w:rPr>
          <w:rFonts w:ascii="Times New Roman" w:hAnsi="Times New Roman"/>
          <w:sz w:val="24"/>
          <w:szCs w:val="24"/>
          <w:u w:val="single"/>
        </w:rPr>
        <w:t>15</w:t>
      </w:r>
      <w:r w:rsidRPr="00C13BFA">
        <w:rPr>
          <w:rFonts w:ascii="Times New Roman" w:hAnsi="Times New Roman"/>
          <w:sz w:val="24"/>
          <w:szCs w:val="24"/>
        </w:rPr>
        <w:t xml:space="preserve"> of the motorbike took David to the nearest </w:t>
      </w:r>
      <w:r w:rsidRPr="00C13BFA">
        <w:rPr>
          <w:rFonts w:ascii="Times New Roman" w:hAnsi="Times New Roman"/>
          <w:sz w:val="24"/>
          <w:szCs w:val="24"/>
          <w:u w:val="single"/>
        </w:rPr>
        <w:t>16</w:t>
      </w:r>
      <w:r w:rsidRPr="00C13BFA">
        <w:rPr>
          <w:rFonts w:ascii="Times New Roman" w:hAnsi="Times New Roman"/>
          <w:sz w:val="24"/>
          <w:szCs w:val="24"/>
        </w:rPr>
        <w:t xml:space="preserve"> and the doctor examined (</w:t>
      </w:r>
      <w:r w:rsidRPr="00C13BFA">
        <w:rPr>
          <w:rFonts w:ascii="Times New Roman" w:hAnsi="Times New Roman"/>
          <w:sz w:val="24"/>
          <w:szCs w:val="24"/>
        </w:rPr>
        <w:t>检</w:t>
      </w:r>
      <w:r w:rsidRPr="00C13BFA" w:rsidR="001A3F91">
        <w:rPr>
          <w:rFonts w:ascii="Times New Roman" w:hAnsi="Times New Roman"/>
          <w:sz w:val="24"/>
          <w:szCs w:val="24"/>
        </w:rPr>
        <w:t>查</w:t>
      </w:r>
      <w:r w:rsidRPr="00C13BFA" w:rsidR="001A3F91">
        <w:rPr>
          <w:rFonts w:ascii="Times New Roman" w:hAnsi="Times New Roman"/>
          <w:sz w:val="24"/>
          <w:szCs w:val="24"/>
        </w:rPr>
        <w:t xml:space="preserve">) </w:t>
      </w:r>
      <w:r w:rsidRPr="00C13BFA" w:rsidR="00074E50">
        <w:rPr>
          <w:rFonts w:ascii="Times New Roman" w:hAnsi="Times New Roman"/>
          <w:sz w:val="24"/>
          <w:szCs w:val="24"/>
        </w:rPr>
        <w:t>David carefu</w:t>
      </w:r>
      <w:r w:rsidRPr="00C13BFA">
        <w:rPr>
          <w:rFonts w:ascii="Times New Roman" w:hAnsi="Times New Roman"/>
          <w:sz w:val="24"/>
          <w:szCs w:val="24"/>
        </w:rPr>
        <w:t xml:space="preserve">lly. After a while, David’s mum came to the hospital. She was very </w:t>
      </w:r>
      <w:r w:rsidRPr="00C13BFA">
        <w:rPr>
          <w:rFonts w:ascii="Times New Roman" w:hAnsi="Times New Roman"/>
          <w:sz w:val="24"/>
          <w:szCs w:val="24"/>
          <w:u w:val="single"/>
        </w:rPr>
        <w:t>17</w:t>
      </w:r>
      <w:r w:rsidRPr="00C13BFA">
        <w:rPr>
          <w:rFonts w:ascii="Times New Roman" w:hAnsi="Times New Roman"/>
          <w:sz w:val="24"/>
          <w:szCs w:val="24"/>
        </w:rPr>
        <w:t xml:space="preserve"> her son. “Dear</w:t>
      </w:r>
      <w:r w:rsidRPr="00C13BFA" w:rsidR="00074E50">
        <w:rPr>
          <w:rFonts w:ascii="Times New Roman" w:hAnsi="Times New Roman"/>
          <w:sz w:val="24"/>
          <w:szCs w:val="24"/>
        </w:rPr>
        <w:t>, are you OK</w:t>
      </w:r>
      <w:r w:rsidRPr="00C13BFA">
        <w:rPr>
          <w:rFonts w:ascii="Times New Roman" w:hAnsi="Times New Roman"/>
          <w:sz w:val="24"/>
          <w:szCs w:val="24"/>
        </w:rPr>
        <w:t xml:space="preserve">? You shouldn’t ride </w:t>
      </w:r>
      <w:r w:rsidRPr="00C13BFA">
        <w:rPr>
          <w:rFonts w:ascii="Times New Roman" w:hAnsi="Times New Roman"/>
          <w:sz w:val="24"/>
          <w:szCs w:val="24"/>
          <w:u w:val="single"/>
        </w:rPr>
        <w:t>18</w:t>
      </w:r>
      <w:r w:rsidRPr="00C13BFA">
        <w:rPr>
          <w:rFonts w:ascii="Times New Roman" w:hAnsi="Times New Roman"/>
          <w:sz w:val="24"/>
          <w:szCs w:val="24"/>
        </w:rPr>
        <w:t xml:space="preserve"> on the busy street,” she said. </w:t>
      </w:r>
      <w:r w:rsidRPr="00C13BFA">
        <w:rPr>
          <w:rFonts w:ascii="Times New Roman" w:hAnsi="Times New Roman"/>
          <w:sz w:val="24"/>
          <w:szCs w:val="24"/>
          <w:u w:val="single"/>
        </w:rPr>
        <w:t>19</w:t>
      </w:r>
      <w:r w:rsidRPr="00C13BFA">
        <w:rPr>
          <w:rFonts w:ascii="Times New Roman" w:hAnsi="Times New Roman"/>
          <w:sz w:val="24"/>
          <w:szCs w:val="24"/>
        </w:rPr>
        <w:t xml:space="preserve"> that</w:t>
      </w:r>
      <w:r w:rsidRPr="00C13BFA" w:rsidR="00074E50">
        <w:rPr>
          <w:rFonts w:ascii="Times New Roman" w:hAnsi="Times New Roman"/>
          <w:sz w:val="24"/>
          <w:szCs w:val="24"/>
        </w:rPr>
        <w:t xml:space="preserve">, </w:t>
      </w:r>
      <w:r w:rsidRPr="00C13BFA">
        <w:rPr>
          <w:rFonts w:ascii="Times New Roman" w:hAnsi="Times New Roman"/>
          <w:sz w:val="24"/>
          <w:szCs w:val="24"/>
        </w:rPr>
        <w:t>David’s</w:t>
      </w:r>
      <w:r w:rsidRPr="00C13BFA" w:rsidR="00074E50">
        <w:rPr>
          <w:rFonts w:ascii="Times New Roman" w:hAnsi="Times New Roman"/>
          <w:sz w:val="24"/>
          <w:szCs w:val="24"/>
        </w:rPr>
        <w:t xml:space="preserve"> </w:t>
      </w:r>
      <w:r w:rsidRPr="00C13BFA">
        <w:rPr>
          <w:rFonts w:ascii="Times New Roman" w:hAnsi="Times New Roman"/>
          <w:sz w:val="24"/>
          <w:szCs w:val="24"/>
        </w:rPr>
        <w:t xml:space="preserve">face turned red. He felt sorry for himself. The doctor asked him to </w:t>
      </w:r>
      <w:r w:rsidRPr="00C13BFA">
        <w:rPr>
          <w:rFonts w:ascii="Times New Roman" w:hAnsi="Times New Roman"/>
          <w:sz w:val="24"/>
          <w:szCs w:val="24"/>
          <w:u w:val="single"/>
        </w:rPr>
        <w:t>20</w:t>
      </w:r>
      <w:r w:rsidRPr="00C13BFA">
        <w:rPr>
          <w:rFonts w:ascii="Times New Roman" w:hAnsi="Times New Roman"/>
          <w:sz w:val="24"/>
          <w:szCs w:val="24"/>
        </w:rPr>
        <w:t xml:space="preserve"> at home for a week, so he can’t go on the school trip w</w:t>
      </w:r>
      <w:r w:rsidRPr="00C13BFA" w:rsidR="00074E50">
        <w:rPr>
          <w:rFonts w:ascii="Times New Roman" w:hAnsi="Times New Roman"/>
          <w:sz w:val="24"/>
          <w:szCs w:val="24"/>
        </w:rPr>
        <w:t>ith his classmates. What a pity</w:t>
      </w:r>
      <w:r w:rsidRPr="00C13BFA">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()11. A. </w:t>
      </w:r>
      <w:r w:rsidRPr="00C13BFA">
        <w:rPr>
          <w:rFonts w:ascii="Times New Roman" w:hAnsi="Times New Roman"/>
          <w:sz w:val="24"/>
          <w:szCs w:val="24"/>
        </w:rPr>
        <w:t>arm</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B. leg</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C. neck</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()12. A. </w:t>
      </w:r>
      <w:r w:rsidRPr="00C13BFA">
        <w:rPr>
          <w:rFonts w:ascii="Times New Roman" w:hAnsi="Times New Roman"/>
          <w:sz w:val="24"/>
          <w:szCs w:val="24"/>
        </w:rPr>
        <w:t>drove</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B. rode</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C. walked</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()13. A. </w:t>
      </w:r>
      <w:r w:rsidRPr="00C13BFA">
        <w:rPr>
          <w:rFonts w:ascii="Times New Roman" w:hAnsi="Times New Roman"/>
          <w:sz w:val="24"/>
          <w:szCs w:val="24"/>
        </w:rPr>
        <w:t>stop</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B. follow</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C. catch</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()14. A. </w:t>
      </w:r>
      <w:r w:rsidRPr="00C13BFA">
        <w:rPr>
          <w:rFonts w:ascii="Times New Roman" w:hAnsi="Times New Roman"/>
          <w:sz w:val="24"/>
          <w:szCs w:val="24"/>
        </w:rPr>
        <w:t>started</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B. ended</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C. saw</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()15. A. </w:t>
      </w:r>
      <w:r w:rsidRPr="00C13BFA">
        <w:rPr>
          <w:rFonts w:ascii="Times New Roman" w:hAnsi="Times New Roman"/>
          <w:sz w:val="24"/>
          <w:szCs w:val="24"/>
        </w:rPr>
        <w:t>teacher</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B. doctor</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C. driver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()16. A. </w:t>
      </w:r>
      <w:r w:rsidRPr="00C13BFA">
        <w:rPr>
          <w:rFonts w:ascii="Times New Roman" w:hAnsi="Times New Roman"/>
          <w:sz w:val="24"/>
          <w:szCs w:val="24"/>
        </w:rPr>
        <w:t>school</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B. hospital</w:t>
      </w:r>
      <w:r w:rsidRPr="00C13BFA">
        <w:rPr>
          <w:rFonts w:ascii="Times New Roman" w:hAnsi="Times New Roman"/>
          <w:sz w:val="24"/>
          <w:szCs w:val="24"/>
        </w:rPr>
        <w:tab/>
      </w:r>
      <w:r w:rsidRPr="00C13BFA">
        <w:rPr>
          <w:rFonts w:ascii="Times New Roman" w:hAnsi="Times New Roman"/>
          <w:sz w:val="24"/>
          <w:szCs w:val="24"/>
        </w:rPr>
        <w:tab/>
      </w:r>
      <w:r w:rsidRPr="00C13BFA">
        <w:rPr>
          <w:rFonts w:ascii="Times New Roman" w:hAnsi="Times New Roman"/>
          <w:sz w:val="24"/>
          <w:szCs w:val="24"/>
        </w:rPr>
        <w:t>C. hotel</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()17. A. </w:t>
      </w:r>
      <w:r w:rsidRPr="00C13BFA">
        <w:rPr>
          <w:rFonts w:ascii="Times New Roman" w:hAnsi="Times New Roman"/>
          <w:sz w:val="24"/>
          <w:szCs w:val="24"/>
        </w:rPr>
        <w:t>surprised at</w:t>
      </w:r>
      <w:r w:rsidRPr="00C13BFA">
        <w:rPr>
          <w:rFonts w:ascii="Times New Roman" w:hAnsi="Times New Roman"/>
          <w:sz w:val="24"/>
          <w:szCs w:val="24"/>
        </w:rPr>
        <w:tab/>
      </w:r>
      <w:r w:rsidRPr="00C13BFA" w:rsidR="001A3F91">
        <w:rPr>
          <w:rFonts w:ascii="Times New Roman" w:hAnsi="Times New Roman"/>
          <w:sz w:val="24"/>
          <w:szCs w:val="24"/>
        </w:rPr>
        <w:t xml:space="preserve">B. </w:t>
      </w:r>
      <w:r w:rsidRPr="00C13BFA">
        <w:rPr>
          <w:rFonts w:ascii="Times New Roman" w:hAnsi="Times New Roman"/>
          <w:sz w:val="24"/>
          <w:szCs w:val="24"/>
        </w:rPr>
        <w:t>happy with</w:t>
      </w:r>
      <w:r w:rsidRPr="00C13BFA" w:rsidR="001A3F91">
        <w:rPr>
          <w:rFonts w:ascii="Times New Roman" w:hAnsi="Times New Roman"/>
          <w:sz w:val="24"/>
          <w:szCs w:val="24"/>
        </w:rPr>
        <w:t xml:space="preserve"> </w:t>
      </w:r>
      <w:r w:rsidRPr="00C13BFA">
        <w:rPr>
          <w:rFonts w:ascii="Times New Roman" w:hAnsi="Times New Roman"/>
          <w:sz w:val="24"/>
          <w:szCs w:val="24"/>
        </w:rPr>
        <w:tab/>
      </w:r>
      <w:r w:rsidRPr="00C13BFA" w:rsidR="001A3F91">
        <w:rPr>
          <w:rFonts w:ascii="Times New Roman" w:hAnsi="Times New Roman"/>
          <w:sz w:val="24"/>
          <w:szCs w:val="24"/>
        </w:rPr>
        <w:t xml:space="preserve">C. </w:t>
      </w:r>
      <w:r w:rsidRPr="00C13BFA">
        <w:rPr>
          <w:rFonts w:ascii="Times New Roman" w:hAnsi="Times New Roman"/>
          <w:sz w:val="24"/>
          <w:szCs w:val="24"/>
        </w:rPr>
        <w:t>worried about</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()18. A. </w:t>
      </w:r>
      <w:r w:rsidRPr="00C13BFA">
        <w:rPr>
          <w:rFonts w:ascii="Times New Roman" w:hAnsi="Times New Roman"/>
          <w:sz w:val="24"/>
          <w:szCs w:val="24"/>
        </w:rPr>
        <w:t>quickly</w:t>
      </w:r>
      <w:r w:rsidRPr="00C13BFA">
        <w:rPr>
          <w:rFonts w:ascii="Times New Roman" w:hAnsi="Times New Roman"/>
          <w:sz w:val="24"/>
          <w:szCs w:val="24"/>
        </w:rPr>
        <w:tab/>
      </w:r>
      <w:r w:rsidRPr="00C13BFA">
        <w:rPr>
          <w:rFonts w:ascii="Times New Roman" w:hAnsi="Times New Roman"/>
          <w:sz w:val="24"/>
          <w:szCs w:val="24"/>
        </w:rPr>
        <w:tab/>
        <w:t xml:space="preserve">B. </w:t>
      </w:r>
      <w:r w:rsidRPr="00C13BFA">
        <w:rPr>
          <w:rFonts w:ascii="Times New Roman" w:hAnsi="Times New Roman"/>
          <w:sz w:val="24"/>
          <w:szCs w:val="24"/>
        </w:rPr>
        <w:t>slowly</w:t>
      </w:r>
      <w:r w:rsidRPr="00C13BFA">
        <w:rPr>
          <w:rFonts w:ascii="Times New Roman" w:hAnsi="Times New Roman"/>
          <w:sz w:val="24"/>
          <w:szCs w:val="24"/>
        </w:rPr>
        <w:tab/>
      </w:r>
      <w:r w:rsidRPr="00C13BFA">
        <w:rPr>
          <w:rFonts w:ascii="Times New Roman" w:hAnsi="Times New Roman"/>
          <w:sz w:val="24"/>
          <w:szCs w:val="24"/>
        </w:rPr>
        <w:tab/>
        <w:t xml:space="preserve">C. </w:t>
      </w:r>
      <w:r w:rsidRPr="00C13BFA">
        <w:rPr>
          <w:rFonts w:ascii="Times New Roman" w:hAnsi="Times New Roman"/>
          <w:sz w:val="24"/>
          <w:szCs w:val="24"/>
        </w:rPr>
        <w:t>carefully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()19. A. </w:t>
      </w:r>
      <w:r w:rsidRPr="00C13BFA">
        <w:rPr>
          <w:rFonts w:ascii="Times New Roman" w:hAnsi="Times New Roman"/>
          <w:sz w:val="24"/>
          <w:szCs w:val="24"/>
        </w:rPr>
        <w:t>Hearing</w:t>
      </w:r>
      <w:r w:rsidRPr="00C13BFA">
        <w:rPr>
          <w:rFonts w:ascii="Times New Roman" w:hAnsi="Times New Roman"/>
          <w:sz w:val="24"/>
          <w:szCs w:val="24"/>
        </w:rPr>
        <w:tab/>
      </w:r>
      <w:r w:rsidRPr="00C13BFA">
        <w:rPr>
          <w:rFonts w:ascii="Times New Roman" w:hAnsi="Times New Roman"/>
          <w:sz w:val="24"/>
          <w:szCs w:val="24"/>
        </w:rPr>
        <w:tab/>
        <w:t xml:space="preserve">B. </w:t>
      </w:r>
      <w:r w:rsidRPr="00C13BFA">
        <w:rPr>
          <w:rFonts w:ascii="Times New Roman" w:hAnsi="Times New Roman"/>
          <w:sz w:val="24"/>
          <w:szCs w:val="24"/>
        </w:rPr>
        <w:t>Listening</w:t>
      </w:r>
      <w:r w:rsidRPr="00C13BFA">
        <w:rPr>
          <w:rFonts w:ascii="Times New Roman" w:hAnsi="Times New Roman"/>
          <w:sz w:val="24"/>
          <w:szCs w:val="24"/>
        </w:rPr>
        <w:tab/>
      </w:r>
      <w:r w:rsidRPr="00C13BFA">
        <w:rPr>
          <w:rFonts w:ascii="Times New Roman" w:hAnsi="Times New Roman"/>
          <w:sz w:val="24"/>
          <w:szCs w:val="24"/>
        </w:rPr>
        <w:tab/>
        <w:t xml:space="preserve">C. </w:t>
      </w:r>
      <w:r w:rsidRPr="00C13BFA">
        <w:rPr>
          <w:rFonts w:ascii="Times New Roman" w:hAnsi="Times New Roman"/>
          <w:sz w:val="24"/>
          <w:szCs w:val="24"/>
        </w:rPr>
        <w:t>Providing</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()20. A. </w:t>
      </w:r>
      <w:r w:rsidRPr="00C13BFA">
        <w:rPr>
          <w:rFonts w:ascii="Times New Roman" w:hAnsi="Times New Roman"/>
          <w:sz w:val="24"/>
          <w:szCs w:val="24"/>
        </w:rPr>
        <w:t>study</w:t>
      </w:r>
      <w:r w:rsidRPr="00C13BFA">
        <w:rPr>
          <w:rFonts w:ascii="Times New Roman" w:hAnsi="Times New Roman"/>
          <w:sz w:val="24"/>
          <w:szCs w:val="24"/>
        </w:rPr>
        <w:tab/>
      </w:r>
      <w:r w:rsidRPr="00C13BFA">
        <w:rPr>
          <w:rFonts w:ascii="Times New Roman" w:hAnsi="Times New Roman"/>
          <w:sz w:val="24"/>
          <w:szCs w:val="24"/>
        </w:rPr>
        <w:tab/>
        <w:t xml:space="preserve">B. </w:t>
      </w:r>
      <w:r w:rsidRPr="00C13BFA">
        <w:rPr>
          <w:rFonts w:ascii="Times New Roman" w:hAnsi="Times New Roman"/>
          <w:sz w:val="24"/>
          <w:szCs w:val="24"/>
        </w:rPr>
        <w:t>exercise</w:t>
      </w:r>
      <w:r w:rsidRPr="00C13BFA">
        <w:rPr>
          <w:rFonts w:ascii="Times New Roman" w:hAnsi="Times New Roman"/>
          <w:sz w:val="24"/>
          <w:szCs w:val="24"/>
        </w:rPr>
        <w:tab/>
      </w:r>
      <w:r w:rsidRPr="00C13BFA">
        <w:rPr>
          <w:rFonts w:ascii="Times New Roman" w:hAnsi="Times New Roman"/>
          <w:sz w:val="24"/>
          <w:szCs w:val="24"/>
        </w:rPr>
        <w:tab/>
        <w:t xml:space="preserve">C. </w:t>
      </w:r>
      <w:r w:rsidRPr="00C13BFA">
        <w:rPr>
          <w:rFonts w:ascii="Times New Roman" w:hAnsi="Times New Roman"/>
          <w:sz w:val="24"/>
          <w:szCs w:val="24"/>
        </w:rPr>
        <w:t>rest</w:t>
      </w:r>
    </w:p>
    <w:p w:rsidR="00A21E81" w:rsidRPr="00C13BFA" w:rsidP="00A21E81">
      <w:pPr>
        <w:rPr>
          <w:rFonts w:ascii="Times New Roman" w:hAnsi="Times New Roman"/>
          <w:sz w:val="24"/>
          <w:szCs w:val="24"/>
        </w:rPr>
      </w:pPr>
      <w:r w:rsidRPr="00C13BFA">
        <w:rPr>
          <w:rFonts w:ascii="Times New Roman" w:hAnsi="Times New Roman"/>
          <w:b/>
          <w:sz w:val="24"/>
          <w:szCs w:val="24"/>
        </w:rPr>
        <w:t>III.</w:t>
      </w:r>
      <w:r w:rsidRPr="00C13BFA">
        <w:rPr>
          <w:rFonts w:ascii="Times New Roman" w:hAnsi="Times New Roman"/>
          <w:b/>
          <w:sz w:val="24"/>
          <w:szCs w:val="24"/>
        </w:rPr>
        <w:t>阅读理解。</w:t>
      </w:r>
      <w:r w:rsidRPr="00C13BFA">
        <w:rPr>
          <w:rFonts w:ascii="Times New Roman" w:hAnsi="Times New Roman"/>
          <w:sz w:val="24"/>
          <w:szCs w:val="24"/>
        </w:rPr>
        <w:t>(</w:t>
      </w:r>
      <w:r w:rsidRPr="00C13BFA">
        <w:rPr>
          <w:rFonts w:ascii="Times New Roman" w:hAnsi="Times New Roman"/>
          <w:sz w:val="24"/>
          <w:szCs w:val="24"/>
        </w:rPr>
        <w:t>30</w:t>
      </w:r>
      <w:r w:rsidRPr="00C13BFA">
        <w:rPr>
          <w:rFonts w:ascii="Times New Roman" w:hAnsi="Times New Roman"/>
          <w:sz w:val="24"/>
          <w:szCs w:val="24"/>
        </w:rPr>
        <w:t>分</w:t>
      </w:r>
      <w:r w:rsidRPr="00C13BFA">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阅读下列短文，从下面每小题的</w:t>
      </w:r>
      <w:r w:rsidRPr="00C13BFA">
        <w:rPr>
          <w:rFonts w:ascii="Times New Roman" w:hAnsi="Times New Roman"/>
          <w:sz w:val="24"/>
          <w:szCs w:val="24"/>
        </w:rPr>
        <w:t>A</w:t>
      </w:r>
      <w:r w:rsidRPr="00C13BFA">
        <w:rPr>
          <w:rFonts w:ascii="Times New Roman" w:hAnsi="Times New Roman"/>
          <w:sz w:val="24"/>
          <w:szCs w:val="24"/>
        </w:rPr>
        <w:t>、</w:t>
      </w:r>
      <w:r w:rsidRPr="00C13BFA">
        <w:rPr>
          <w:rFonts w:ascii="Times New Roman" w:hAnsi="Times New Roman"/>
          <w:sz w:val="24"/>
          <w:szCs w:val="24"/>
        </w:rPr>
        <w:t>B</w:t>
      </w:r>
      <w:r w:rsidRPr="00C13BFA">
        <w:rPr>
          <w:rFonts w:ascii="Times New Roman" w:hAnsi="Times New Roman"/>
          <w:sz w:val="24"/>
          <w:szCs w:val="24"/>
        </w:rPr>
        <w:t>、</w:t>
      </w:r>
      <w:r w:rsidRPr="00C13BFA">
        <w:rPr>
          <w:rFonts w:ascii="Times New Roman" w:hAnsi="Times New Roman"/>
          <w:sz w:val="24"/>
          <w:szCs w:val="24"/>
        </w:rPr>
        <w:t>C</w:t>
      </w:r>
      <w:r w:rsidRPr="00C13BFA">
        <w:rPr>
          <w:rFonts w:ascii="Times New Roman" w:hAnsi="Times New Roman"/>
          <w:sz w:val="24"/>
          <w:szCs w:val="24"/>
        </w:rPr>
        <w:t>、</w:t>
      </w:r>
      <w:r w:rsidRPr="00C13BFA">
        <w:rPr>
          <w:rFonts w:ascii="Times New Roman" w:hAnsi="Times New Roman"/>
          <w:sz w:val="24"/>
          <w:szCs w:val="24"/>
        </w:rPr>
        <w:t>D</w:t>
      </w:r>
      <w:r w:rsidRPr="00C13BFA" w:rsidR="00074E50">
        <w:rPr>
          <w:rFonts w:ascii="Times New Roman" w:hAnsi="Times New Roman"/>
          <w:sz w:val="24"/>
          <w:szCs w:val="24"/>
        </w:rPr>
        <w:t>四个选项中选出最佳选项。</w:t>
      </w:r>
      <w:r w:rsidRPr="00C13BFA" w:rsidR="00074E50">
        <w:rPr>
          <w:rFonts w:ascii="Times New Roman" w:hAnsi="Times New Roman"/>
          <w:sz w:val="24"/>
          <w:szCs w:val="24"/>
        </w:rPr>
        <w:t>(</w:t>
      </w:r>
      <w:r w:rsidRPr="00C13BFA">
        <w:rPr>
          <w:rFonts w:ascii="Times New Roman" w:hAnsi="Times New Roman"/>
          <w:sz w:val="24"/>
          <w:szCs w:val="24"/>
        </w:rPr>
        <w:t>共</w:t>
      </w:r>
      <w:r w:rsidRPr="00C13BFA">
        <w:rPr>
          <w:rFonts w:ascii="Times New Roman" w:hAnsi="Times New Roman"/>
          <w:sz w:val="24"/>
          <w:szCs w:val="24"/>
        </w:rPr>
        <w:t>20</w:t>
      </w:r>
      <w:r w:rsidRPr="00C13BFA">
        <w:rPr>
          <w:rFonts w:ascii="Times New Roman" w:hAnsi="Times New Roman"/>
          <w:sz w:val="24"/>
          <w:szCs w:val="24"/>
        </w:rPr>
        <w:t>小题，每小题</w:t>
      </w:r>
      <w:r w:rsidRPr="00C13BFA">
        <w:rPr>
          <w:rFonts w:ascii="Times New Roman" w:hAnsi="Times New Roman"/>
          <w:sz w:val="24"/>
          <w:szCs w:val="24"/>
        </w:rPr>
        <w:t>1.5</w:t>
      </w:r>
      <w:r w:rsidRPr="00C13BFA" w:rsidR="00074E50">
        <w:rPr>
          <w:rFonts w:ascii="Times New Roman" w:hAnsi="Times New Roman"/>
          <w:sz w:val="24"/>
          <w:szCs w:val="24"/>
        </w:rPr>
        <w:t>分</w:t>
      </w:r>
      <w:r w:rsidRPr="00C13BFA" w:rsidR="00074E50">
        <w:rPr>
          <w:rFonts w:ascii="Times New Roman" w:hAnsi="Times New Roman"/>
          <w:sz w:val="24"/>
          <w:szCs w:val="24"/>
        </w:rPr>
        <w:t>)</w:t>
      </w:r>
    </w:p>
    <w:p w:rsidR="00074E50" w:rsidRPr="00C13BFA" w:rsidP="00074E50">
      <w:pPr>
        <w:jc w:val="center"/>
        <w:rPr>
          <w:rFonts w:ascii="Times New Roman" w:hAnsi="Times New Roman"/>
          <w:b/>
          <w:sz w:val="30"/>
          <w:szCs w:val="30"/>
        </w:rPr>
      </w:pPr>
      <w:r w:rsidRPr="00C13BFA">
        <w:rPr>
          <w:rFonts w:ascii="Times New Roman" w:hAnsi="Times New Roman"/>
          <w:b/>
          <w:sz w:val="30"/>
          <w:szCs w:val="30"/>
        </w:rPr>
        <w:t>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5"/>
        <w:gridCol w:w="5812"/>
      </w:tblGrid>
      <w:tr w:rsidTr="00C13BFA">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985" w:type="dxa"/>
            <w:shd w:val="clear" w:color="auto" w:fill="auto"/>
          </w:tcPr>
          <w:p w:rsidR="00074E50" w:rsidRPr="00C13BFA" w:rsidP="00074E50">
            <w:pPr>
              <w:rPr>
                <w:rFonts w:ascii="Times New Roman" w:hAnsi="Times New Roman"/>
                <w:sz w:val="24"/>
                <w:szCs w:val="24"/>
              </w:rPr>
            </w:pPr>
            <w:r w:rsidRPr="00C13BFA">
              <w:rPr>
                <w:rFonts w:ascii="Times New Roman" w:hAnsi="Times New Roman"/>
                <w:sz w:val="24"/>
                <w:szCs w:val="24"/>
              </w:rPr>
              <w:t>Name: Kate</w:t>
            </w:r>
          </w:p>
          <w:p w:rsidR="00074E50" w:rsidRPr="00C13BFA" w:rsidP="00074E50">
            <w:pPr>
              <w:rPr>
                <w:rFonts w:ascii="Times New Roman" w:hAnsi="Times New Roman"/>
                <w:sz w:val="24"/>
                <w:szCs w:val="24"/>
              </w:rPr>
            </w:pPr>
            <w:r w:rsidRPr="00C13BFA">
              <w:rPr>
                <w:rFonts w:ascii="Times New Roman" w:hAnsi="Times New Roman"/>
                <w:sz w:val="24"/>
                <w:szCs w:val="24"/>
              </w:rPr>
              <w:t>Age: 12</w:t>
            </w:r>
          </w:p>
          <w:p w:rsidR="00074E50" w:rsidRPr="00C13BFA" w:rsidP="00074E50">
            <w:pPr>
              <w:rPr>
                <w:rFonts w:ascii="Times New Roman" w:hAnsi="Times New Roman"/>
                <w:b/>
                <w:sz w:val="30"/>
                <w:szCs w:val="30"/>
              </w:rPr>
            </w:pPr>
            <w:r w:rsidRPr="00C13BFA">
              <w:rPr>
                <w:rFonts w:ascii="Times New Roman" w:hAnsi="Times New Roman"/>
                <w:sz w:val="24"/>
                <w:szCs w:val="24"/>
              </w:rPr>
              <w:t>From: China</w:t>
            </w:r>
          </w:p>
        </w:tc>
        <w:tc>
          <w:tcPr>
            <w:tcW w:w="5812" w:type="dxa"/>
            <w:shd w:val="clear" w:color="auto" w:fill="auto"/>
          </w:tcPr>
          <w:p w:rsidR="00074E50" w:rsidRPr="00C13BFA" w:rsidP="00074E50">
            <w:pPr>
              <w:rPr>
                <w:rFonts w:ascii="Times New Roman" w:hAnsi="Times New Roman"/>
                <w:b/>
                <w:sz w:val="30"/>
                <w:szCs w:val="30"/>
              </w:rPr>
            </w:pPr>
            <w:r w:rsidRPr="00C13BFA">
              <w:rPr>
                <w:rFonts w:ascii="Times New Roman" w:hAnsi="Times New Roman"/>
                <w:sz w:val="24"/>
                <w:szCs w:val="24"/>
              </w:rPr>
              <w:t>Kate is short and she has long black hair. She is wearing a yellow shirt, white pants (</w:t>
            </w:r>
            <w:r w:rsidRPr="00C13BFA" w:rsidR="00DE2976">
              <w:rPr>
                <w:rFonts w:ascii="Times New Roman" w:hAnsi="Times New Roman"/>
                <w:sz w:val="24"/>
                <w:szCs w:val="24"/>
              </w:rPr>
              <w:t>裤子</w:t>
            </w:r>
            <w:r w:rsidRPr="00C13BFA" w:rsidR="00DE2976">
              <w:rPr>
                <w:rFonts w:ascii="Times New Roman" w:hAnsi="Times New Roman"/>
                <w:sz w:val="24"/>
                <w:szCs w:val="24"/>
              </w:rPr>
              <w:t>)</w:t>
            </w:r>
            <w:r w:rsidRPr="00C13BFA">
              <w:rPr>
                <w:rFonts w:ascii="Times New Roman" w:hAnsi="Times New Roman"/>
                <w:sz w:val="24"/>
                <w:szCs w:val="24"/>
              </w:rPr>
              <w:t xml:space="preserve"> and a pair of red shoes now. She often plays ping-pong with her brother after school.</w:t>
            </w:r>
          </w:p>
        </w:tc>
      </w:tr>
      <w:tr w:rsidTr="00C13BFA">
        <w:tblPrEx>
          <w:tblW w:w="0" w:type="auto"/>
          <w:tblInd w:w="108" w:type="dxa"/>
          <w:tblLook w:val="04A0"/>
        </w:tblPrEx>
        <w:tc>
          <w:tcPr>
            <w:tcW w:w="1985" w:type="dxa"/>
            <w:shd w:val="clear" w:color="auto" w:fill="auto"/>
          </w:tcPr>
          <w:p w:rsidR="00074E50" w:rsidRPr="00C13BFA" w:rsidP="00074E50">
            <w:pPr>
              <w:rPr>
                <w:rFonts w:ascii="Times New Roman" w:hAnsi="Times New Roman"/>
                <w:sz w:val="24"/>
                <w:szCs w:val="24"/>
              </w:rPr>
            </w:pPr>
            <w:r w:rsidRPr="00C13BFA">
              <w:rPr>
                <w:rFonts w:ascii="Times New Roman" w:hAnsi="Times New Roman"/>
                <w:sz w:val="24"/>
                <w:szCs w:val="24"/>
              </w:rPr>
              <w:t>Name: Lisa</w:t>
            </w:r>
          </w:p>
          <w:p w:rsidR="00074E50" w:rsidRPr="00C13BFA" w:rsidP="00074E50">
            <w:pPr>
              <w:rPr>
                <w:rFonts w:ascii="Times New Roman" w:hAnsi="Times New Roman"/>
                <w:sz w:val="24"/>
                <w:szCs w:val="24"/>
              </w:rPr>
            </w:pPr>
            <w:r w:rsidRPr="00C13BFA">
              <w:rPr>
                <w:rFonts w:ascii="Times New Roman" w:hAnsi="Times New Roman"/>
                <w:sz w:val="24"/>
                <w:szCs w:val="24"/>
              </w:rPr>
              <w:t>Age: 11</w:t>
            </w:r>
          </w:p>
          <w:p w:rsidR="00074E50" w:rsidRPr="00C13BFA" w:rsidP="00074E50">
            <w:pPr>
              <w:rPr>
                <w:rFonts w:ascii="Times New Roman" w:hAnsi="Times New Roman"/>
                <w:b/>
                <w:sz w:val="30"/>
                <w:szCs w:val="30"/>
              </w:rPr>
            </w:pPr>
            <w:r w:rsidRPr="00C13BFA">
              <w:rPr>
                <w:rFonts w:ascii="Times New Roman" w:hAnsi="Times New Roman"/>
                <w:sz w:val="24"/>
                <w:szCs w:val="24"/>
              </w:rPr>
              <w:t>From: England</w:t>
            </w:r>
          </w:p>
        </w:tc>
        <w:tc>
          <w:tcPr>
            <w:tcW w:w="5812" w:type="dxa"/>
            <w:shd w:val="clear" w:color="auto" w:fill="auto"/>
          </w:tcPr>
          <w:p w:rsidR="00074E50" w:rsidRPr="00C13BFA" w:rsidP="00074E50">
            <w:pPr>
              <w:rPr>
                <w:rFonts w:ascii="Times New Roman" w:hAnsi="Times New Roman"/>
                <w:b/>
                <w:sz w:val="30"/>
                <w:szCs w:val="30"/>
              </w:rPr>
            </w:pPr>
            <w:r w:rsidRPr="00C13BFA">
              <w:rPr>
                <w:rFonts w:ascii="Times New Roman" w:hAnsi="Times New Roman"/>
                <w:sz w:val="24"/>
                <w:szCs w:val="24"/>
              </w:rPr>
              <w:t xml:space="preserve">Lisa is tall and she has long blonde hair. She has a big nose and a big mouth. She is in a blue T-shirt and blue pants today. She likes playing volleyball very much. And </w:t>
            </w:r>
            <w:r w:rsidRPr="00C13BFA">
              <w:rPr>
                <w:rFonts w:ascii="Times New Roman" w:hAnsi="Times New Roman"/>
                <w:sz w:val="24"/>
                <w:szCs w:val="24"/>
              </w:rPr>
              <w:t>she often plays volle</w:t>
            </w:r>
            <w:r w:rsidRPr="00C13BFA" w:rsidR="00DE2976">
              <w:rPr>
                <w:rFonts w:ascii="Times New Roman" w:hAnsi="Times New Roman"/>
                <w:sz w:val="24"/>
                <w:szCs w:val="24"/>
              </w:rPr>
              <w:t>yball with her friend S</w:t>
            </w:r>
            <w:r w:rsidRPr="00C13BFA">
              <w:rPr>
                <w:rFonts w:ascii="Times New Roman" w:hAnsi="Times New Roman"/>
                <w:sz w:val="24"/>
                <w:szCs w:val="24"/>
              </w:rPr>
              <w:t>arah at weekends.</w:t>
            </w:r>
          </w:p>
        </w:tc>
      </w:tr>
      <w:tr w:rsidTr="00C13BFA">
        <w:tblPrEx>
          <w:tblW w:w="0" w:type="auto"/>
          <w:tblInd w:w="108" w:type="dxa"/>
          <w:tblLook w:val="04A0"/>
        </w:tblPrEx>
        <w:tc>
          <w:tcPr>
            <w:tcW w:w="1985" w:type="dxa"/>
            <w:shd w:val="clear" w:color="auto" w:fill="auto"/>
          </w:tcPr>
          <w:p w:rsidR="00074E50" w:rsidRPr="00C13BFA" w:rsidP="00074E50">
            <w:pPr>
              <w:rPr>
                <w:rFonts w:ascii="Times New Roman" w:hAnsi="Times New Roman"/>
                <w:sz w:val="24"/>
                <w:szCs w:val="24"/>
              </w:rPr>
            </w:pPr>
            <w:r w:rsidRPr="00C13BFA">
              <w:rPr>
                <w:rFonts w:ascii="Times New Roman" w:hAnsi="Times New Roman"/>
                <w:sz w:val="24"/>
                <w:szCs w:val="24"/>
              </w:rPr>
              <w:t>Name: Frank</w:t>
            </w:r>
          </w:p>
          <w:p w:rsidR="00074E50" w:rsidRPr="00C13BFA" w:rsidP="00074E50">
            <w:pPr>
              <w:rPr>
                <w:rFonts w:ascii="Times New Roman" w:hAnsi="Times New Roman"/>
                <w:sz w:val="24"/>
                <w:szCs w:val="24"/>
              </w:rPr>
            </w:pPr>
            <w:r w:rsidRPr="00C13BFA">
              <w:rPr>
                <w:rFonts w:ascii="Times New Roman" w:hAnsi="Times New Roman"/>
                <w:sz w:val="24"/>
                <w:szCs w:val="24"/>
              </w:rPr>
              <w:t>Age: 13</w:t>
            </w:r>
          </w:p>
          <w:p w:rsidR="00074E50" w:rsidRPr="00C13BFA" w:rsidP="00074E50">
            <w:pPr>
              <w:rPr>
                <w:rFonts w:ascii="Times New Roman" w:hAnsi="Times New Roman"/>
                <w:b/>
                <w:sz w:val="30"/>
                <w:szCs w:val="30"/>
              </w:rPr>
            </w:pPr>
            <w:r w:rsidRPr="00C13BFA">
              <w:rPr>
                <w:rFonts w:ascii="Times New Roman" w:hAnsi="Times New Roman"/>
                <w:sz w:val="24"/>
                <w:szCs w:val="24"/>
              </w:rPr>
              <w:t>From: Australia</w:t>
            </w:r>
          </w:p>
        </w:tc>
        <w:tc>
          <w:tcPr>
            <w:tcW w:w="5812" w:type="dxa"/>
            <w:shd w:val="clear" w:color="auto" w:fill="auto"/>
          </w:tcPr>
          <w:p w:rsidR="00074E50" w:rsidRPr="00C13BFA" w:rsidP="00074E50">
            <w:pPr>
              <w:rPr>
                <w:rFonts w:ascii="Times New Roman" w:hAnsi="Times New Roman"/>
                <w:b/>
                <w:sz w:val="30"/>
                <w:szCs w:val="30"/>
              </w:rPr>
            </w:pPr>
            <w:r w:rsidRPr="00C13BFA">
              <w:rPr>
                <w:rFonts w:ascii="Times New Roman" w:hAnsi="Times New Roman"/>
                <w:sz w:val="24"/>
                <w:szCs w:val="24"/>
              </w:rPr>
              <w:t>Frank is tall. He has big eyes, a big nose and a small mouth. He likes green best and he is in a green T-shirt now. He plays soccer with his classmates every Wednesday and Saturday.</w:t>
            </w:r>
          </w:p>
        </w:tc>
      </w:tr>
      <w:tr w:rsidTr="00C13BFA">
        <w:tblPrEx>
          <w:tblW w:w="0" w:type="auto"/>
          <w:tblInd w:w="108" w:type="dxa"/>
          <w:tblLook w:val="04A0"/>
        </w:tblPrEx>
        <w:tc>
          <w:tcPr>
            <w:tcW w:w="1985" w:type="dxa"/>
            <w:shd w:val="clear" w:color="auto" w:fill="auto"/>
          </w:tcPr>
          <w:p w:rsidR="00074E50" w:rsidRPr="00C13BFA" w:rsidP="00074E50">
            <w:pPr>
              <w:rPr>
                <w:rFonts w:ascii="Times New Roman" w:hAnsi="Times New Roman"/>
                <w:sz w:val="24"/>
                <w:szCs w:val="24"/>
              </w:rPr>
            </w:pPr>
            <w:r w:rsidRPr="00C13BFA">
              <w:rPr>
                <w:rFonts w:ascii="Times New Roman" w:hAnsi="Times New Roman"/>
                <w:sz w:val="24"/>
                <w:szCs w:val="24"/>
              </w:rPr>
              <w:t>Name: Cindy</w:t>
            </w:r>
          </w:p>
          <w:p w:rsidR="00074E50" w:rsidRPr="00C13BFA" w:rsidP="00074E50">
            <w:pPr>
              <w:rPr>
                <w:rFonts w:ascii="Times New Roman" w:hAnsi="Times New Roman"/>
                <w:sz w:val="24"/>
                <w:szCs w:val="24"/>
              </w:rPr>
            </w:pPr>
            <w:r w:rsidRPr="00C13BFA">
              <w:rPr>
                <w:rFonts w:ascii="Times New Roman" w:hAnsi="Times New Roman"/>
                <w:sz w:val="24"/>
                <w:szCs w:val="24"/>
              </w:rPr>
              <w:t>Age: 11</w:t>
            </w:r>
          </w:p>
          <w:p w:rsidR="00074E50" w:rsidRPr="00C13BFA" w:rsidP="00074E50">
            <w:pPr>
              <w:rPr>
                <w:rFonts w:ascii="Times New Roman" w:hAnsi="Times New Roman"/>
                <w:b/>
                <w:sz w:val="30"/>
                <w:szCs w:val="30"/>
              </w:rPr>
            </w:pPr>
            <w:r w:rsidRPr="00C13BFA">
              <w:rPr>
                <w:rFonts w:ascii="Times New Roman" w:hAnsi="Times New Roman"/>
                <w:sz w:val="24"/>
                <w:szCs w:val="24"/>
              </w:rPr>
              <w:t>From: Canada</w:t>
            </w:r>
          </w:p>
        </w:tc>
        <w:tc>
          <w:tcPr>
            <w:tcW w:w="5812" w:type="dxa"/>
            <w:shd w:val="clear" w:color="auto" w:fill="auto"/>
          </w:tcPr>
          <w:p w:rsidR="00074E50" w:rsidRPr="00C13BFA" w:rsidP="00074E50">
            <w:pPr>
              <w:rPr>
                <w:rFonts w:ascii="Times New Roman" w:hAnsi="Times New Roman"/>
                <w:b/>
                <w:sz w:val="30"/>
                <w:szCs w:val="30"/>
              </w:rPr>
            </w:pPr>
            <w:r w:rsidRPr="00C13BFA">
              <w:rPr>
                <w:rFonts w:ascii="Times New Roman" w:hAnsi="Times New Roman"/>
                <w:sz w:val="24"/>
                <w:szCs w:val="24"/>
              </w:rPr>
              <w:t>Cindy is short. She has blonde hair. She is wearing a red dress today. She looks beautiful in red. She likes to help others and sh</w:t>
            </w:r>
            <w:r w:rsidRPr="00C13BFA" w:rsidR="00DE2976">
              <w:rPr>
                <w:rFonts w:ascii="Times New Roman" w:hAnsi="Times New Roman"/>
                <w:sz w:val="24"/>
                <w:szCs w:val="24"/>
              </w:rPr>
              <w:t>e is very popular with her frien</w:t>
            </w:r>
            <w:r w:rsidRPr="00C13BFA">
              <w:rPr>
                <w:rFonts w:ascii="Times New Roman" w:hAnsi="Times New Roman"/>
                <w:sz w:val="24"/>
                <w:szCs w:val="24"/>
              </w:rPr>
              <w:t>ds.</w:t>
            </w:r>
          </w:p>
        </w:tc>
      </w:tr>
    </w:tbl>
    <w:p w:rsidR="00A21E81" w:rsidRPr="00C13BFA" w:rsidP="00A21E81">
      <w:pPr>
        <w:rPr>
          <w:rFonts w:ascii="Times New Roman" w:hAnsi="Times New Roman"/>
          <w:sz w:val="24"/>
          <w:szCs w:val="24"/>
        </w:rPr>
      </w:pPr>
      <w:r w:rsidRPr="00C13BFA">
        <w:rPr>
          <w:rFonts w:ascii="Times New Roman" w:hAnsi="Times New Roman"/>
          <w:sz w:val="24"/>
          <w:szCs w:val="24"/>
        </w:rPr>
        <w:t>()21. What does Kate look like?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She is short with long blonde hair.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She is tall with short blonde hair.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She is tall with short black hair.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She is short with long black hair.</w:t>
      </w:r>
    </w:p>
    <w:p w:rsidR="00A21E81" w:rsidRPr="00C13BFA" w:rsidP="00A21E81">
      <w:pPr>
        <w:rPr>
          <w:rFonts w:ascii="Times New Roman" w:hAnsi="Times New Roman"/>
          <w:sz w:val="24"/>
          <w:szCs w:val="24"/>
        </w:rPr>
      </w:pPr>
      <w:r w:rsidRPr="00C13BFA">
        <w:rPr>
          <w:rFonts w:ascii="Times New Roman" w:hAnsi="Times New Roman"/>
          <w:sz w:val="24"/>
          <w:szCs w:val="24"/>
        </w:rPr>
        <w:t>()22. Wh</w:t>
      </w:r>
      <w:r w:rsidRPr="00C13BFA">
        <w:rPr>
          <w:rFonts w:ascii="Times New Roman" w:hAnsi="Times New Roman"/>
          <w:sz w:val="24"/>
          <w:szCs w:val="24"/>
        </w:rPr>
        <w:t>ere does Lisa come from?</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China.</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Australia.</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Canada.</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The UK.</w:t>
      </w:r>
    </w:p>
    <w:p w:rsidR="00A21E81" w:rsidRPr="00C13BFA" w:rsidP="00A21E81">
      <w:pPr>
        <w:rPr>
          <w:rFonts w:ascii="Times New Roman" w:hAnsi="Times New Roman"/>
          <w:sz w:val="24"/>
          <w:szCs w:val="24"/>
        </w:rPr>
      </w:pPr>
      <w:r w:rsidRPr="00C13BFA">
        <w:rPr>
          <w:rFonts w:ascii="Times New Roman" w:hAnsi="Times New Roman"/>
          <w:sz w:val="24"/>
          <w:szCs w:val="24"/>
        </w:rPr>
        <w:t>()23. What’s Frank’</w:t>
      </w:r>
      <w:r w:rsidRPr="00C13BFA">
        <w:rPr>
          <w:rFonts w:ascii="Times New Roman" w:hAnsi="Times New Roman"/>
          <w:sz w:val="24"/>
          <w:szCs w:val="24"/>
        </w:rPr>
        <w:t>s favourite color?</w:t>
      </w:r>
    </w:p>
    <w:p w:rsidR="00A21E81" w:rsidRPr="00C13BFA" w:rsidP="00A21E81">
      <w:pPr>
        <w:rPr>
          <w:rFonts w:ascii="Times New Roman" w:hAnsi="Times New Roman"/>
          <w:sz w:val="24"/>
          <w:szCs w:val="24"/>
        </w:rPr>
      </w:pPr>
      <w:r w:rsidRPr="00C13BFA">
        <w:rPr>
          <w:rFonts w:ascii="Times New Roman" w:hAnsi="Times New Roman"/>
          <w:sz w:val="24"/>
          <w:szCs w:val="24"/>
        </w:rPr>
        <w:t>A. Red.</w:t>
      </w:r>
      <w:r w:rsidRPr="00C13BFA">
        <w:rPr>
          <w:rFonts w:ascii="Times New Roman" w:hAnsi="Times New Roman"/>
          <w:sz w:val="24"/>
          <w:szCs w:val="24"/>
        </w:rPr>
        <w:tab/>
        <w:t>B. Green.</w:t>
      </w:r>
    </w:p>
    <w:p w:rsidR="00A21E81" w:rsidRPr="00C13BFA" w:rsidP="00A21E81">
      <w:pPr>
        <w:rPr>
          <w:rFonts w:ascii="Times New Roman" w:hAnsi="Times New Roman"/>
          <w:sz w:val="24"/>
          <w:szCs w:val="24"/>
        </w:rPr>
      </w:pPr>
      <w:r w:rsidRPr="00C13BFA">
        <w:rPr>
          <w:rFonts w:ascii="Times New Roman" w:hAnsi="Times New Roman"/>
          <w:sz w:val="24"/>
          <w:szCs w:val="24"/>
        </w:rPr>
        <w:t>C. Blue.</w:t>
      </w:r>
      <w:r w:rsidRPr="00C13BFA">
        <w:rPr>
          <w:rFonts w:ascii="Times New Roman" w:hAnsi="Times New Roman"/>
          <w:sz w:val="24"/>
          <w:szCs w:val="24"/>
        </w:rPr>
        <w:tab/>
        <w:t>D. Yellow.</w:t>
      </w:r>
    </w:p>
    <w:p w:rsidR="00A21E81" w:rsidRPr="00C13BFA" w:rsidP="00A21E81">
      <w:pPr>
        <w:rPr>
          <w:rFonts w:ascii="Times New Roman" w:hAnsi="Times New Roman"/>
          <w:sz w:val="24"/>
          <w:szCs w:val="24"/>
        </w:rPr>
      </w:pPr>
      <w:r w:rsidRPr="00C13BFA">
        <w:rPr>
          <w:rFonts w:ascii="Times New Roman" w:hAnsi="Times New Roman"/>
          <w:sz w:val="24"/>
          <w:szCs w:val="24"/>
        </w:rPr>
        <w:t>()24. How often does Frank play soccer?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Every day.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Once a week.</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Twice a week.</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Three times a week.</w:t>
      </w:r>
    </w:p>
    <w:p w:rsidR="00A21E81" w:rsidRPr="00C13BFA" w:rsidP="00A21E81">
      <w:pPr>
        <w:rPr>
          <w:rFonts w:ascii="Times New Roman" w:hAnsi="Times New Roman"/>
          <w:sz w:val="24"/>
          <w:szCs w:val="24"/>
        </w:rPr>
      </w:pPr>
      <w:r w:rsidRPr="00C13BFA">
        <w:rPr>
          <w:rFonts w:ascii="Times New Roman" w:hAnsi="Times New Roman"/>
          <w:sz w:val="24"/>
          <w:szCs w:val="24"/>
        </w:rPr>
        <w:t>()25. What can we learn from the passage?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sidR="00DE2976">
        <w:rPr>
          <w:rFonts w:ascii="Times New Roman" w:hAnsi="Times New Roman"/>
          <w:sz w:val="24"/>
          <w:szCs w:val="24"/>
        </w:rPr>
        <w:t>Cindy’</w:t>
      </w:r>
      <w:r w:rsidRPr="00C13BFA">
        <w:rPr>
          <w:rFonts w:ascii="Times New Roman" w:hAnsi="Times New Roman"/>
          <w:sz w:val="24"/>
          <w:szCs w:val="24"/>
        </w:rPr>
        <w:t>s friends like her very much.</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Cindy and Kate are in the same age.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Lisa often plays volleyball after school.</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Kate is in a red shirt and white pants now.</w:t>
      </w:r>
    </w:p>
    <w:p w:rsidR="00DE2976" w:rsidRPr="00C13BFA" w:rsidP="00DE2976">
      <w:pPr>
        <w:jc w:val="center"/>
        <w:rPr>
          <w:rFonts w:ascii="Times New Roman" w:hAnsi="Times New Roman"/>
          <w:b/>
          <w:sz w:val="30"/>
          <w:szCs w:val="30"/>
        </w:rPr>
      </w:pPr>
      <w:r w:rsidRPr="00C13BFA">
        <w:rPr>
          <w:rFonts w:ascii="Times New Roman" w:hAnsi="Times New Roman"/>
          <w:b/>
          <w:sz w:val="30"/>
          <w:szCs w:val="30"/>
        </w:rPr>
        <w:t>B</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I had a great time in my hometown last week. I stayed in Beijing for ten years and when I left my hometown I was only seven years old. So, when my father told me that we would go back to our hometown to visit my </w:t>
      </w:r>
      <w:r w:rsidRPr="00C13BFA" w:rsidR="00DE2976">
        <w:rPr>
          <w:rFonts w:ascii="Times New Roman" w:hAnsi="Times New Roman"/>
          <w:sz w:val="24"/>
          <w:szCs w:val="24"/>
        </w:rPr>
        <w:t>uncle, I felt really excited! “</w:t>
      </w:r>
      <w:r w:rsidRPr="00C13BFA">
        <w:rPr>
          <w:rFonts w:ascii="Times New Roman" w:hAnsi="Times New Roman"/>
          <w:sz w:val="24"/>
          <w:szCs w:val="24"/>
        </w:rPr>
        <w:t>Shall we take the bus back home? It will take a long time!” I asked Dad.</w:t>
      </w:r>
    </w:p>
    <w:p w:rsidR="00A21E81" w:rsidRPr="00C13BFA" w:rsidP="00A21E81">
      <w:pPr>
        <w:rPr>
          <w:rFonts w:ascii="Times New Roman" w:hAnsi="Times New Roman"/>
          <w:sz w:val="24"/>
          <w:szCs w:val="24"/>
        </w:rPr>
      </w:pPr>
      <w:r w:rsidRPr="00C13BFA">
        <w:rPr>
          <w:rFonts w:ascii="Times New Roman" w:hAnsi="Times New Roman"/>
          <w:sz w:val="24"/>
          <w:szCs w:val="24"/>
        </w:rPr>
        <w:t>“No, we’ll take the plane</w:t>
      </w:r>
      <w:r w:rsidRPr="00C13BFA" w:rsidR="00DE2976">
        <w:rPr>
          <w:rFonts w:ascii="Times New Roman" w:hAnsi="Times New Roman"/>
          <w:sz w:val="24"/>
          <w:szCs w:val="24"/>
        </w:rPr>
        <w:t>,</w:t>
      </w:r>
      <w:r w:rsidRPr="00C13BFA">
        <w:rPr>
          <w:rFonts w:ascii="Times New Roman" w:hAnsi="Times New Roman"/>
          <w:sz w:val="24"/>
          <w:szCs w:val="24"/>
        </w:rPr>
        <w:t>” Dad said with a smile.</w:t>
      </w:r>
    </w:p>
    <w:p w:rsidR="00A21E81" w:rsidRPr="00C13BFA" w:rsidP="00A21E81">
      <w:pPr>
        <w:rPr>
          <w:rFonts w:ascii="Times New Roman" w:hAnsi="Times New Roman"/>
          <w:sz w:val="24"/>
          <w:szCs w:val="24"/>
        </w:rPr>
      </w:pPr>
      <w:r w:rsidRPr="00C13BFA">
        <w:rPr>
          <w:rFonts w:ascii="Times New Roman" w:hAnsi="Times New Roman"/>
          <w:sz w:val="24"/>
          <w:szCs w:val="24"/>
        </w:rPr>
        <w:t>“Really? But there wasn’t an airport in our village!” I felt surprised.</w:t>
      </w:r>
    </w:p>
    <w:p w:rsidR="00A21E81" w:rsidRPr="00C13BFA" w:rsidP="00A21E81">
      <w:pPr>
        <w:rPr>
          <w:rFonts w:ascii="Times New Roman" w:hAnsi="Times New Roman"/>
          <w:sz w:val="24"/>
          <w:szCs w:val="24"/>
        </w:rPr>
      </w:pPr>
      <w:r w:rsidRPr="00C13BFA">
        <w:rPr>
          <w:rFonts w:ascii="Times New Roman" w:hAnsi="Times New Roman"/>
          <w:sz w:val="24"/>
          <w:szCs w:val="24"/>
        </w:rPr>
        <w:t>“</w:t>
      </w:r>
      <w:r w:rsidRPr="00C13BFA" w:rsidR="00DE2976">
        <w:rPr>
          <w:rFonts w:ascii="Times New Roman" w:hAnsi="Times New Roman"/>
          <w:sz w:val="24"/>
          <w:szCs w:val="24"/>
        </w:rPr>
        <w:t xml:space="preserve">There wasn’t one seven years ago, </w:t>
      </w:r>
      <w:r w:rsidRPr="00C13BFA">
        <w:rPr>
          <w:rFonts w:ascii="Times New Roman" w:hAnsi="Times New Roman"/>
          <w:sz w:val="24"/>
          <w:szCs w:val="24"/>
        </w:rPr>
        <w:t>but now there is a new airport in the city near our hometown.”</w:t>
      </w:r>
    </w:p>
    <w:p w:rsidR="00A21E81" w:rsidRPr="00C13BFA" w:rsidP="00A21E81">
      <w:pPr>
        <w:rPr>
          <w:rFonts w:ascii="Times New Roman" w:hAnsi="Times New Roman"/>
          <w:sz w:val="24"/>
          <w:szCs w:val="24"/>
        </w:rPr>
      </w:pPr>
      <w:r w:rsidRPr="00C13BFA">
        <w:rPr>
          <w:rFonts w:ascii="Times New Roman" w:hAnsi="Times New Roman"/>
          <w:sz w:val="24"/>
          <w:szCs w:val="24"/>
        </w:rPr>
        <w:t>The journey on the plane only took us two hours. When we arrived, my uncle met us at the airport and he spent twenty minutes driving us back to his house.</w:t>
      </w:r>
    </w:p>
    <w:p w:rsidR="00A21E81" w:rsidRPr="00C13BFA" w:rsidP="00A21E81">
      <w:pPr>
        <w:rPr>
          <w:rFonts w:ascii="Times New Roman" w:hAnsi="Times New Roman"/>
          <w:sz w:val="24"/>
          <w:szCs w:val="24"/>
        </w:rPr>
      </w:pPr>
      <w:r w:rsidRPr="00C13BFA">
        <w:rPr>
          <w:rFonts w:ascii="Times New Roman" w:hAnsi="Times New Roman"/>
          <w:sz w:val="24"/>
          <w:szCs w:val="24"/>
        </w:rPr>
        <w:t>We took a walk in the park and went fishing by the lake, but there wasn’t a park or a lake before. I went to see a film in the big movie theater in the town with my cousin Nick. The new movie theater has more comfortable seats and more interesting films, but I still miss the old cinema in my town.</w:t>
      </w:r>
    </w:p>
    <w:p w:rsidR="00A21E81" w:rsidRPr="00C13BFA" w:rsidP="00A21E81">
      <w:pPr>
        <w:rPr>
          <w:rFonts w:ascii="Times New Roman" w:hAnsi="Times New Roman"/>
          <w:sz w:val="24"/>
          <w:szCs w:val="24"/>
        </w:rPr>
      </w:pPr>
      <w:r w:rsidRPr="00C13BFA">
        <w:rPr>
          <w:rFonts w:ascii="Times New Roman" w:hAnsi="Times New Roman"/>
          <w:sz w:val="24"/>
          <w:szCs w:val="24"/>
        </w:rPr>
        <w:t>()26. How old is the writer now?</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20 years old.</w:t>
      </w:r>
      <w:r w:rsidRPr="00C13BFA">
        <w:rPr>
          <w:rFonts w:ascii="Times New Roman" w:hAnsi="Times New Roman"/>
          <w:sz w:val="24"/>
          <w:szCs w:val="24"/>
        </w:rPr>
        <w:tab/>
        <w:t>B. 17 years old.</w:t>
      </w:r>
    </w:p>
    <w:p w:rsidR="00A21E81" w:rsidRPr="00C13BFA" w:rsidP="00A21E81">
      <w:pPr>
        <w:rPr>
          <w:rFonts w:ascii="Times New Roman" w:hAnsi="Times New Roman"/>
          <w:sz w:val="24"/>
          <w:szCs w:val="24"/>
        </w:rPr>
      </w:pPr>
      <w:r w:rsidRPr="00C13BFA">
        <w:rPr>
          <w:rFonts w:ascii="Times New Roman" w:hAnsi="Times New Roman"/>
          <w:sz w:val="24"/>
          <w:szCs w:val="24"/>
        </w:rPr>
        <w:t>C. 10 years old.</w:t>
      </w:r>
      <w:r w:rsidRPr="00C13BFA">
        <w:rPr>
          <w:rFonts w:ascii="Times New Roman" w:hAnsi="Times New Roman"/>
          <w:sz w:val="24"/>
          <w:szCs w:val="24"/>
        </w:rPr>
        <w:tab/>
        <w:t>D. 7 years old.</w:t>
      </w:r>
    </w:p>
    <w:p w:rsidR="00A21E81" w:rsidRPr="00C13BFA" w:rsidP="00A21E81">
      <w:pPr>
        <w:rPr>
          <w:rFonts w:ascii="Times New Roman" w:hAnsi="Times New Roman"/>
          <w:sz w:val="24"/>
          <w:szCs w:val="24"/>
        </w:rPr>
      </w:pPr>
      <w:r w:rsidRPr="00C13BFA">
        <w:rPr>
          <w:rFonts w:ascii="Times New Roman" w:hAnsi="Times New Roman"/>
          <w:sz w:val="24"/>
          <w:szCs w:val="24"/>
        </w:rPr>
        <w:t>()27. How was the writer when he knew his father would take him to visit his uncle?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sidR="00DE2976">
        <w:rPr>
          <w:rFonts w:ascii="Times New Roman" w:hAnsi="Times New Roman"/>
          <w:sz w:val="24"/>
          <w:szCs w:val="24"/>
        </w:rPr>
        <w:t>Excited.</w:t>
      </w:r>
      <w:r w:rsidRPr="00C13BFA" w:rsidR="00DE2976">
        <w:rPr>
          <w:rFonts w:ascii="Times New Roman" w:hAnsi="Times New Roman"/>
          <w:sz w:val="24"/>
          <w:szCs w:val="24"/>
        </w:rPr>
        <w:tab/>
        <w:t xml:space="preserve">B. </w:t>
      </w:r>
      <w:r w:rsidRPr="00C13BFA">
        <w:rPr>
          <w:rFonts w:ascii="Times New Roman" w:hAnsi="Times New Roman"/>
          <w:sz w:val="24"/>
          <w:szCs w:val="24"/>
        </w:rPr>
        <w:t>Surprised.</w:t>
      </w:r>
    </w:p>
    <w:p w:rsidR="00A21E81" w:rsidRPr="00C13BFA" w:rsidP="00A21E81">
      <w:pPr>
        <w:rPr>
          <w:rFonts w:ascii="Times New Roman" w:hAnsi="Times New Roman"/>
          <w:sz w:val="24"/>
          <w:szCs w:val="24"/>
        </w:rPr>
      </w:pPr>
      <w:r w:rsidRPr="00C13BFA">
        <w:rPr>
          <w:rFonts w:ascii="Times New Roman" w:hAnsi="Times New Roman"/>
          <w:sz w:val="24"/>
          <w:szCs w:val="24"/>
        </w:rPr>
        <w:t>C. Worried.</w:t>
      </w:r>
      <w:r w:rsidRPr="00C13BFA">
        <w:rPr>
          <w:rFonts w:ascii="Times New Roman" w:hAnsi="Times New Roman"/>
          <w:sz w:val="24"/>
          <w:szCs w:val="24"/>
        </w:rPr>
        <w:tab/>
        <w:t xml:space="preserve">D. </w:t>
      </w:r>
      <w:r w:rsidRPr="00C13BFA">
        <w:rPr>
          <w:rFonts w:ascii="Times New Roman" w:hAnsi="Times New Roman"/>
          <w:sz w:val="24"/>
          <w:szCs w:val="24"/>
        </w:rPr>
        <w:t>Sad.</w:t>
      </w:r>
    </w:p>
    <w:p w:rsidR="00A21E81" w:rsidRPr="00C13BFA" w:rsidP="00A21E81">
      <w:pPr>
        <w:rPr>
          <w:rFonts w:ascii="Times New Roman" w:hAnsi="Times New Roman"/>
          <w:sz w:val="24"/>
          <w:szCs w:val="24"/>
        </w:rPr>
      </w:pPr>
      <w:r w:rsidRPr="00C13BFA">
        <w:rPr>
          <w:rFonts w:ascii="Times New Roman" w:hAnsi="Times New Roman"/>
          <w:sz w:val="24"/>
          <w:szCs w:val="24"/>
        </w:rPr>
        <w:t>()28. How did the writer and his father go to their hometown?</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sidR="00DE2976">
        <w:rPr>
          <w:rFonts w:ascii="Times New Roman" w:hAnsi="Times New Roman"/>
          <w:sz w:val="24"/>
          <w:szCs w:val="24"/>
        </w:rPr>
        <w:t>By bus.</w:t>
      </w:r>
      <w:r w:rsidRPr="00C13BFA" w:rsidR="00DE2976">
        <w:rPr>
          <w:rFonts w:ascii="Times New Roman" w:hAnsi="Times New Roman"/>
          <w:sz w:val="24"/>
          <w:szCs w:val="24"/>
        </w:rPr>
        <w:tab/>
        <w:t xml:space="preserve">B. </w:t>
      </w:r>
      <w:r w:rsidRPr="00C13BFA">
        <w:rPr>
          <w:rFonts w:ascii="Times New Roman" w:hAnsi="Times New Roman"/>
          <w:sz w:val="24"/>
          <w:szCs w:val="24"/>
        </w:rPr>
        <w:t>By train.</w:t>
      </w:r>
    </w:p>
    <w:p w:rsidR="00A21E81" w:rsidRPr="00C13BFA" w:rsidP="00A21E81">
      <w:pPr>
        <w:rPr>
          <w:rFonts w:ascii="Times New Roman" w:hAnsi="Times New Roman"/>
          <w:sz w:val="24"/>
          <w:szCs w:val="24"/>
        </w:rPr>
      </w:pPr>
      <w:r w:rsidRPr="00C13BFA">
        <w:rPr>
          <w:rFonts w:ascii="Times New Roman" w:hAnsi="Times New Roman"/>
          <w:sz w:val="24"/>
          <w:szCs w:val="24"/>
        </w:rPr>
        <w:t>C. By air.</w:t>
      </w:r>
      <w:r w:rsidRPr="00C13BFA">
        <w:rPr>
          <w:rFonts w:ascii="Times New Roman" w:hAnsi="Times New Roman"/>
          <w:sz w:val="24"/>
          <w:szCs w:val="24"/>
        </w:rPr>
        <w:tab/>
        <w:t xml:space="preserve">D. </w:t>
      </w:r>
      <w:r w:rsidRPr="00C13BFA">
        <w:rPr>
          <w:rFonts w:ascii="Times New Roman" w:hAnsi="Times New Roman"/>
          <w:sz w:val="24"/>
          <w:szCs w:val="24"/>
        </w:rPr>
        <w:t>By car.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()29. How long did it </w:t>
      </w:r>
      <w:r w:rsidRPr="00C13BFA" w:rsidR="00DE2976">
        <w:rPr>
          <w:rFonts w:ascii="Times New Roman" w:hAnsi="Times New Roman"/>
          <w:sz w:val="24"/>
          <w:szCs w:val="24"/>
        </w:rPr>
        <w:t>take them to go to the writer’s uncle’</w:t>
      </w:r>
      <w:r w:rsidRPr="00C13BFA">
        <w:rPr>
          <w:rFonts w:ascii="Times New Roman" w:hAnsi="Times New Roman"/>
          <w:sz w:val="24"/>
          <w:szCs w:val="24"/>
        </w:rPr>
        <w:t>s house from Beijing?</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About one hundred minutes.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About one hundred and twenty minutes.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About one hundred and forty minutes.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About twenty minutes.</w:t>
      </w:r>
    </w:p>
    <w:p w:rsidR="00A21E81" w:rsidRPr="00C13BFA" w:rsidP="00A21E81">
      <w:pPr>
        <w:rPr>
          <w:rFonts w:ascii="Times New Roman" w:hAnsi="Times New Roman"/>
          <w:sz w:val="24"/>
          <w:szCs w:val="24"/>
        </w:rPr>
      </w:pPr>
      <w:r w:rsidRPr="00C13BFA">
        <w:rPr>
          <w:rFonts w:ascii="Times New Roman" w:hAnsi="Times New Roman"/>
          <w:sz w:val="24"/>
          <w:szCs w:val="24"/>
        </w:rPr>
        <w:t>()30. There was a(n)</w:t>
      </w:r>
      <w:r w:rsidRPr="00C13BFA" w:rsidR="00392085">
        <w:rPr>
          <w:rFonts w:ascii="Times New Roman" w:hAnsi="Times New Roman"/>
          <w:sz w:val="24"/>
          <w:szCs w:val="24"/>
        </w:rPr>
        <w:t xml:space="preserve"> ________ in the writer’</w:t>
      </w:r>
      <w:r w:rsidRPr="00C13BFA">
        <w:rPr>
          <w:rFonts w:ascii="Times New Roman" w:hAnsi="Times New Roman"/>
          <w:sz w:val="24"/>
          <w:szCs w:val="24"/>
        </w:rPr>
        <w:t>s</w:t>
      </w:r>
      <w:r w:rsidRPr="00C13BFA" w:rsidR="001A3F91">
        <w:rPr>
          <w:rFonts w:ascii="Times New Roman" w:hAnsi="Times New Roman"/>
          <w:sz w:val="24"/>
          <w:szCs w:val="24"/>
        </w:rPr>
        <w:t xml:space="preserve"> </w:t>
      </w:r>
      <w:r w:rsidRPr="00C13BFA">
        <w:rPr>
          <w:rFonts w:ascii="Times New Roman" w:hAnsi="Times New Roman"/>
          <w:sz w:val="24"/>
          <w:szCs w:val="24"/>
        </w:rPr>
        <w:t>hometown ten years ago.</w:t>
      </w:r>
    </w:p>
    <w:p w:rsidR="00A21E81" w:rsidRPr="00C13BFA" w:rsidP="00A21E81">
      <w:pPr>
        <w:rPr>
          <w:rFonts w:ascii="Times New Roman" w:hAnsi="Times New Roman"/>
          <w:sz w:val="24"/>
          <w:szCs w:val="24"/>
        </w:rPr>
      </w:pPr>
      <w:r w:rsidRPr="00C13BFA">
        <w:rPr>
          <w:rFonts w:ascii="Times New Roman" w:hAnsi="Times New Roman"/>
          <w:sz w:val="24"/>
          <w:szCs w:val="24"/>
        </w:rPr>
        <w:t>A. park</w:t>
      </w:r>
      <w:r w:rsidRPr="00C13BFA">
        <w:rPr>
          <w:rFonts w:ascii="Times New Roman" w:hAnsi="Times New Roman"/>
          <w:sz w:val="24"/>
          <w:szCs w:val="24"/>
        </w:rPr>
        <w:tab/>
      </w:r>
      <w:r w:rsidRPr="00C13BFA" w:rsidR="00392085">
        <w:rPr>
          <w:rFonts w:ascii="Times New Roman" w:hAnsi="Times New Roman"/>
          <w:sz w:val="24"/>
          <w:szCs w:val="24"/>
        </w:rPr>
        <w:tab/>
        <w:t>B. l</w:t>
      </w:r>
      <w:r w:rsidRPr="00C13BFA">
        <w:rPr>
          <w:rFonts w:ascii="Times New Roman" w:hAnsi="Times New Roman"/>
          <w:sz w:val="24"/>
          <w:szCs w:val="24"/>
        </w:rPr>
        <w:t>ake</w:t>
      </w:r>
    </w:p>
    <w:p w:rsidR="00A21E81" w:rsidRPr="00C13BFA" w:rsidP="00A21E81">
      <w:pPr>
        <w:rPr>
          <w:rFonts w:ascii="Times New Roman" w:hAnsi="Times New Roman"/>
          <w:sz w:val="24"/>
          <w:szCs w:val="24"/>
        </w:rPr>
      </w:pPr>
      <w:r w:rsidRPr="00C13BFA">
        <w:rPr>
          <w:rFonts w:ascii="Times New Roman" w:hAnsi="Times New Roman"/>
          <w:sz w:val="24"/>
          <w:szCs w:val="24"/>
        </w:rPr>
        <w:t>C. cinema</w:t>
      </w:r>
      <w:r w:rsidRPr="00C13BFA">
        <w:rPr>
          <w:rFonts w:ascii="Times New Roman" w:hAnsi="Times New Roman"/>
          <w:sz w:val="24"/>
          <w:szCs w:val="24"/>
        </w:rPr>
        <w:tab/>
        <w:t>D. airport</w:t>
      </w:r>
    </w:p>
    <w:p w:rsidR="00A21E81" w:rsidRPr="00C13BFA" w:rsidP="00392085">
      <w:pPr>
        <w:jc w:val="center"/>
        <w:rPr>
          <w:rFonts w:ascii="Times New Roman" w:hAnsi="Times New Roman"/>
          <w:b/>
          <w:sz w:val="30"/>
          <w:szCs w:val="30"/>
        </w:rPr>
      </w:pPr>
      <w:r w:rsidRPr="00C13BFA">
        <w:rPr>
          <w:rFonts w:ascii="Times New Roman" w:hAnsi="Times New Roman"/>
          <w:b/>
          <w:sz w:val="30"/>
          <w:szCs w:val="30"/>
        </w:rPr>
        <w:t>C</w:t>
      </w:r>
    </w:p>
    <w:p w:rsidR="00A21E81" w:rsidRPr="00C13BFA" w:rsidP="00A21E81">
      <w:pPr>
        <w:rPr>
          <w:rFonts w:ascii="Times New Roman" w:hAnsi="Times New Roman"/>
          <w:sz w:val="24"/>
          <w:szCs w:val="24"/>
        </w:rPr>
      </w:pPr>
      <w:r w:rsidRPr="00C13BFA">
        <w:rPr>
          <w:rFonts w:ascii="Times New Roman" w:hAnsi="Times New Roman"/>
          <w:sz w:val="24"/>
          <w:szCs w:val="24"/>
        </w:rPr>
        <w:t>My grandfather is my favourite person. He died two years ago.</w:t>
      </w:r>
    </w:p>
    <w:p w:rsidR="00A21E81" w:rsidRPr="00C13BFA" w:rsidP="00A21E81">
      <w:pPr>
        <w:rPr>
          <w:rFonts w:ascii="Times New Roman" w:hAnsi="Times New Roman"/>
          <w:sz w:val="24"/>
          <w:szCs w:val="24"/>
        </w:rPr>
      </w:pPr>
      <w:r w:rsidRPr="00C13BFA">
        <w:rPr>
          <w:rFonts w:ascii="Times New Roman" w:hAnsi="Times New Roman"/>
          <w:sz w:val="24"/>
          <w:szCs w:val="24"/>
        </w:rPr>
        <w:t>When I was a child, I lived in the countryside with my grandparents. I s</w:t>
      </w:r>
      <w:r w:rsidRPr="00C13BFA" w:rsidR="00285827">
        <w:rPr>
          <w:rFonts w:ascii="Times New Roman" w:hAnsi="Times New Roman"/>
          <w:sz w:val="24"/>
          <w:szCs w:val="24"/>
        </w:rPr>
        <w:t xml:space="preserve">till remember at that time, my grandmother took </w:t>
      </w:r>
      <w:r w:rsidRPr="00C13BFA">
        <w:rPr>
          <w:rFonts w:ascii="Times New Roman" w:hAnsi="Times New Roman"/>
          <w:sz w:val="24"/>
          <w:szCs w:val="24"/>
        </w:rPr>
        <w:t>me to the kindergarten every day. When she took me back, she would buy me cookies to make me happy. My grandfathe</w:t>
      </w:r>
      <w:r w:rsidRPr="00C13BFA" w:rsidR="00285827">
        <w:rPr>
          <w:rFonts w:ascii="Times New Roman" w:hAnsi="Times New Roman"/>
          <w:sz w:val="24"/>
          <w:szCs w:val="24"/>
        </w:rPr>
        <w:t>r had something wrong with his l</w:t>
      </w:r>
      <w:r w:rsidRPr="00C13BFA">
        <w:rPr>
          <w:rFonts w:ascii="Times New Roman" w:hAnsi="Times New Roman"/>
          <w:sz w:val="24"/>
          <w:szCs w:val="24"/>
        </w:rPr>
        <w:t xml:space="preserve">eg, so he didn’t go there with us. He would stay at home, cook for me and play with me. I liked them because of the smiles and the kindness on their faces. I will never forget those days. When I was a student, my grandpa helped me with my studies. At that time, I was not good at Maths. He often wrote down the questions on a notebook and asked me to solve out five of </w:t>
      </w:r>
      <w:r w:rsidRPr="00C13BFA">
        <w:rPr>
          <w:rFonts w:ascii="Times New Roman" w:hAnsi="Times New Roman"/>
          <w:sz w:val="24"/>
          <w:szCs w:val="24"/>
          <w:u w:val="single"/>
        </w:rPr>
        <w:t>them</w:t>
      </w:r>
      <w:r w:rsidRPr="00C13BFA">
        <w:rPr>
          <w:rFonts w:ascii="Times New Roman" w:hAnsi="Times New Roman"/>
          <w:sz w:val="24"/>
          <w:szCs w:val="24"/>
        </w:rPr>
        <w:t xml:space="preserve"> every day. </w:t>
      </w:r>
      <w:r w:rsidRPr="00C13BFA">
        <w:rPr>
          <w:rFonts w:ascii="Times New Roman" w:hAnsi="Times New Roman"/>
          <w:sz w:val="24"/>
          <w:szCs w:val="24"/>
          <w:u w:val="single"/>
        </w:rPr>
        <w:t>When I met some difficulties (</w:t>
      </w:r>
      <w:r w:rsidRPr="00C13BFA" w:rsidR="00285827">
        <w:rPr>
          <w:rFonts w:ascii="Times New Roman" w:hAnsi="Times New Roman"/>
          <w:sz w:val="24"/>
          <w:szCs w:val="24"/>
          <w:u w:val="single"/>
        </w:rPr>
        <w:t>困难</w:t>
      </w:r>
      <w:r w:rsidRPr="00C13BFA" w:rsidR="00285827">
        <w:rPr>
          <w:rFonts w:ascii="Times New Roman" w:hAnsi="Times New Roman"/>
          <w:sz w:val="24"/>
          <w:szCs w:val="24"/>
          <w:u w:val="single"/>
        </w:rPr>
        <w:t xml:space="preserve">) </w:t>
      </w:r>
      <w:r w:rsidRPr="00C13BFA">
        <w:rPr>
          <w:rFonts w:ascii="Times New Roman" w:hAnsi="Times New Roman"/>
          <w:sz w:val="24"/>
          <w:szCs w:val="24"/>
          <w:u w:val="single"/>
        </w:rPr>
        <w:t>in daily life</w:t>
      </w:r>
      <w:r w:rsidRPr="00C13BFA">
        <w:rPr>
          <w:rFonts w:ascii="Times New Roman" w:hAnsi="Times New Roman"/>
          <w:sz w:val="24"/>
          <w:szCs w:val="24"/>
          <w:u w:val="single"/>
        </w:rPr>
        <w:t>，</w:t>
      </w:r>
      <w:r w:rsidRPr="00C13BFA">
        <w:rPr>
          <w:rFonts w:ascii="Times New Roman" w:hAnsi="Times New Roman"/>
          <w:sz w:val="24"/>
          <w:szCs w:val="24"/>
          <w:u w:val="single"/>
        </w:rPr>
        <w:t>he would wait and sit by me patiently and encourage me. Then, at last we would solve them together.</w:t>
      </w:r>
    </w:p>
    <w:p w:rsidR="00A21E81" w:rsidRPr="00C13BFA" w:rsidP="00A21E81">
      <w:pPr>
        <w:rPr>
          <w:rFonts w:ascii="Times New Roman" w:hAnsi="Times New Roman"/>
          <w:sz w:val="24"/>
          <w:szCs w:val="24"/>
        </w:rPr>
      </w:pPr>
      <w:r w:rsidRPr="00C13BFA">
        <w:rPr>
          <w:rFonts w:ascii="Times New Roman" w:hAnsi="Times New Roman"/>
          <w:sz w:val="24"/>
          <w:szCs w:val="24"/>
        </w:rPr>
        <w:t>I love my grandpa. He will never come back, but his love will still be around me and live in my heart.</w:t>
      </w:r>
    </w:p>
    <w:p w:rsidR="00A21E81" w:rsidRPr="00C13BFA" w:rsidP="00A21E81">
      <w:pPr>
        <w:rPr>
          <w:rFonts w:ascii="Times New Roman" w:hAnsi="Times New Roman"/>
          <w:sz w:val="24"/>
          <w:szCs w:val="24"/>
        </w:rPr>
      </w:pPr>
      <w:r w:rsidRPr="00C13BFA">
        <w:rPr>
          <w:rFonts w:ascii="Times New Roman" w:hAnsi="Times New Roman"/>
          <w:sz w:val="24"/>
          <w:szCs w:val="24"/>
        </w:rPr>
        <w:t>()31. How long has the writer NOT seen (</w:t>
      </w:r>
      <w:r w:rsidRPr="00C13BFA" w:rsidR="00285827">
        <w:rPr>
          <w:rFonts w:ascii="Times New Roman" w:hAnsi="Times New Roman"/>
          <w:sz w:val="24"/>
          <w:szCs w:val="24"/>
        </w:rPr>
        <w:t>见过</w:t>
      </w:r>
      <w:r w:rsidRPr="00C13BFA" w:rsidR="00285827">
        <w:rPr>
          <w:rFonts w:ascii="Times New Roman" w:hAnsi="Times New Roman"/>
          <w:sz w:val="24"/>
          <w:szCs w:val="24"/>
        </w:rPr>
        <w:t>)</w:t>
      </w:r>
      <w:r w:rsidRPr="00C13BFA">
        <w:rPr>
          <w:rFonts w:ascii="Times New Roman" w:hAnsi="Times New Roman"/>
          <w:sz w:val="24"/>
          <w:szCs w:val="24"/>
        </w:rPr>
        <w:t xml:space="preserve"> his grandpa?</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For four years.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For three years.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For two years.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For one year.</w:t>
      </w:r>
    </w:p>
    <w:p w:rsidR="00A21E81" w:rsidRPr="00C13BFA" w:rsidP="00A21E81">
      <w:pPr>
        <w:rPr>
          <w:rFonts w:ascii="Times New Roman" w:hAnsi="Times New Roman"/>
          <w:sz w:val="24"/>
          <w:szCs w:val="24"/>
        </w:rPr>
      </w:pPr>
      <w:r w:rsidRPr="00C13BFA">
        <w:rPr>
          <w:rFonts w:ascii="Times New Roman" w:hAnsi="Times New Roman"/>
          <w:sz w:val="24"/>
          <w:szCs w:val="24"/>
        </w:rPr>
        <w:t>()32. Why did the writer’s grandpa NOT go to the kindergarten?</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Because there was something wrong with his leg.</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Because he wanted to cook for the writer.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Because he didn’t like to go to the kindergarten.</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Because the writer’s grandma asked him to be at home.</w:t>
      </w:r>
    </w:p>
    <w:p w:rsidR="00A21E81" w:rsidRPr="00C13BFA" w:rsidP="00A21E81">
      <w:pPr>
        <w:rPr>
          <w:rFonts w:ascii="Times New Roman" w:hAnsi="Times New Roman"/>
          <w:sz w:val="24"/>
          <w:szCs w:val="24"/>
        </w:rPr>
      </w:pPr>
      <w:r w:rsidRPr="00C13BFA">
        <w:rPr>
          <w:rFonts w:ascii="Times New Roman" w:hAnsi="Times New Roman"/>
          <w:sz w:val="24"/>
          <w:szCs w:val="24"/>
        </w:rPr>
        <w:t>()33. What does the underlined word “them” refer to?</w:t>
      </w:r>
    </w:p>
    <w:p w:rsidR="00A21E81" w:rsidRPr="00C13BFA" w:rsidP="00A21E81">
      <w:pPr>
        <w:rPr>
          <w:rFonts w:ascii="Times New Roman" w:hAnsi="Times New Roman"/>
          <w:sz w:val="24"/>
          <w:szCs w:val="24"/>
        </w:rPr>
      </w:pPr>
      <w:r w:rsidRPr="00C13BFA">
        <w:rPr>
          <w:rFonts w:ascii="Times New Roman" w:hAnsi="Times New Roman"/>
          <w:sz w:val="24"/>
          <w:szCs w:val="24"/>
        </w:rPr>
        <w:t>A. Notebooks.</w:t>
      </w:r>
      <w:r w:rsidRPr="00C13BFA">
        <w:rPr>
          <w:rFonts w:ascii="Times New Roman" w:hAnsi="Times New Roman"/>
          <w:sz w:val="24"/>
          <w:szCs w:val="24"/>
        </w:rPr>
        <w:tab/>
        <w:t>B. Cookies.</w:t>
      </w:r>
    </w:p>
    <w:p w:rsidR="00A21E81" w:rsidRPr="00C13BFA" w:rsidP="00A21E81">
      <w:pPr>
        <w:rPr>
          <w:rFonts w:ascii="Times New Roman" w:hAnsi="Times New Roman"/>
          <w:sz w:val="24"/>
          <w:szCs w:val="24"/>
        </w:rPr>
      </w:pPr>
      <w:r w:rsidRPr="00C13BFA">
        <w:rPr>
          <w:rFonts w:ascii="Times New Roman" w:hAnsi="Times New Roman"/>
          <w:sz w:val="24"/>
          <w:szCs w:val="24"/>
        </w:rPr>
        <w:t>C. Studies.</w:t>
      </w:r>
      <w:r w:rsidRPr="00C13BFA">
        <w:rPr>
          <w:rFonts w:ascii="Times New Roman" w:hAnsi="Times New Roman"/>
          <w:sz w:val="24"/>
          <w:szCs w:val="24"/>
        </w:rPr>
        <w:tab/>
      </w:r>
      <w:r w:rsidRPr="00C13BFA" w:rsidR="00285827">
        <w:rPr>
          <w:rFonts w:ascii="Times New Roman" w:hAnsi="Times New Roman"/>
          <w:sz w:val="24"/>
          <w:szCs w:val="24"/>
        </w:rPr>
        <w:tab/>
      </w:r>
      <w:r w:rsidRPr="00C13BFA">
        <w:rPr>
          <w:rFonts w:ascii="Times New Roman" w:hAnsi="Times New Roman"/>
          <w:sz w:val="24"/>
          <w:szCs w:val="24"/>
        </w:rPr>
        <w:t>D. Questions.</w:t>
      </w:r>
    </w:p>
    <w:p w:rsidR="00A21E81" w:rsidRPr="00C13BFA" w:rsidP="00A21E81">
      <w:pPr>
        <w:rPr>
          <w:rFonts w:ascii="Times New Roman" w:hAnsi="Times New Roman"/>
          <w:sz w:val="24"/>
          <w:szCs w:val="24"/>
        </w:rPr>
      </w:pPr>
      <w:r w:rsidRPr="00C13BFA">
        <w:rPr>
          <w:rFonts w:ascii="Times New Roman" w:hAnsi="Times New Roman"/>
          <w:sz w:val="24"/>
          <w:szCs w:val="24"/>
        </w:rPr>
        <w:t>()34. What do you think of the grandpa from the underlined sentences?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Kind and patient.</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Strict and noisy.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Clever and funny.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Interesting and friendly.</w:t>
      </w:r>
    </w:p>
    <w:p w:rsidR="00A21E81" w:rsidRPr="00C13BFA" w:rsidP="00A21E81">
      <w:pPr>
        <w:rPr>
          <w:rFonts w:ascii="Times New Roman" w:hAnsi="Times New Roman"/>
          <w:sz w:val="24"/>
          <w:szCs w:val="24"/>
        </w:rPr>
      </w:pPr>
      <w:r w:rsidRPr="00C13BFA">
        <w:rPr>
          <w:rFonts w:ascii="Times New Roman" w:hAnsi="Times New Roman"/>
          <w:sz w:val="24"/>
          <w:szCs w:val="24"/>
        </w:rPr>
        <w:t>()35. What can we know from the passage?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When the writer was a child, his family was poor.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sidR="00285827">
        <w:rPr>
          <w:rFonts w:ascii="Times New Roman" w:hAnsi="Times New Roman"/>
          <w:sz w:val="24"/>
          <w:szCs w:val="24"/>
        </w:rPr>
        <w:t>The writer’</w:t>
      </w:r>
      <w:r w:rsidRPr="00C13BFA">
        <w:rPr>
          <w:rFonts w:ascii="Times New Roman" w:hAnsi="Times New Roman"/>
          <w:sz w:val="24"/>
          <w:szCs w:val="24"/>
        </w:rPr>
        <w:t>s grandfather liked eating sweet food.</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The writer has no parents.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sidR="00285827">
        <w:rPr>
          <w:rFonts w:ascii="Times New Roman" w:hAnsi="Times New Roman"/>
          <w:sz w:val="24"/>
          <w:szCs w:val="24"/>
        </w:rPr>
        <w:t>The writer didn’</w:t>
      </w:r>
      <w:r w:rsidRPr="00C13BFA">
        <w:rPr>
          <w:rFonts w:ascii="Times New Roman" w:hAnsi="Times New Roman"/>
          <w:sz w:val="24"/>
          <w:szCs w:val="24"/>
        </w:rPr>
        <w:t>t do well in Maths when he was a child.</w:t>
      </w:r>
    </w:p>
    <w:p w:rsidR="00285827" w:rsidRPr="00C13BFA" w:rsidP="00285827">
      <w:pPr>
        <w:jc w:val="center"/>
        <w:rPr>
          <w:rFonts w:ascii="Times New Roman" w:hAnsi="Times New Roman"/>
          <w:b/>
          <w:sz w:val="30"/>
          <w:szCs w:val="30"/>
        </w:rPr>
      </w:pPr>
      <w:r w:rsidRPr="00C13BFA">
        <w:rPr>
          <w:rFonts w:ascii="Times New Roman" w:hAnsi="Times New Roman"/>
          <w:b/>
          <w:sz w:val="30"/>
          <w:szCs w:val="30"/>
        </w:rPr>
        <w:t>D</w:t>
      </w:r>
    </w:p>
    <w:p w:rsidR="00A21E81" w:rsidRPr="00C13BFA" w:rsidP="00A21E81">
      <w:pPr>
        <w:rPr>
          <w:rFonts w:ascii="Times New Roman" w:hAnsi="Times New Roman"/>
          <w:sz w:val="24"/>
          <w:szCs w:val="24"/>
        </w:rPr>
      </w:pPr>
      <w:r w:rsidRPr="00C13BFA">
        <w:rPr>
          <w:rFonts w:ascii="Times New Roman" w:hAnsi="Times New Roman"/>
          <w:sz w:val="24"/>
          <w:szCs w:val="24"/>
        </w:rPr>
        <w:t>Everyone gets angry. Many things may make you angry. For example, your teacher gives you too much homework, or your brother takes your CD away without asking. Maybe you get angry with yourself when you can’t pass an important test. When things like these happen, you need to know what to do with your anger. Here are some things you can do when you feel angry:</w:t>
      </w:r>
    </w:p>
    <w:p w:rsidR="00A21E81" w:rsidRPr="00C13BFA" w:rsidP="00A21E81">
      <w:pPr>
        <w:rPr>
          <w:rFonts w:ascii="Times New Roman" w:hAnsi="Times New Roman"/>
          <w:sz w:val="24"/>
          <w:szCs w:val="24"/>
        </w:rPr>
      </w:pPr>
      <w:r w:rsidRPr="00C13BFA">
        <w:rPr>
          <w:rFonts w:ascii="Segoe UI Symbol" w:hAnsi="Segoe UI Symbol" w:cs="Segoe UI Symbol"/>
          <w:sz w:val="24"/>
          <w:szCs w:val="24"/>
        </w:rPr>
        <w:t>☆</w:t>
      </w:r>
      <w:r w:rsidRPr="00C13BFA">
        <w:rPr>
          <w:rFonts w:ascii="Times New Roman" w:hAnsi="Times New Roman"/>
          <w:sz w:val="24"/>
          <w:szCs w:val="24"/>
        </w:rPr>
        <w:t>Talk to a friend you can trust (</w:t>
      </w:r>
      <w:r w:rsidRPr="00C13BFA">
        <w:rPr>
          <w:rFonts w:ascii="Times New Roman" w:hAnsi="Times New Roman"/>
          <w:sz w:val="24"/>
          <w:szCs w:val="24"/>
        </w:rPr>
        <w:t>信任</w:t>
      </w:r>
      <w:r w:rsidRPr="00C13BFA" w:rsidR="00285827">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Segoe UI Symbol" w:hAnsi="Segoe UI Symbol" w:cs="Segoe UI Symbol"/>
          <w:sz w:val="24"/>
          <w:szCs w:val="24"/>
        </w:rPr>
        <w:t>☆</w:t>
      </w:r>
      <w:r w:rsidRPr="00C13BFA">
        <w:rPr>
          <w:rFonts w:ascii="Times New Roman" w:hAnsi="Times New Roman"/>
          <w:sz w:val="24"/>
          <w:szCs w:val="24"/>
        </w:rPr>
        <w:t>Take some exercise.</w:t>
      </w:r>
    </w:p>
    <w:p w:rsidR="00A21E81" w:rsidRPr="00C13BFA" w:rsidP="00A21E81">
      <w:pPr>
        <w:rPr>
          <w:rFonts w:ascii="Times New Roman" w:hAnsi="Times New Roman"/>
          <w:sz w:val="24"/>
          <w:szCs w:val="24"/>
        </w:rPr>
      </w:pPr>
      <w:r w:rsidRPr="00C13BFA">
        <w:rPr>
          <w:rFonts w:ascii="Segoe UI Symbol" w:hAnsi="Segoe UI Symbol" w:cs="Segoe UI Symbol"/>
          <w:sz w:val="24"/>
          <w:szCs w:val="24"/>
        </w:rPr>
        <w:t>☆</w:t>
      </w:r>
      <w:r w:rsidRPr="00C13BFA">
        <w:rPr>
          <w:rFonts w:ascii="Times New Roman" w:hAnsi="Times New Roman"/>
          <w:sz w:val="24"/>
          <w:szCs w:val="24"/>
        </w:rPr>
        <w:t>Draw a picture o</w:t>
      </w:r>
      <w:r w:rsidRPr="00C13BFA">
        <w:rPr>
          <w:rFonts w:ascii="Times New Roman" w:hAnsi="Times New Roman"/>
          <w:sz w:val="24"/>
          <w:szCs w:val="24"/>
        </w:rPr>
        <w:t>f your anger.</w:t>
      </w:r>
    </w:p>
    <w:p w:rsidR="00A21E81" w:rsidRPr="00C13BFA" w:rsidP="00A21E81">
      <w:pPr>
        <w:rPr>
          <w:rFonts w:ascii="Times New Roman" w:hAnsi="Times New Roman"/>
          <w:sz w:val="24"/>
          <w:szCs w:val="24"/>
        </w:rPr>
      </w:pPr>
      <w:r w:rsidRPr="00C13BFA">
        <w:rPr>
          <w:rFonts w:ascii="Segoe UI Symbol" w:hAnsi="Segoe UI Symbol" w:cs="Segoe UI Symbol"/>
          <w:sz w:val="24"/>
          <w:szCs w:val="24"/>
        </w:rPr>
        <w:t>☆</w:t>
      </w:r>
      <w:r w:rsidRPr="00C13BFA">
        <w:rPr>
          <w:rFonts w:ascii="Times New Roman" w:hAnsi="Times New Roman"/>
          <w:sz w:val="24"/>
          <w:szCs w:val="24"/>
        </w:rPr>
        <w:t>Play a video game.</w:t>
      </w:r>
    </w:p>
    <w:p w:rsidR="00A21E81" w:rsidRPr="00C13BFA" w:rsidP="00A21E81">
      <w:pPr>
        <w:rPr>
          <w:rFonts w:ascii="Times New Roman" w:hAnsi="Times New Roman"/>
          <w:sz w:val="24"/>
          <w:szCs w:val="24"/>
        </w:rPr>
      </w:pPr>
      <w:r w:rsidRPr="00C13BFA">
        <w:rPr>
          <w:rFonts w:ascii="Segoe UI Symbol" w:hAnsi="Segoe UI Symbol" w:cs="Segoe UI Symbol"/>
          <w:sz w:val="24"/>
          <w:szCs w:val="24"/>
        </w:rPr>
        <w:t>☆</w:t>
      </w:r>
      <w:r w:rsidRPr="00C13BFA">
        <w:rPr>
          <w:rFonts w:ascii="Times New Roman" w:hAnsi="Times New Roman"/>
          <w:sz w:val="24"/>
          <w:szCs w:val="24"/>
        </w:rPr>
        <w:t>Run around the outside of the house five times as fast as possible.</w:t>
      </w:r>
    </w:p>
    <w:p w:rsidR="00A21E81" w:rsidRPr="00C13BFA" w:rsidP="00A21E81">
      <w:pPr>
        <w:rPr>
          <w:rFonts w:ascii="Times New Roman" w:hAnsi="Times New Roman"/>
          <w:sz w:val="24"/>
          <w:szCs w:val="24"/>
        </w:rPr>
      </w:pPr>
      <w:r w:rsidRPr="00C13BFA">
        <w:rPr>
          <w:rFonts w:ascii="Segoe UI Symbol" w:hAnsi="Segoe UI Symbol" w:cs="Segoe UI Symbol"/>
          <w:sz w:val="24"/>
          <w:szCs w:val="24"/>
        </w:rPr>
        <w:t>☆</w:t>
      </w:r>
      <w:r w:rsidRPr="00C13BFA">
        <w:rPr>
          <w:rFonts w:ascii="Times New Roman" w:hAnsi="Times New Roman"/>
          <w:sz w:val="24"/>
          <w:szCs w:val="24"/>
        </w:rPr>
        <w:t xml:space="preserve">Take a bike ride, go skating, or play basketball </w:t>
      </w:r>
      <w:r w:rsidRPr="00C13BFA" w:rsidR="00285827">
        <w:rPr>
          <w:rFonts w:ascii="Times New Roman" w:hAnsi="Times New Roman"/>
          <w:sz w:val="24"/>
          <w:szCs w:val="24"/>
        </w:rPr>
        <w:t>—</w:t>
      </w:r>
      <w:r w:rsidRPr="00C13BFA">
        <w:rPr>
          <w:rFonts w:ascii="Times New Roman" w:hAnsi="Times New Roman"/>
          <w:sz w:val="24"/>
          <w:szCs w:val="24"/>
        </w:rPr>
        <w:t xml:space="preserve"> do something active (</w:t>
      </w:r>
      <w:r w:rsidRPr="00C13BFA" w:rsidR="00285827">
        <w:rPr>
          <w:rFonts w:ascii="Times New Roman" w:hAnsi="Times New Roman"/>
          <w:sz w:val="24"/>
          <w:szCs w:val="24"/>
        </w:rPr>
        <w:t>积极的</w:t>
      </w:r>
      <w:r w:rsidRPr="00C13BFA" w:rsidR="00285827">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Never getting angry is impossible (</w:t>
      </w:r>
      <w:r w:rsidRPr="00C13BFA">
        <w:rPr>
          <w:rFonts w:ascii="Times New Roman" w:hAnsi="Times New Roman"/>
          <w:sz w:val="24"/>
          <w:szCs w:val="24"/>
        </w:rPr>
        <w:t>不可能的</w:t>
      </w:r>
      <w:r w:rsidRPr="00C13BFA">
        <w:rPr>
          <w:rFonts w:ascii="Times New Roman" w:hAnsi="Times New Roman"/>
          <w:sz w:val="24"/>
          <w:szCs w:val="24"/>
        </w:rPr>
        <w:t>). Not all things can happen in the way you wan</w:t>
      </w:r>
      <w:r w:rsidRPr="00C13BFA" w:rsidR="00285827">
        <w:rPr>
          <w:rFonts w:ascii="Times New Roman" w:hAnsi="Times New Roman"/>
          <w:sz w:val="24"/>
          <w:szCs w:val="24"/>
        </w:rPr>
        <w:t>t. But when you are angry, you c</w:t>
      </w:r>
      <w:r w:rsidRPr="00C13BFA">
        <w:rPr>
          <w:rFonts w:ascii="Times New Roman" w:hAnsi="Times New Roman"/>
          <w:sz w:val="24"/>
          <w:szCs w:val="24"/>
        </w:rPr>
        <w:t>an do something and it can m</w:t>
      </w:r>
      <w:r w:rsidRPr="00C13BFA" w:rsidR="00285827">
        <w:rPr>
          <w:rFonts w:ascii="Times New Roman" w:hAnsi="Times New Roman"/>
          <w:sz w:val="24"/>
          <w:szCs w:val="24"/>
        </w:rPr>
        <w:t>ake things better or worse. Don’</w:t>
      </w:r>
      <w:r w:rsidRPr="00C13BFA">
        <w:rPr>
          <w:rFonts w:ascii="Times New Roman" w:hAnsi="Times New Roman"/>
          <w:sz w:val="24"/>
          <w:szCs w:val="24"/>
        </w:rPr>
        <w:t>t lose yoursel</w:t>
      </w:r>
      <w:r w:rsidRPr="00C13BFA" w:rsidR="00285827">
        <w:rPr>
          <w:rFonts w:ascii="Times New Roman" w:hAnsi="Times New Roman"/>
          <w:sz w:val="24"/>
          <w:szCs w:val="24"/>
        </w:rPr>
        <w:t xml:space="preserve">f in anger. </w:t>
      </w:r>
      <w:r w:rsidRPr="00C13BFA" w:rsidR="00285827">
        <w:rPr>
          <w:rFonts w:ascii="Times New Roman" w:hAnsi="Times New Roman"/>
          <w:sz w:val="24"/>
          <w:szCs w:val="24"/>
          <w:u w:val="single"/>
        </w:rPr>
        <w:t>Be in control of it</w:t>
      </w:r>
      <w:r w:rsidRPr="00C13BFA">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()36. How many examples does the first paragraph give us?</w:t>
      </w:r>
    </w:p>
    <w:p w:rsidR="00A21E81" w:rsidRPr="00C13BFA" w:rsidP="00A21E81">
      <w:pPr>
        <w:rPr>
          <w:rFonts w:ascii="Times New Roman" w:hAnsi="Times New Roman"/>
          <w:sz w:val="24"/>
          <w:szCs w:val="24"/>
        </w:rPr>
      </w:pPr>
      <w:r w:rsidRPr="00C13BFA">
        <w:rPr>
          <w:rFonts w:ascii="Times New Roman" w:hAnsi="Times New Roman"/>
          <w:sz w:val="24"/>
          <w:szCs w:val="24"/>
        </w:rPr>
        <w:t>A. Two.</w:t>
      </w:r>
      <w:r w:rsidRPr="00C13BFA">
        <w:rPr>
          <w:rFonts w:ascii="Times New Roman" w:hAnsi="Times New Roman"/>
          <w:sz w:val="24"/>
          <w:szCs w:val="24"/>
        </w:rPr>
        <w:tab/>
        <w:t>B. Three.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Four.</w:t>
      </w:r>
      <w:r w:rsidRPr="00C13BFA">
        <w:rPr>
          <w:rFonts w:ascii="Times New Roman" w:hAnsi="Times New Roman"/>
          <w:sz w:val="24"/>
          <w:szCs w:val="24"/>
        </w:rPr>
        <w:tab/>
        <w:t>D. Five.</w:t>
      </w:r>
    </w:p>
    <w:p w:rsidR="00A21E81" w:rsidRPr="00C13BFA" w:rsidP="00A21E81">
      <w:pPr>
        <w:rPr>
          <w:rFonts w:ascii="Times New Roman" w:hAnsi="Times New Roman"/>
          <w:sz w:val="24"/>
          <w:szCs w:val="24"/>
        </w:rPr>
      </w:pPr>
      <w:r w:rsidRPr="00C13BFA">
        <w:rPr>
          <w:rFonts w:ascii="Times New Roman" w:hAnsi="Times New Roman"/>
          <w:sz w:val="24"/>
          <w:szCs w:val="24"/>
        </w:rPr>
        <w:t>()37. What should you do when you feel angry?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Do some sports.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Talk to everyone.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Play computer games all night.</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Drive a car as fast as possible.</w:t>
      </w:r>
    </w:p>
    <w:p w:rsidR="00A21E81" w:rsidRPr="00C13BFA" w:rsidP="00A21E81">
      <w:pPr>
        <w:rPr>
          <w:rFonts w:ascii="Times New Roman" w:hAnsi="Times New Roman"/>
          <w:sz w:val="24"/>
          <w:szCs w:val="24"/>
        </w:rPr>
      </w:pPr>
      <w:r w:rsidRPr="00C13BFA">
        <w:rPr>
          <w:rFonts w:ascii="Times New Roman" w:hAnsi="Times New Roman"/>
          <w:sz w:val="24"/>
          <w:szCs w:val="24"/>
        </w:rPr>
        <w:t>()38. According to the passage, which of the following is TRUE?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Most students get angry because of their teachers.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Doing something active can help you stop feeling very angry.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People around us always make us angry.</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Just staying at home by yourself can make you stop feeling angry.</w:t>
      </w:r>
    </w:p>
    <w:p w:rsidR="00A21E81" w:rsidRPr="00C13BFA" w:rsidP="00A21E81">
      <w:pPr>
        <w:rPr>
          <w:rFonts w:ascii="Times New Roman" w:hAnsi="Times New Roman"/>
          <w:sz w:val="24"/>
          <w:szCs w:val="24"/>
        </w:rPr>
      </w:pPr>
      <w:r w:rsidRPr="00C13BFA">
        <w:rPr>
          <w:rFonts w:ascii="Times New Roman" w:hAnsi="Times New Roman"/>
          <w:sz w:val="24"/>
          <w:szCs w:val="24"/>
        </w:rPr>
        <w:t>()39. What does the underlined sentence mean?</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A. </w:t>
      </w:r>
      <w:r w:rsidRPr="00C13BFA">
        <w:rPr>
          <w:rFonts w:ascii="Times New Roman" w:hAnsi="Times New Roman"/>
          <w:sz w:val="24"/>
          <w:szCs w:val="24"/>
        </w:rPr>
        <w:t>We can do nothing with our anger.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We should know what to do with our anger.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It is not easy for us to control anger.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We should forget angry things.</w:t>
      </w:r>
    </w:p>
    <w:p w:rsidR="00A21E81" w:rsidRPr="00C13BFA" w:rsidP="00A21E81">
      <w:pPr>
        <w:rPr>
          <w:rFonts w:ascii="Times New Roman" w:hAnsi="Times New Roman"/>
          <w:sz w:val="24"/>
          <w:szCs w:val="24"/>
        </w:rPr>
      </w:pPr>
      <w:r w:rsidRPr="00C13BFA">
        <w:rPr>
          <w:rFonts w:ascii="Times New Roman" w:hAnsi="Times New Roman"/>
          <w:sz w:val="24"/>
          <w:szCs w:val="24"/>
        </w:rPr>
        <w:t>()40. What’</w:t>
      </w:r>
      <w:r w:rsidRPr="00C13BFA">
        <w:rPr>
          <w:rFonts w:ascii="Times New Roman" w:hAnsi="Times New Roman"/>
          <w:sz w:val="24"/>
          <w:szCs w:val="24"/>
        </w:rPr>
        <w:t>s the best title for the passage?</w:t>
      </w:r>
    </w:p>
    <w:p w:rsidR="00A21E81" w:rsidRPr="00C13BFA" w:rsidP="00A21E81">
      <w:pPr>
        <w:rPr>
          <w:rFonts w:ascii="Times New Roman" w:hAnsi="Times New Roman"/>
          <w:sz w:val="24"/>
          <w:szCs w:val="24"/>
        </w:rPr>
      </w:pPr>
      <w:r w:rsidRPr="00C13BFA">
        <w:rPr>
          <w:rFonts w:ascii="Times New Roman" w:hAnsi="Times New Roman"/>
          <w:sz w:val="24"/>
          <w:szCs w:val="24"/>
        </w:rPr>
        <w:t>A. How to stop anger.</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B. </w:t>
      </w:r>
      <w:r w:rsidRPr="00C13BFA">
        <w:rPr>
          <w:rFonts w:ascii="Times New Roman" w:hAnsi="Times New Roman"/>
          <w:sz w:val="24"/>
          <w:szCs w:val="24"/>
        </w:rPr>
        <w:t>Ways to get along with your teachers.</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C. </w:t>
      </w:r>
      <w:r w:rsidRPr="00C13BFA">
        <w:rPr>
          <w:rFonts w:ascii="Times New Roman" w:hAnsi="Times New Roman"/>
          <w:sz w:val="24"/>
          <w:szCs w:val="24"/>
        </w:rPr>
        <w:t>How to be happy in life.</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D. </w:t>
      </w:r>
      <w:r w:rsidRPr="00C13BFA">
        <w:rPr>
          <w:rFonts w:ascii="Times New Roman" w:hAnsi="Times New Roman"/>
          <w:sz w:val="24"/>
          <w:szCs w:val="24"/>
        </w:rPr>
        <w:t>Why we get angry.</w:t>
      </w:r>
    </w:p>
    <w:p w:rsidR="00A21E81" w:rsidRPr="00C13BFA" w:rsidP="00285827">
      <w:pPr>
        <w:jc w:val="center"/>
        <w:rPr>
          <w:rFonts w:ascii="Times New Roman" w:hAnsi="Times New Roman"/>
          <w:b/>
          <w:sz w:val="30"/>
          <w:szCs w:val="30"/>
        </w:rPr>
      </w:pPr>
      <w:r w:rsidRPr="00C13BFA">
        <w:rPr>
          <w:rFonts w:ascii="Times New Roman" w:hAnsi="Times New Roman"/>
          <w:b/>
          <w:sz w:val="30"/>
          <w:szCs w:val="30"/>
        </w:rPr>
        <w:t>第二卷</w:t>
      </w:r>
      <w:r w:rsidRPr="00C13BFA" w:rsidR="00285827">
        <w:rPr>
          <w:rFonts w:ascii="Times New Roman" w:hAnsi="Times New Roman"/>
          <w:b/>
          <w:sz w:val="30"/>
          <w:szCs w:val="30"/>
        </w:rPr>
        <w:t xml:space="preserve"> </w:t>
      </w:r>
      <w:r w:rsidRPr="00C13BFA">
        <w:rPr>
          <w:rFonts w:ascii="Times New Roman" w:hAnsi="Times New Roman"/>
          <w:b/>
          <w:sz w:val="30"/>
          <w:szCs w:val="30"/>
        </w:rPr>
        <w:t>非选择题</w:t>
      </w:r>
      <w:r w:rsidRPr="00C13BFA">
        <w:rPr>
          <w:rFonts w:ascii="Times New Roman" w:hAnsi="Times New Roman"/>
          <w:b/>
          <w:sz w:val="30"/>
          <w:szCs w:val="30"/>
        </w:rPr>
        <w:t>(30</w:t>
      </w:r>
      <w:r w:rsidRPr="00C13BFA" w:rsidR="00285827">
        <w:rPr>
          <w:rFonts w:ascii="Times New Roman" w:hAnsi="Times New Roman"/>
          <w:b/>
          <w:sz w:val="30"/>
          <w:szCs w:val="30"/>
        </w:rPr>
        <w:t>分</w:t>
      </w:r>
      <w:r w:rsidRPr="00C13BFA" w:rsidR="00285827">
        <w:rPr>
          <w:rFonts w:ascii="Times New Roman" w:hAnsi="Times New Roman"/>
          <w:b/>
          <w:sz w:val="30"/>
          <w:szCs w:val="30"/>
        </w:rPr>
        <w:t>)</w:t>
      </w:r>
    </w:p>
    <w:p w:rsidR="00A21E81" w:rsidRPr="00C13BFA" w:rsidP="00A21E81">
      <w:pPr>
        <w:rPr>
          <w:rFonts w:ascii="Times New Roman" w:hAnsi="Times New Roman"/>
          <w:sz w:val="24"/>
          <w:szCs w:val="24"/>
        </w:rPr>
      </w:pPr>
      <w:r w:rsidRPr="00C13BFA">
        <w:rPr>
          <w:rFonts w:ascii="Times New Roman" w:hAnsi="Times New Roman"/>
          <w:b/>
          <w:sz w:val="24"/>
          <w:szCs w:val="24"/>
        </w:rPr>
        <w:t>IV</w:t>
      </w:r>
      <w:r w:rsidRPr="00C13BFA" w:rsidR="00285827">
        <w:rPr>
          <w:rFonts w:ascii="Times New Roman" w:hAnsi="Times New Roman"/>
          <w:b/>
          <w:sz w:val="24"/>
          <w:szCs w:val="24"/>
        </w:rPr>
        <w:t>.</w:t>
      </w:r>
      <w:r w:rsidRPr="00C13BFA" w:rsidR="00285827">
        <w:rPr>
          <w:rFonts w:ascii="Times New Roman" w:hAnsi="Times New Roman"/>
          <w:b/>
          <w:sz w:val="24"/>
          <w:szCs w:val="24"/>
        </w:rPr>
        <w:t>连词成句。</w:t>
      </w:r>
      <w:r w:rsidRPr="00C13BFA" w:rsidR="00285827">
        <w:rPr>
          <w:rFonts w:ascii="Times New Roman" w:hAnsi="Times New Roman"/>
          <w:sz w:val="24"/>
          <w:szCs w:val="24"/>
        </w:rPr>
        <w:t>(</w:t>
      </w:r>
      <w:r w:rsidRPr="00C13BFA">
        <w:rPr>
          <w:rFonts w:ascii="Times New Roman" w:hAnsi="Times New Roman"/>
          <w:sz w:val="24"/>
          <w:szCs w:val="24"/>
        </w:rPr>
        <w:t>共</w:t>
      </w:r>
      <w:r w:rsidRPr="00C13BFA">
        <w:rPr>
          <w:rFonts w:ascii="Times New Roman" w:hAnsi="Times New Roman"/>
          <w:sz w:val="24"/>
          <w:szCs w:val="24"/>
        </w:rPr>
        <w:t>5</w:t>
      </w:r>
      <w:r w:rsidRPr="00C13BFA">
        <w:rPr>
          <w:rFonts w:ascii="Times New Roman" w:hAnsi="Times New Roman"/>
          <w:sz w:val="24"/>
          <w:szCs w:val="24"/>
        </w:rPr>
        <w:t>小题，每小题</w:t>
      </w:r>
      <w:r w:rsidRPr="00C13BFA">
        <w:rPr>
          <w:rFonts w:ascii="Times New Roman" w:hAnsi="Times New Roman"/>
          <w:sz w:val="24"/>
          <w:szCs w:val="24"/>
        </w:rPr>
        <w:t>1</w:t>
      </w:r>
      <w:r w:rsidRPr="00C13BFA" w:rsidR="00285827">
        <w:rPr>
          <w:rFonts w:ascii="Times New Roman" w:hAnsi="Times New Roman"/>
          <w:sz w:val="24"/>
          <w:szCs w:val="24"/>
        </w:rPr>
        <w:t>分</w:t>
      </w:r>
      <w:r w:rsidRPr="00C13BFA" w:rsidR="00285827">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41. </w:t>
      </w:r>
      <w:r w:rsidRPr="00C13BFA">
        <w:rPr>
          <w:rFonts w:ascii="Times New Roman" w:hAnsi="Times New Roman"/>
          <w:sz w:val="24"/>
          <w:szCs w:val="24"/>
        </w:rPr>
        <w:t>usually does go mother how to your work</w:t>
      </w:r>
      <w:r w:rsidRPr="00C13BFA" w:rsidR="001A3F91">
        <w:rPr>
          <w:rFonts w:ascii="Times New Roman" w:hAnsi="Times New Roman"/>
          <w:sz w:val="24"/>
          <w:szCs w:val="24"/>
        </w:rPr>
        <w:t xml:space="preserve"> </w:t>
      </w:r>
      <w:r w:rsidRPr="00C13BFA">
        <w:rPr>
          <w:rFonts w:ascii="Times New Roman" w:hAnsi="Times New Roman"/>
          <w:sz w:val="24"/>
          <w:szCs w:val="24"/>
        </w:rPr>
        <w:t>(?)</w:t>
      </w:r>
    </w:p>
    <w:p w:rsidR="001A3F91" w:rsidRPr="00C13BFA" w:rsidP="00A21E81">
      <w:pPr>
        <w:rPr>
          <w:rFonts w:ascii="Times New Roman" w:hAnsi="Times New Roman"/>
          <w:sz w:val="24"/>
          <w:szCs w:val="24"/>
        </w:rPr>
      </w:pPr>
      <w:r w:rsidRPr="00C13BFA">
        <w:rPr>
          <w:rFonts w:ascii="Times New Roman" w:hAnsi="Times New Roman"/>
          <w:sz w:val="24"/>
          <w:szCs w:val="24"/>
        </w:rPr>
        <w:t>_____________________________________________________________________</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42. </w:t>
      </w:r>
      <w:r w:rsidRPr="00C13BFA">
        <w:rPr>
          <w:rFonts w:ascii="Times New Roman" w:hAnsi="Times New Roman"/>
          <w:sz w:val="24"/>
          <w:szCs w:val="24"/>
        </w:rPr>
        <w:t>playing in free the likes Judy her time guitar (.)</w:t>
      </w:r>
    </w:p>
    <w:p w:rsidR="001A3F91" w:rsidRPr="00C13BFA" w:rsidP="00A21E81">
      <w:pPr>
        <w:rPr>
          <w:rFonts w:ascii="Times New Roman" w:hAnsi="Times New Roman"/>
          <w:sz w:val="24"/>
          <w:szCs w:val="24"/>
        </w:rPr>
      </w:pPr>
      <w:r w:rsidRPr="00C13BFA">
        <w:rPr>
          <w:rFonts w:ascii="Times New Roman" w:hAnsi="Times New Roman"/>
          <w:sz w:val="24"/>
          <w:szCs w:val="24"/>
        </w:rPr>
        <w:t>_____________________________________________________________________</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43. </w:t>
      </w:r>
      <w:r w:rsidRPr="00C13BFA">
        <w:rPr>
          <w:rFonts w:ascii="Times New Roman" w:hAnsi="Times New Roman"/>
          <w:sz w:val="24"/>
          <w:szCs w:val="24"/>
        </w:rPr>
        <w:t xml:space="preserve">girl classmate </w:t>
      </w:r>
      <w:r w:rsidRPr="00C13BFA" w:rsidR="00912AE6">
        <w:rPr>
          <w:rFonts w:ascii="Times New Roman" w:hAnsi="Times New Roman"/>
          <w:sz w:val="24"/>
          <w:szCs w:val="24"/>
        </w:rPr>
        <w:t>the beside tree is my the new (.</w:t>
      </w:r>
      <w:r w:rsidRPr="00C13BFA">
        <w:rPr>
          <w:rFonts w:ascii="Times New Roman" w:hAnsi="Times New Roman"/>
          <w:sz w:val="24"/>
          <w:szCs w:val="24"/>
        </w:rPr>
        <w:t>)</w:t>
      </w:r>
    </w:p>
    <w:p w:rsidR="001A3F91" w:rsidRPr="00C13BFA" w:rsidP="00A21E81">
      <w:pPr>
        <w:rPr>
          <w:rFonts w:ascii="Times New Roman" w:hAnsi="Times New Roman"/>
          <w:sz w:val="24"/>
          <w:szCs w:val="24"/>
        </w:rPr>
      </w:pPr>
      <w:r w:rsidRPr="00C13BFA">
        <w:rPr>
          <w:rFonts w:ascii="Times New Roman" w:hAnsi="Times New Roman"/>
          <w:sz w:val="24"/>
          <w:szCs w:val="24"/>
        </w:rPr>
        <w:t>_____________________________________________________________________</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44. </w:t>
      </w:r>
      <w:r w:rsidRPr="00C13BFA">
        <w:rPr>
          <w:rFonts w:ascii="Times New Roman" w:hAnsi="Times New Roman"/>
          <w:sz w:val="24"/>
          <w:szCs w:val="24"/>
        </w:rPr>
        <w:t>it be the exciting will visit Moon to (.)</w:t>
      </w:r>
    </w:p>
    <w:p w:rsidR="001A3F91" w:rsidRPr="00C13BFA" w:rsidP="00A21E81">
      <w:pPr>
        <w:rPr>
          <w:rFonts w:ascii="Times New Roman" w:hAnsi="Times New Roman"/>
          <w:sz w:val="24"/>
          <w:szCs w:val="24"/>
        </w:rPr>
      </w:pPr>
      <w:r w:rsidRPr="00C13BFA">
        <w:rPr>
          <w:rFonts w:ascii="Times New Roman" w:hAnsi="Times New Roman"/>
          <w:sz w:val="24"/>
          <w:szCs w:val="24"/>
        </w:rPr>
        <w:t>_____________________________________________________________________</w:t>
      </w:r>
    </w:p>
    <w:p w:rsidR="00A21E81" w:rsidRPr="00C13BFA" w:rsidP="00A21E81">
      <w:pPr>
        <w:rPr>
          <w:rFonts w:ascii="Times New Roman" w:hAnsi="Times New Roman"/>
          <w:sz w:val="24"/>
          <w:szCs w:val="24"/>
        </w:rPr>
      </w:pPr>
      <w:r w:rsidRPr="00C13BFA">
        <w:rPr>
          <w:rFonts w:ascii="Times New Roman" w:hAnsi="Times New Roman"/>
          <w:sz w:val="24"/>
          <w:szCs w:val="24"/>
        </w:rPr>
        <w:t xml:space="preserve">45. </w:t>
      </w:r>
      <w:r w:rsidRPr="00C13BFA">
        <w:rPr>
          <w:rFonts w:ascii="Times New Roman" w:hAnsi="Times New Roman"/>
          <w:sz w:val="24"/>
          <w:szCs w:val="24"/>
        </w:rPr>
        <w:t>like Peter as football likes playing and I it well (.)</w:t>
      </w:r>
    </w:p>
    <w:p w:rsidR="001A3F91" w:rsidRPr="00C13BFA" w:rsidP="00A21E81">
      <w:pPr>
        <w:rPr>
          <w:rFonts w:ascii="Times New Roman" w:hAnsi="Times New Roman"/>
          <w:sz w:val="24"/>
          <w:szCs w:val="24"/>
        </w:rPr>
      </w:pPr>
      <w:r w:rsidRPr="00C13BFA">
        <w:rPr>
          <w:rFonts w:ascii="Times New Roman" w:hAnsi="Times New Roman"/>
          <w:sz w:val="24"/>
          <w:szCs w:val="24"/>
        </w:rPr>
        <w:t>_____________________________________________________________________</w:t>
      </w:r>
    </w:p>
    <w:p w:rsidR="00A21E81" w:rsidRPr="00C13BFA" w:rsidP="00A21E81">
      <w:pPr>
        <w:rPr>
          <w:rFonts w:ascii="Times New Roman" w:hAnsi="Times New Roman"/>
          <w:sz w:val="24"/>
          <w:szCs w:val="24"/>
        </w:rPr>
      </w:pPr>
      <w:r w:rsidRPr="00C13BFA">
        <w:rPr>
          <w:rFonts w:ascii="Times New Roman" w:hAnsi="Times New Roman"/>
          <w:b/>
          <w:sz w:val="24"/>
          <w:szCs w:val="24"/>
        </w:rPr>
        <w:t>V.</w:t>
      </w:r>
      <w:r w:rsidRPr="00C13BFA">
        <w:rPr>
          <w:rFonts w:ascii="Times New Roman" w:hAnsi="Times New Roman"/>
          <w:b/>
          <w:sz w:val="24"/>
          <w:szCs w:val="24"/>
        </w:rPr>
        <w:t>语</w:t>
      </w:r>
      <w:r w:rsidRPr="00C13BFA" w:rsidR="00912AE6">
        <w:rPr>
          <w:rFonts w:ascii="Times New Roman" w:hAnsi="Times New Roman"/>
          <w:b/>
          <w:sz w:val="24"/>
          <w:szCs w:val="24"/>
        </w:rPr>
        <w:t>法填空。</w:t>
      </w:r>
      <w:r w:rsidRPr="00C13BFA" w:rsidR="00912AE6">
        <w:rPr>
          <w:rFonts w:ascii="Times New Roman" w:hAnsi="Times New Roman"/>
          <w:sz w:val="24"/>
          <w:szCs w:val="24"/>
        </w:rPr>
        <w:t>(10</w:t>
      </w:r>
      <w:r w:rsidRPr="00C13BFA" w:rsidR="00912AE6">
        <w:rPr>
          <w:rFonts w:ascii="Times New Roman" w:hAnsi="Times New Roman"/>
          <w:sz w:val="24"/>
          <w:szCs w:val="24"/>
        </w:rPr>
        <w:t>分</w:t>
      </w:r>
      <w:r w:rsidRPr="00C13BFA" w:rsidR="00912AE6">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根据句子意思，用所给单词的适当形式填空。未提供单词的根据上下文填入适当的词。</w:t>
      </w:r>
      <w:r w:rsidRPr="00C13BFA">
        <w:rPr>
          <w:rFonts w:ascii="Times New Roman" w:hAnsi="Times New Roman"/>
          <w:sz w:val="24"/>
          <w:szCs w:val="24"/>
        </w:rPr>
        <w:t>(</w:t>
      </w:r>
      <w:r w:rsidRPr="00C13BFA">
        <w:rPr>
          <w:rFonts w:ascii="Times New Roman" w:hAnsi="Times New Roman"/>
          <w:sz w:val="24"/>
          <w:szCs w:val="24"/>
        </w:rPr>
        <w:t>共</w:t>
      </w:r>
      <w:r w:rsidRPr="00C13BFA">
        <w:rPr>
          <w:rFonts w:ascii="Times New Roman" w:hAnsi="Times New Roman"/>
          <w:sz w:val="24"/>
          <w:szCs w:val="24"/>
        </w:rPr>
        <w:t>10</w:t>
      </w:r>
      <w:r w:rsidRPr="00C13BFA">
        <w:rPr>
          <w:rFonts w:ascii="Times New Roman" w:hAnsi="Times New Roman"/>
          <w:sz w:val="24"/>
          <w:szCs w:val="24"/>
        </w:rPr>
        <w:t>小题，每小题</w:t>
      </w:r>
      <w:r w:rsidRPr="00C13BFA">
        <w:rPr>
          <w:rFonts w:ascii="Times New Roman" w:hAnsi="Times New Roman"/>
          <w:sz w:val="24"/>
          <w:szCs w:val="24"/>
        </w:rPr>
        <w:t>1</w:t>
      </w:r>
      <w:r w:rsidRPr="00C13BFA" w:rsidR="00912AE6">
        <w:rPr>
          <w:rFonts w:ascii="Times New Roman" w:hAnsi="Times New Roman"/>
          <w:sz w:val="24"/>
          <w:szCs w:val="24"/>
        </w:rPr>
        <w:t>分</w:t>
      </w:r>
      <w:r w:rsidRPr="00C13BFA" w:rsidR="00912AE6">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Dear Simon,</w:t>
      </w:r>
    </w:p>
    <w:p w:rsidR="00912AE6" w:rsidRPr="00C13BFA" w:rsidP="00A21E81">
      <w:pPr>
        <w:rPr>
          <w:rFonts w:ascii="Times New Roman" w:hAnsi="Times New Roman"/>
          <w:sz w:val="24"/>
          <w:szCs w:val="24"/>
        </w:rPr>
      </w:pPr>
      <w:r w:rsidRPr="00C13BFA">
        <w:rPr>
          <w:rFonts w:ascii="Times New Roman" w:hAnsi="Times New Roman"/>
          <w:sz w:val="24"/>
          <w:szCs w:val="24"/>
        </w:rPr>
        <w:t>My name is Li Ming. I’</w:t>
      </w:r>
      <w:r w:rsidRPr="00C13BFA" w:rsidR="00A21E81">
        <w:rPr>
          <w:rFonts w:ascii="Times New Roman" w:hAnsi="Times New Roman"/>
          <w:sz w:val="24"/>
          <w:szCs w:val="24"/>
        </w:rPr>
        <w:t>m fourteen (46)</w:t>
      </w:r>
      <w:r w:rsidRPr="00C13BFA">
        <w:rPr>
          <w:rFonts w:ascii="Times New Roman" w:hAnsi="Times New Roman"/>
          <w:sz w:val="24"/>
          <w:szCs w:val="24"/>
        </w:rPr>
        <w:t xml:space="preserve"> ____________ </w:t>
      </w:r>
      <w:r w:rsidRPr="00C13BFA" w:rsidR="00A21E81">
        <w:rPr>
          <w:rFonts w:ascii="Times New Roman" w:hAnsi="Times New Roman"/>
          <w:sz w:val="24"/>
          <w:szCs w:val="24"/>
        </w:rPr>
        <w:t>(year) old. I study in Class 1, Grade 7 at Sunshine Middle School. I have short hair and</w:t>
      </w:r>
      <w:r w:rsidRPr="00C13BFA" w:rsidR="001A3F91">
        <w:rPr>
          <w:rFonts w:ascii="Times New Roman" w:hAnsi="Times New Roman"/>
          <w:sz w:val="24"/>
          <w:szCs w:val="24"/>
        </w:rPr>
        <w:t xml:space="preserve"> </w:t>
      </w:r>
      <w:r w:rsidRPr="00C13BFA" w:rsidR="00A21E81">
        <w:rPr>
          <w:rFonts w:ascii="Times New Roman" w:hAnsi="Times New Roman"/>
          <w:sz w:val="24"/>
          <w:szCs w:val="24"/>
        </w:rPr>
        <w:t>wear glasses. I’m good at (47)</w:t>
      </w:r>
      <w:r w:rsidRPr="00C13BFA" w:rsidR="00A21E81">
        <w:rPr>
          <w:rFonts w:ascii="Times New Roman" w:hAnsi="Times New Roman"/>
          <w:sz w:val="24"/>
          <w:szCs w:val="24"/>
        </w:rPr>
        <w:tab/>
      </w:r>
      <w:r w:rsidRPr="00C13BFA">
        <w:rPr>
          <w:rFonts w:ascii="Times New Roman" w:hAnsi="Times New Roman"/>
          <w:sz w:val="24"/>
          <w:szCs w:val="24"/>
        </w:rPr>
        <w:t xml:space="preserve">____________ </w:t>
      </w:r>
      <w:r w:rsidRPr="00C13BFA" w:rsidR="00A21E81">
        <w:rPr>
          <w:rFonts w:ascii="Times New Roman" w:hAnsi="Times New Roman"/>
          <w:sz w:val="24"/>
          <w:szCs w:val="24"/>
        </w:rPr>
        <w:t>(sing)</w:t>
      </w:r>
      <w:r w:rsidRPr="00C13BFA" w:rsidR="001A3F91">
        <w:rPr>
          <w:rFonts w:ascii="Times New Roman" w:hAnsi="Times New Roman"/>
          <w:sz w:val="24"/>
          <w:szCs w:val="24"/>
        </w:rPr>
        <w:t xml:space="preserve"> </w:t>
      </w:r>
      <w:r w:rsidRPr="00C13BFA" w:rsidR="00A21E81">
        <w:rPr>
          <w:rFonts w:ascii="Times New Roman" w:hAnsi="Times New Roman"/>
          <w:sz w:val="24"/>
          <w:szCs w:val="24"/>
        </w:rPr>
        <w:t>and my dream is (48)</w:t>
      </w:r>
      <w:r w:rsidRPr="00C13BFA">
        <w:rPr>
          <w:rFonts w:ascii="Times New Roman" w:hAnsi="Times New Roman"/>
          <w:sz w:val="24"/>
          <w:szCs w:val="24"/>
        </w:rPr>
        <w:t xml:space="preserve"> ____________ </w:t>
      </w:r>
      <w:r w:rsidRPr="00C13BFA" w:rsidR="00A21E81">
        <w:rPr>
          <w:rFonts w:ascii="Times New Roman" w:hAnsi="Times New Roman"/>
          <w:sz w:val="24"/>
          <w:szCs w:val="24"/>
        </w:rPr>
        <w:t>(become) a</w:t>
      </w:r>
      <w:r w:rsidRPr="00C13BFA" w:rsidR="001A3F91">
        <w:rPr>
          <w:rFonts w:ascii="Times New Roman" w:hAnsi="Times New Roman"/>
          <w:sz w:val="24"/>
          <w:szCs w:val="24"/>
        </w:rPr>
        <w:t xml:space="preserve"> </w:t>
      </w:r>
      <w:r w:rsidRPr="00C13BFA" w:rsidR="00A21E81">
        <w:rPr>
          <w:rFonts w:ascii="Times New Roman" w:hAnsi="Times New Roman"/>
          <w:sz w:val="24"/>
          <w:szCs w:val="24"/>
        </w:rPr>
        <w:t>singer. My school is big and (49)</w:t>
      </w:r>
      <w:r w:rsidRPr="00C13BFA" w:rsidR="00A21E81">
        <w:rPr>
          <w:rFonts w:ascii="Times New Roman" w:hAnsi="Times New Roman"/>
          <w:sz w:val="24"/>
          <w:szCs w:val="24"/>
        </w:rPr>
        <w:tab/>
      </w:r>
      <w:r w:rsidRPr="00C13BFA">
        <w:rPr>
          <w:rFonts w:ascii="Times New Roman" w:hAnsi="Times New Roman"/>
          <w:sz w:val="24"/>
          <w:szCs w:val="24"/>
        </w:rPr>
        <w:t xml:space="preserve">____________ </w:t>
      </w:r>
      <w:r w:rsidRPr="00C13BFA" w:rsidR="00A21E81">
        <w:rPr>
          <w:rFonts w:ascii="Times New Roman" w:hAnsi="Times New Roman"/>
          <w:sz w:val="24"/>
          <w:szCs w:val="24"/>
        </w:rPr>
        <w:t>(beauty). Our classrooms are clean and bright. I go to school on foot every day. I study hard. My</w:t>
      </w:r>
      <w:r w:rsidRPr="00C13BFA" w:rsidR="001A3F91">
        <w:rPr>
          <w:rFonts w:ascii="Times New Roman" w:hAnsi="Times New Roman"/>
          <w:sz w:val="24"/>
          <w:szCs w:val="24"/>
        </w:rPr>
        <w:t xml:space="preserve"> </w:t>
      </w:r>
      <w:r w:rsidRPr="00C13BFA" w:rsidR="00A21E81">
        <w:rPr>
          <w:rFonts w:ascii="Times New Roman" w:hAnsi="Times New Roman"/>
          <w:sz w:val="24"/>
          <w:szCs w:val="24"/>
        </w:rPr>
        <w:t>favourite subject (50)</w:t>
      </w:r>
      <w:r w:rsidRPr="00C13BFA">
        <w:rPr>
          <w:rFonts w:ascii="Times New Roman" w:hAnsi="Times New Roman"/>
          <w:sz w:val="24"/>
          <w:szCs w:val="24"/>
        </w:rPr>
        <w:t xml:space="preserve"> ____________ </w:t>
      </w:r>
      <w:r w:rsidRPr="00C13BFA" w:rsidR="00A21E81">
        <w:rPr>
          <w:rFonts w:ascii="Times New Roman" w:hAnsi="Times New Roman"/>
          <w:sz w:val="24"/>
          <w:szCs w:val="24"/>
        </w:rPr>
        <w:t>(be) English. I</w:t>
      </w:r>
      <w:r w:rsidRPr="00C13BFA" w:rsidR="001A3F91">
        <w:rPr>
          <w:rFonts w:ascii="Times New Roman" w:hAnsi="Times New Roman"/>
          <w:sz w:val="24"/>
          <w:szCs w:val="24"/>
        </w:rPr>
        <w:t xml:space="preserve"> </w:t>
      </w:r>
      <w:r w:rsidRPr="00C13BFA" w:rsidR="00A21E81">
        <w:rPr>
          <w:rFonts w:ascii="Times New Roman" w:hAnsi="Times New Roman"/>
          <w:sz w:val="24"/>
          <w:szCs w:val="24"/>
        </w:rPr>
        <w:t>often play volleyball in my free time. My</w:t>
      </w:r>
      <w:r w:rsidRPr="00C13BFA" w:rsidR="001A3F91">
        <w:rPr>
          <w:rFonts w:ascii="Times New Roman" w:hAnsi="Times New Roman"/>
          <w:sz w:val="24"/>
          <w:szCs w:val="24"/>
        </w:rPr>
        <w:t xml:space="preserve"> </w:t>
      </w:r>
      <w:r w:rsidRPr="00C13BFA" w:rsidR="00A21E81">
        <w:rPr>
          <w:rFonts w:ascii="Times New Roman" w:hAnsi="Times New Roman"/>
          <w:sz w:val="24"/>
          <w:szCs w:val="24"/>
        </w:rPr>
        <w:t>teachers are all friendly (51)</w:t>
      </w:r>
      <w:r w:rsidRPr="00C13BFA">
        <w:rPr>
          <w:rFonts w:ascii="Times New Roman" w:hAnsi="Times New Roman"/>
          <w:sz w:val="24"/>
          <w:szCs w:val="24"/>
        </w:rPr>
        <w:t xml:space="preserve"> ____________ </w:t>
      </w:r>
      <w:r w:rsidRPr="00C13BFA" w:rsidR="00A21E81">
        <w:rPr>
          <w:rFonts w:ascii="Times New Roman" w:hAnsi="Times New Roman"/>
          <w:sz w:val="24"/>
          <w:szCs w:val="24"/>
        </w:rPr>
        <w:t>me.</w:t>
      </w:r>
      <w:r w:rsidRPr="00C13BFA" w:rsidR="001A3F91">
        <w:rPr>
          <w:rFonts w:ascii="Times New Roman" w:hAnsi="Times New Roman"/>
          <w:sz w:val="24"/>
          <w:szCs w:val="24"/>
        </w:rPr>
        <w:t xml:space="preserve"> </w:t>
      </w:r>
      <w:r w:rsidRPr="00C13BFA">
        <w:rPr>
          <w:rFonts w:ascii="Times New Roman" w:hAnsi="Times New Roman"/>
          <w:sz w:val="24"/>
          <w:szCs w:val="24"/>
        </w:rPr>
        <w:t xml:space="preserve">I </w:t>
      </w:r>
      <w:r w:rsidRPr="00C13BFA" w:rsidR="00A21E81">
        <w:rPr>
          <w:rFonts w:ascii="Times New Roman" w:hAnsi="Times New Roman"/>
          <w:sz w:val="24"/>
          <w:szCs w:val="24"/>
        </w:rPr>
        <w:t>love my school life very much. I have a good</w:t>
      </w:r>
      <w:r w:rsidRPr="00C13BFA" w:rsidR="001A3F91">
        <w:rPr>
          <w:rFonts w:ascii="Times New Roman" w:hAnsi="Times New Roman"/>
          <w:sz w:val="24"/>
          <w:szCs w:val="24"/>
        </w:rPr>
        <w:t xml:space="preserve"> </w:t>
      </w:r>
      <w:r w:rsidRPr="00C13BFA" w:rsidR="00A21E81">
        <w:rPr>
          <w:rFonts w:ascii="Times New Roman" w:hAnsi="Times New Roman"/>
          <w:sz w:val="24"/>
          <w:szCs w:val="24"/>
        </w:rPr>
        <w:t>friend. His name is Tony. We are in (52)</w:t>
      </w:r>
      <w:r w:rsidRPr="00C13BFA">
        <w:rPr>
          <w:rFonts w:ascii="Times New Roman" w:hAnsi="Times New Roman"/>
          <w:sz w:val="24"/>
          <w:szCs w:val="24"/>
        </w:rPr>
        <w:t xml:space="preserve"> ____________ </w:t>
      </w:r>
      <w:r w:rsidRPr="00C13BFA" w:rsidR="00A21E81">
        <w:rPr>
          <w:rFonts w:ascii="Times New Roman" w:hAnsi="Times New Roman"/>
          <w:sz w:val="24"/>
          <w:szCs w:val="24"/>
        </w:rPr>
        <w:t>same class. He also likes singing, (53)</w:t>
      </w:r>
      <w:r w:rsidRPr="00C13BFA">
        <w:rPr>
          <w:rFonts w:ascii="Times New Roman" w:hAnsi="Times New Roman"/>
          <w:sz w:val="24"/>
          <w:szCs w:val="24"/>
        </w:rPr>
        <w:t xml:space="preserve"> __________ </w:t>
      </w:r>
      <w:r w:rsidRPr="00C13BFA" w:rsidR="00A21E81">
        <w:rPr>
          <w:rFonts w:ascii="Times New Roman" w:hAnsi="Times New Roman"/>
          <w:sz w:val="24"/>
          <w:szCs w:val="24"/>
        </w:rPr>
        <w:t>he wants t</w:t>
      </w:r>
      <w:r w:rsidRPr="00C13BFA">
        <w:rPr>
          <w:rFonts w:ascii="Times New Roman" w:hAnsi="Times New Roman"/>
          <w:sz w:val="24"/>
          <w:szCs w:val="24"/>
        </w:rPr>
        <w:t>o be a doctor in the fixture. He</w:t>
      </w:r>
      <w:r w:rsidRPr="00C13BFA" w:rsidR="00A21E81">
        <w:rPr>
          <w:rFonts w:ascii="Times New Roman" w:hAnsi="Times New Roman"/>
          <w:sz w:val="24"/>
          <w:szCs w:val="24"/>
        </w:rPr>
        <w:t xml:space="preserve"> (54)</w:t>
      </w:r>
      <w:r w:rsidRPr="00C13BFA">
        <w:rPr>
          <w:rFonts w:ascii="Times New Roman" w:hAnsi="Times New Roman"/>
          <w:sz w:val="24"/>
          <w:szCs w:val="24"/>
        </w:rPr>
        <w:t xml:space="preserve"> ____________ </w:t>
      </w:r>
      <w:r w:rsidRPr="00C13BFA" w:rsidR="00A21E81">
        <w:rPr>
          <w:rFonts w:ascii="Times New Roman" w:hAnsi="Times New Roman"/>
          <w:sz w:val="24"/>
          <w:szCs w:val="24"/>
        </w:rPr>
        <w:t>(play) basketball very well. We often play it together after school.</w:t>
      </w:r>
    </w:p>
    <w:p w:rsidR="00A21E81" w:rsidRPr="00C13BFA" w:rsidP="00A21E81">
      <w:pPr>
        <w:rPr>
          <w:rFonts w:ascii="Times New Roman" w:hAnsi="Times New Roman"/>
          <w:sz w:val="24"/>
          <w:szCs w:val="24"/>
        </w:rPr>
      </w:pPr>
      <w:r w:rsidRPr="00C13BFA">
        <w:rPr>
          <w:rFonts w:ascii="Times New Roman" w:hAnsi="Times New Roman"/>
          <w:sz w:val="24"/>
          <w:szCs w:val="24"/>
        </w:rPr>
        <w:t>Please write to (55)</w:t>
      </w:r>
      <w:r w:rsidRPr="00C13BFA" w:rsidR="00912AE6">
        <w:rPr>
          <w:rFonts w:ascii="Times New Roman" w:hAnsi="Times New Roman"/>
          <w:sz w:val="24"/>
          <w:szCs w:val="24"/>
        </w:rPr>
        <w:t xml:space="preserve"> ____________ </w:t>
      </w:r>
      <w:r w:rsidRPr="00C13BFA">
        <w:rPr>
          <w:rFonts w:ascii="Times New Roman" w:hAnsi="Times New Roman"/>
          <w:sz w:val="24"/>
          <w:szCs w:val="24"/>
        </w:rPr>
        <w:t>soon and tell me</w:t>
      </w:r>
      <w:r w:rsidRPr="00C13BFA" w:rsidR="001A3F91">
        <w:rPr>
          <w:rFonts w:ascii="Times New Roman" w:hAnsi="Times New Roman"/>
          <w:sz w:val="24"/>
          <w:szCs w:val="24"/>
        </w:rPr>
        <w:t xml:space="preserve"> </w:t>
      </w:r>
      <w:r w:rsidRPr="00C13BFA">
        <w:rPr>
          <w:rFonts w:ascii="Times New Roman" w:hAnsi="Times New Roman"/>
          <w:sz w:val="24"/>
          <w:szCs w:val="24"/>
        </w:rPr>
        <w:t>about your school life.</w:t>
      </w:r>
    </w:p>
    <w:p w:rsidR="00A21E81" w:rsidRPr="00C13BFA" w:rsidP="00A21E81">
      <w:pPr>
        <w:rPr>
          <w:rFonts w:ascii="Times New Roman" w:hAnsi="Times New Roman"/>
          <w:sz w:val="24"/>
          <w:szCs w:val="24"/>
        </w:rPr>
      </w:pPr>
      <w:r w:rsidRPr="00C13BFA">
        <w:rPr>
          <w:rFonts w:ascii="Times New Roman" w:hAnsi="Times New Roman"/>
          <w:sz w:val="24"/>
          <w:szCs w:val="24"/>
        </w:rPr>
        <w:t>Yours,</w:t>
      </w:r>
    </w:p>
    <w:p w:rsidR="00A21E81" w:rsidRPr="00C13BFA" w:rsidP="00A21E81">
      <w:pPr>
        <w:rPr>
          <w:rFonts w:ascii="Times New Roman" w:hAnsi="Times New Roman"/>
          <w:sz w:val="24"/>
          <w:szCs w:val="24"/>
        </w:rPr>
      </w:pPr>
      <w:r w:rsidRPr="00C13BFA">
        <w:rPr>
          <w:rFonts w:ascii="Times New Roman" w:hAnsi="Times New Roman"/>
          <w:sz w:val="24"/>
          <w:szCs w:val="24"/>
        </w:rPr>
        <w:t>Li Ming</w:t>
      </w:r>
    </w:p>
    <w:p w:rsidR="00A21E81" w:rsidRPr="00C13BFA" w:rsidP="00A21E81">
      <w:pPr>
        <w:rPr>
          <w:rFonts w:ascii="Times New Roman" w:hAnsi="Times New Roman"/>
          <w:sz w:val="24"/>
          <w:szCs w:val="24"/>
        </w:rPr>
      </w:pPr>
      <w:r w:rsidRPr="00C13BFA">
        <w:rPr>
          <w:rFonts w:ascii="Times New Roman" w:hAnsi="Times New Roman"/>
          <w:b/>
          <w:sz w:val="24"/>
          <w:szCs w:val="24"/>
        </w:rPr>
        <w:t>VI</w:t>
      </w:r>
      <w:r w:rsidRPr="00C13BFA" w:rsidR="00912AE6">
        <w:rPr>
          <w:rFonts w:ascii="Times New Roman" w:hAnsi="Times New Roman"/>
          <w:b/>
          <w:sz w:val="24"/>
          <w:szCs w:val="24"/>
        </w:rPr>
        <w:t>.</w:t>
      </w:r>
      <w:r w:rsidRPr="00C13BFA" w:rsidR="00912AE6">
        <w:rPr>
          <w:rFonts w:ascii="Times New Roman" w:hAnsi="Times New Roman"/>
          <w:b/>
          <w:sz w:val="24"/>
          <w:szCs w:val="24"/>
        </w:rPr>
        <w:t>书面表达。</w:t>
      </w:r>
      <w:r w:rsidRPr="00C13BFA" w:rsidR="00912AE6">
        <w:rPr>
          <w:rFonts w:ascii="Times New Roman" w:hAnsi="Times New Roman"/>
          <w:sz w:val="24"/>
          <w:szCs w:val="24"/>
        </w:rPr>
        <w:t>(</w:t>
      </w:r>
      <w:r w:rsidRPr="00C13BFA">
        <w:rPr>
          <w:rFonts w:ascii="Times New Roman" w:hAnsi="Times New Roman"/>
          <w:sz w:val="24"/>
          <w:szCs w:val="24"/>
        </w:rPr>
        <w:t>15</w:t>
      </w:r>
      <w:r w:rsidRPr="00C13BFA" w:rsidR="00912AE6">
        <w:rPr>
          <w:rFonts w:ascii="Times New Roman" w:hAnsi="Times New Roman"/>
          <w:sz w:val="24"/>
          <w:szCs w:val="24"/>
        </w:rPr>
        <w:t>分</w:t>
      </w:r>
      <w:r w:rsidRPr="00C13BFA" w:rsidR="00912AE6">
        <w:rPr>
          <w:rFonts w:ascii="Times New Roman" w:hAnsi="Times New Roman"/>
          <w:sz w:val="24"/>
          <w:szCs w:val="24"/>
        </w:rPr>
        <w:t>)</w:t>
      </w:r>
    </w:p>
    <w:p w:rsidR="00A21E81" w:rsidRPr="00C13BFA" w:rsidP="00A21E81">
      <w:pPr>
        <w:rPr>
          <w:rFonts w:ascii="Times New Roman" w:hAnsi="Times New Roman"/>
          <w:sz w:val="24"/>
          <w:szCs w:val="24"/>
        </w:rPr>
      </w:pPr>
      <w:r w:rsidRPr="00C13BFA">
        <w:rPr>
          <w:rFonts w:ascii="Times New Roman" w:hAnsi="Times New Roman"/>
          <w:sz w:val="24"/>
          <w:szCs w:val="24"/>
        </w:rPr>
        <w:t>同学们有没</w:t>
      </w:r>
      <w:r w:rsidRPr="00C13BFA" w:rsidR="00912AE6">
        <w:rPr>
          <w:rFonts w:ascii="Times New Roman" w:hAnsi="Times New Roman"/>
          <w:sz w:val="24"/>
          <w:szCs w:val="24"/>
        </w:rPr>
        <w:t>有</w:t>
      </w:r>
      <w:r w:rsidRPr="00C13BFA">
        <w:rPr>
          <w:rFonts w:ascii="Times New Roman" w:hAnsi="Times New Roman"/>
          <w:sz w:val="24"/>
          <w:szCs w:val="24"/>
        </w:rPr>
        <w:t>看《爸爸去哪儿》第五季呢？这次又被哪个小朋友圈粉了呢？这一季中有五位非常可爱的小朋友，他们都给我们留下了深刻的印象，特别是</w:t>
      </w:r>
      <w:r w:rsidRPr="00C13BFA" w:rsidR="00912AE6">
        <w:rPr>
          <w:rFonts w:ascii="Times New Roman" w:hAnsi="Times New Roman"/>
          <w:sz w:val="24"/>
          <w:szCs w:val="24"/>
        </w:rPr>
        <w:t>“</w:t>
      </w:r>
      <w:r w:rsidRPr="00C13BFA">
        <w:rPr>
          <w:rFonts w:ascii="Times New Roman" w:hAnsi="Times New Roman"/>
          <w:sz w:val="24"/>
          <w:szCs w:val="24"/>
        </w:rPr>
        <w:t>微笑天使</w:t>
      </w:r>
      <w:r w:rsidRPr="00C13BFA">
        <w:rPr>
          <w:rFonts w:ascii="Times New Roman" w:hAnsi="Times New Roman"/>
          <w:sz w:val="24"/>
          <w:szCs w:val="24"/>
        </w:rPr>
        <w:t>”</w:t>
      </w:r>
      <w:r w:rsidRPr="00C13BFA">
        <w:rPr>
          <w:rFonts w:ascii="Times New Roman" w:hAnsi="Times New Roman"/>
          <w:sz w:val="24"/>
          <w:szCs w:val="24"/>
        </w:rPr>
        <w:t>陈胤捷成为大家最为喜爱的小朋友请根据下面表格提示，用英语介绍一下</w:t>
      </w:r>
      <w:r w:rsidRPr="00C13BFA" w:rsidR="00912AE6">
        <w:rPr>
          <w:rFonts w:ascii="Times New Roman" w:hAnsi="Times New Roman"/>
          <w:sz w:val="24"/>
          <w:szCs w:val="24"/>
        </w:rPr>
        <w:t>“</w:t>
      </w:r>
      <w:r w:rsidRPr="00C13BFA">
        <w:rPr>
          <w:rFonts w:ascii="Times New Roman" w:hAnsi="Times New Roman"/>
          <w:sz w:val="24"/>
          <w:szCs w:val="24"/>
        </w:rPr>
        <w:t>小甜椒</w:t>
      </w:r>
      <w:r w:rsidRPr="00C13BFA" w:rsidR="00912AE6">
        <w:rPr>
          <w:rFonts w:ascii="Times New Roman" w:hAnsi="Times New Roman"/>
          <w:sz w:val="24"/>
          <w:szCs w:val="24"/>
        </w:rPr>
        <w:t>”</w:t>
      </w:r>
      <w:r w:rsidRPr="00C13BFA">
        <w:rPr>
          <w:rFonts w:ascii="Times New Roman" w:hAnsi="Times New Roman"/>
          <w:sz w:val="24"/>
          <w:szCs w:val="24"/>
        </w:rPr>
        <w:t>陈胤捷。</w:t>
      </w:r>
    </w:p>
    <w:p w:rsidR="00A21E81" w:rsidRPr="00C13BFA" w:rsidP="00A21E81">
      <w:pPr>
        <w:rPr>
          <w:rFonts w:ascii="Times New Roman" w:hAnsi="Times New Roman"/>
          <w:sz w:val="24"/>
          <w:szCs w:val="24"/>
        </w:rPr>
      </w:pPr>
      <w:r w:rsidRPr="00C13BFA">
        <w:rPr>
          <w:rFonts w:ascii="Times New Roman" w:hAnsi="Times New Roman"/>
          <w:sz w:val="24"/>
          <w:szCs w:val="24"/>
        </w:rPr>
        <w:t>提示：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22"/>
        <w:gridCol w:w="3948"/>
      </w:tblGrid>
      <w:tr w:rsidTr="00C13BFA">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33"/>
        </w:trPr>
        <w:tc>
          <w:tcPr>
            <w:tcW w:w="1689" w:type="dxa"/>
            <w:vMerge w:val="restart"/>
            <w:shd w:val="clear" w:color="auto" w:fill="auto"/>
          </w:tcPr>
          <w:p w:rsidR="00912AE6" w:rsidRPr="00C13BFA" w:rsidP="00A21E81">
            <w:pPr>
              <w:rPr>
                <w:rFonts w:ascii="Times New Roman" w:hAnsi="Times New Roman"/>
                <w:sz w:val="24"/>
                <w:szCs w:val="24"/>
              </w:rPr>
            </w:pPr>
            <w:r>
              <w:rPr>
                <w:rFonts w:ascii="Times New Roman" w:hAnsi="Times New Roman"/>
                <w:noProof/>
                <w:sz w:val="24"/>
                <w:szCs w:val="24"/>
              </w:rPr>
              <w:drawing>
                <wp:inline distT="0" distB="0" distL="0" distR="0">
                  <wp:extent cx="937260" cy="1562735"/>
                  <wp:effectExtent l="19050" t="0" r="0" b="0"/>
                  <wp:docPr id="1" name="图片 1" descr="QQ截图20180125133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Q截图20180125133400"/>
                          <pic:cNvPicPr>
                            <a:picLocks noChangeAspect="1" noChangeArrowheads="1"/>
                          </pic:cNvPicPr>
                        </pic:nvPicPr>
                        <pic:blipFill>
                          <a:blip xmlns:r="http://schemas.openxmlformats.org/officeDocument/2006/relationships" r:embed="rId4" cstate="print"/>
                          <a:srcRect/>
                          <a:stretch>
                            <a:fillRect/>
                          </a:stretch>
                        </pic:blipFill>
                        <pic:spPr bwMode="auto">
                          <a:xfrm>
                            <a:off x="0" y="0"/>
                            <a:ext cx="937260" cy="1562735"/>
                          </a:xfrm>
                          <a:prstGeom prst="rect">
                            <a:avLst/>
                          </a:prstGeom>
                          <a:noFill/>
                          <a:ln w="9525">
                            <a:noFill/>
                            <a:miter lim="800000"/>
                            <a:headEnd/>
                            <a:tailEnd/>
                          </a:ln>
                        </pic:spPr>
                      </pic:pic>
                    </a:graphicData>
                  </a:graphic>
                </wp:inline>
              </w:drawing>
            </w:r>
          </w:p>
        </w:tc>
        <w:tc>
          <w:tcPr>
            <w:tcW w:w="3948" w:type="dxa"/>
            <w:tcBorders>
              <w:bottom w:val="single" w:sz="4" w:space="0" w:color="auto"/>
            </w:tcBorders>
            <w:shd w:val="clear" w:color="auto" w:fill="auto"/>
          </w:tcPr>
          <w:p w:rsidR="00912AE6" w:rsidRPr="00C13BFA" w:rsidP="00912AE6">
            <w:pPr>
              <w:rPr>
                <w:rFonts w:ascii="Times New Roman" w:hAnsi="Times New Roman"/>
                <w:sz w:val="24"/>
                <w:szCs w:val="24"/>
              </w:rPr>
            </w:pPr>
            <w:r w:rsidRPr="00C13BFA">
              <w:rPr>
                <w:rFonts w:ascii="Times New Roman" w:hAnsi="Times New Roman"/>
                <w:sz w:val="24"/>
                <w:szCs w:val="24"/>
              </w:rPr>
              <w:t>姓名：陈胤捷</w:t>
            </w:r>
          </w:p>
          <w:p w:rsidR="00912AE6" w:rsidRPr="00C13BFA" w:rsidP="00912AE6">
            <w:pPr>
              <w:rPr>
                <w:rFonts w:ascii="Times New Roman" w:hAnsi="Times New Roman"/>
                <w:sz w:val="24"/>
                <w:szCs w:val="24"/>
              </w:rPr>
            </w:pPr>
            <w:r w:rsidRPr="00C13BFA">
              <w:rPr>
                <w:rFonts w:ascii="Times New Roman" w:hAnsi="Times New Roman"/>
                <w:sz w:val="24"/>
                <w:szCs w:val="24"/>
              </w:rPr>
              <w:t>英文名字</w:t>
            </w:r>
            <w:r w:rsidRPr="00C13BFA">
              <w:rPr>
                <w:rFonts w:ascii="Times New Roman" w:hAnsi="Times New Roman"/>
                <w:sz w:val="24"/>
                <w:szCs w:val="24"/>
              </w:rPr>
              <w:t>:Jasper</w:t>
            </w:r>
          </w:p>
        </w:tc>
      </w:tr>
      <w:tr w:rsidTr="00C13BFA">
        <w:tblPrEx>
          <w:tblW w:w="0" w:type="auto"/>
          <w:tblLook w:val="04A0"/>
        </w:tblPrEx>
        <w:trPr>
          <w:trHeight w:val="146"/>
        </w:trPr>
        <w:tc>
          <w:tcPr>
            <w:tcW w:w="1689" w:type="dxa"/>
            <w:vMerge/>
            <w:shd w:val="clear" w:color="auto" w:fill="auto"/>
          </w:tcPr>
          <w:p w:rsidR="00912AE6" w:rsidRPr="00C13BFA" w:rsidP="00A21E81">
            <w:pPr>
              <w:rPr>
                <w:rFonts w:ascii="Times New Roman" w:hAnsi="Times New Roman"/>
                <w:sz w:val="24"/>
                <w:szCs w:val="24"/>
              </w:rPr>
            </w:pPr>
          </w:p>
        </w:tc>
        <w:tc>
          <w:tcPr>
            <w:tcW w:w="3948" w:type="dxa"/>
            <w:tcBorders>
              <w:top w:val="single" w:sz="4" w:space="0" w:color="auto"/>
              <w:bottom w:val="single" w:sz="4" w:space="0" w:color="auto"/>
            </w:tcBorders>
            <w:shd w:val="clear" w:color="auto" w:fill="auto"/>
          </w:tcPr>
          <w:p w:rsidR="00912AE6" w:rsidRPr="00C13BFA" w:rsidP="00A21E81">
            <w:pPr>
              <w:rPr>
                <w:rFonts w:ascii="Times New Roman" w:hAnsi="Times New Roman"/>
                <w:sz w:val="24"/>
                <w:szCs w:val="24"/>
              </w:rPr>
            </w:pPr>
            <w:r w:rsidRPr="00C13BFA">
              <w:rPr>
                <w:rFonts w:ascii="Times New Roman" w:hAnsi="Times New Roman"/>
                <w:sz w:val="24"/>
                <w:szCs w:val="24"/>
              </w:rPr>
              <w:t>出生日期</w:t>
            </w:r>
            <w:r w:rsidRPr="00C13BFA">
              <w:rPr>
                <w:rFonts w:ascii="Times New Roman" w:hAnsi="Times New Roman"/>
                <w:sz w:val="24"/>
                <w:szCs w:val="24"/>
              </w:rPr>
              <w:t>:2013</w:t>
            </w:r>
            <w:r w:rsidRPr="00C13BFA">
              <w:rPr>
                <w:rFonts w:ascii="Times New Roman" w:hAnsi="Times New Roman"/>
                <w:sz w:val="24"/>
                <w:szCs w:val="24"/>
              </w:rPr>
              <w:t>年</w:t>
            </w:r>
            <w:r w:rsidRPr="00C13BFA">
              <w:rPr>
                <w:rFonts w:ascii="Times New Roman" w:hAnsi="Times New Roman"/>
                <w:sz w:val="24"/>
                <w:szCs w:val="24"/>
              </w:rPr>
              <w:t>7</w:t>
            </w:r>
            <w:r w:rsidRPr="00C13BFA">
              <w:rPr>
                <w:rFonts w:ascii="Times New Roman" w:hAnsi="Times New Roman"/>
                <w:sz w:val="24"/>
                <w:szCs w:val="24"/>
              </w:rPr>
              <w:t>月</w:t>
            </w:r>
            <w:r w:rsidRPr="00C13BFA">
              <w:rPr>
                <w:rFonts w:ascii="Times New Roman" w:hAnsi="Times New Roman"/>
                <w:sz w:val="24"/>
                <w:szCs w:val="24"/>
              </w:rPr>
              <w:t>1</w:t>
            </w:r>
            <w:r w:rsidRPr="00C13BFA">
              <w:rPr>
                <w:rFonts w:ascii="Times New Roman" w:hAnsi="Times New Roman"/>
                <w:sz w:val="24"/>
                <w:szCs w:val="24"/>
              </w:rPr>
              <w:t>日</w:t>
            </w:r>
          </w:p>
        </w:tc>
      </w:tr>
      <w:tr w:rsidTr="00C13BFA">
        <w:tblPrEx>
          <w:tblW w:w="0" w:type="auto"/>
          <w:tblLook w:val="04A0"/>
        </w:tblPrEx>
        <w:trPr>
          <w:trHeight w:val="175"/>
        </w:trPr>
        <w:tc>
          <w:tcPr>
            <w:tcW w:w="1689" w:type="dxa"/>
            <w:vMerge/>
            <w:shd w:val="clear" w:color="auto" w:fill="auto"/>
          </w:tcPr>
          <w:p w:rsidR="00912AE6" w:rsidRPr="00C13BFA" w:rsidP="00A21E81">
            <w:pPr>
              <w:rPr>
                <w:rFonts w:ascii="Times New Roman" w:hAnsi="Times New Roman"/>
                <w:sz w:val="24"/>
                <w:szCs w:val="24"/>
              </w:rPr>
            </w:pPr>
          </w:p>
        </w:tc>
        <w:tc>
          <w:tcPr>
            <w:tcW w:w="3948" w:type="dxa"/>
            <w:tcBorders>
              <w:top w:val="single" w:sz="4" w:space="0" w:color="auto"/>
              <w:bottom w:val="single" w:sz="4" w:space="0" w:color="auto"/>
            </w:tcBorders>
            <w:shd w:val="clear" w:color="auto" w:fill="auto"/>
          </w:tcPr>
          <w:p w:rsidR="00912AE6" w:rsidRPr="00C13BFA" w:rsidP="00C13BFA">
            <w:pPr>
              <w:tabs>
                <w:tab w:val="right" w:pos="3629"/>
              </w:tabs>
              <w:rPr>
                <w:rFonts w:ascii="Times New Roman" w:hAnsi="Times New Roman"/>
                <w:sz w:val="24"/>
                <w:szCs w:val="24"/>
              </w:rPr>
            </w:pPr>
            <w:r w:rsidRPr="00C13BFA">
              <w:rPr>
                <w:rFonts w:ascii="Times New Roman" w:hAnsi="Times New Roman"/>
                <w:sz w:val="24"/>
                <w:szCs w:val="24"/>
              </w:rPr>
              <w:t>外貌</w:t>
            </w:r>
            <w:r w:rsidRPr="00C13BFA">
              <w:rPr>
                <w:rFonts w:ascii="Times New Roman" w:hAnsi="Times New Roman"/>
                <w:sz w:val="24"/>
                <w:szCs w:val="24"/>
              </w:rPr>
              <w:t>:</w:t>
            </w:r>
            <w:r w:rsidRPr="00C13BFA">
              <w:rPr>
                <w:rFonts w:ascii="Times New Roman" w:hAnsi="Times New Roman"/>
                <w:sz w:val="24"/>
                <w:szCs w:val="24"/>
              </w:rPr>
              <w:t>小眼睛，大耳朵，短头发</w:t>
            </w:r>
            <w:r w:rsidRPr="00C13BFA">
              <w:rPr>
                <w:rFonts w:ascii="Times New Roman" w:hAnsi="Times New Roman"/>
                <w:sz w:val="24"/>
                <w:szCs w:val="24"/>
              </w:rPr>
              <w:tab/>
            </w:r>
          </w:p>
        </w:tc>
      </w:tr>
      <w:tr w:rsidTr="00C13BFA">
        <w:tblPrEx>
          <w:tblW w:w="0" w:type="auto"/>
          <w:tblLook w:val="04A0"/>
        </w:tblPrEx>
        <w:trPr>
          <w:trHeight w:val="133"/>
        </w:trPr>
        <w:tc>
          <w:tcPr>
            <w:tcW w:w="1689" w:type="dxa"/>
            <w:vMerge/>
            <w:shd w:val="clear" w:color="auto" w:fill="auto"/>
          </w:tcPr>
          <w:p w:rsidR="00912AE6" w:rsidRPr="00C13BFA" w:rsidP="00A21E81">
            <w:pPr>
              <w:rPr>
                <w:rFonts w:ascii="Times New Roman" w:hAnsi="Times New Roman"/>
                <w:sz w:val="24"/>
                <w:szCs w:val="24"/>
              </w:rPr>
            </w:pPr>
          </w:p>
        </w:tc>
        <w:tc>
          <w:tcPr>
            <w:tcW w:w="3948" w:type="dxa"/>
            <w:tcBorders>
              <w:top w:val="single" w:sz="4" w:space="0" w:color="auto"/>
            </w:tcBorders>
            <w:shd w:val="clear" w:color="auto" w:fill="auto"/>
          </w:tcPr>
          <w:p w:rsidR="00912AE6" w:rsidRPr="00C13BFA" w:rsidP="00A21E81">
            <w:pPr>
              <w:rPr>
                <w:rFonts w:ascii="Times New Roman" w:hAnsi="Times New Roman"/>
                <w:sz w:val="24"/>
                <w:szCs w:val="24"/>
              </w:rPr>
            </w:pPr>
            <w:r w:rsidRPr="00C13BFA">
              <w:rPr>
                <w:rFonts w:ascii="Times New Roman" w:hAnsi="Times New Roman"/>
                <w:sz w:val="24"/>
                <w:szCs w:val="24"/>
              </w:rPr>
              <w:t>其他</w:t>
            </w:r>
            <w:r w:rsidRPr="00C13BFA">
              <w:rPr>
                <w:rFonts w:ascii="Times New Roman" w:hAnsi="Times New Roman"/>
                <w:sz w:val="24"/>
                <w:szCs w:val="24"/>
              </w:rPr>
              <w:t>:</w:t>
            </w:r>
            <w:r w:rsidRPr="00C13BFA">
              <w:rPr>
                <w:rFonts w:ascii="Times New Roman" w:hAnsi="Times New Roman"/>
                <w:sz w:val="24"/>
                <w:szCs w:val="24"/>
              </w:rPr>
              <w:t>爱笑，聪明，有趣并且乐于助人，会照顾其他小朋友</w:t>
            </w:r>
          </w:p>
        </w:tc>
      </w:tr>
    </w:tbl>
    <w:p w:rsidR="00912AE6" w:rsidRPr="00C13BFA" w:rsidP="00A21E81">
      <w:pPr>
        <w:rPr>
          <w:rFonts w:ascii="Times New Roman" w:hAnsi="Times New Roman"/>
          <w:sz w:val="24"/>
          <w:szCs w:val="24"/>
        </w:rPr>
      </w:pPr>
      <w:r w:rsidRPr="00C13BFA">
        <w:rPr>
          <w:rFonts w:ascii="Times New Roman" w:hAnsi="Times New Roman"/>
          <w:sz w:val="24"/>
          <w:szCs w:val="24"/>
        </w:rPr>
        <w:t>要求：</w:t>
      </w:r>
    </w:p>
    <w:p w:rsidR="00A21E81" w:rsidRPr="00C13BFA" w:rsidP="00A21E81">
      <w:pPr>
        <w:rPr>
          <w:rFonts w:ascii="Times New Roman" w:hAnsi="Times New Roman"/>
          <w:sz w:val="24"/>
          <w:szCs w:val="24"/>
        </w:rPr>
      </w:pPr>
      <w:r w:rsidRPr="00C13BFA">
        <w:rPr>
          <w:rFonts w:ascii="Times New Roman" w:hAnsi="Times New Roman"/>
          <w:sz w:val="24"/>
          <w:szCs w:val="24"/>
        </w:rPr>
        <w:t>1.</w:t>
      </w:r>
      <w:r w:rsidRPr="00C13BFA" w:rsidR="00912AE6">
        <w:rPr>
          <w:rFonts w:ascii="Times New Roman" w:hAnsi="Times New Roman"/>
          <w:sz w:val="24"/>
          <w:szCs w:val="24"/>
        </w:rPr>
        <w:t xml:space="preserve"> </w:t>
      </w:r>
      <w:r w:rsidRPr="00C13BFA">
        <w:rPr>
          <w:rFonts w:ascii="Times New Roman" w:hAnsi="Times New Roman"/>
          <w:sz w:val="24"/>
          <w:szCs w:val="24"/>
        </w:rPr>
        <w:t>60</w:t>
      </w:r>
      <w:r w:rsidRPr="00C13BFA">
        <w:rPr>
          <w:rFonts w:ascii="Times New Roman" w:hAnsi="Times New Roman"/>
          <w:sz w:val="24"/>
          <w:szCs w:val="24"/>
        </w:rPr>
        <w:t>词左右；</w:t>
      </w:r>
    </w:p>
    <w:p w:rsidR="00A21E81" w:rsidRPr="00C13BFA" w:rsidP="00A21E81">
      <w:pPr>
        <w:rPr>
          <w:rFonts w:ascii="Times New Roman" w:hAnsi="Times New Roman"/>
          <w:sz w:val="24"/>
          <w:szCs w:val="24"/>
        </w:rPr>
      </w:pPr>
      <w:r w:rsidRPr="00C13BFA">
        <w:rPr>
          <w:rFonts w:ascii="Times New Roman" w:hAnsi="Times New Roman"/>
          <w:sz w:val="24"/>
          <w:szCs w:val="24"/>
        </w:rPr>
        <w:t>2.</w:t>
      </w:r>
      <w:r w:rsidRPr="00C13BFA">
        <w:rPr>
          <w:rFonts w:ascii="Times New Roman" w:hAnsi="Times New Roman"/>
          <w:sz w:val="24"/>
          <w:szCs w:val="24"/>
        </w:rPr>
        <w:t>语言表达准确，语义连贯，可适当发挥。</w:t>
      </w:r>
    </w:p>
    <w:p w:rsidR="004D6FBD" w:rsidRPr="004C0D08" w:rsidP="004D6FBD">
      <w:pPr>
        <w:jc w:val="center"/>
        <w:rPr>
          <w:rFonts w:hint="eastAsia"/>
          <w:szCs w:val="21"/>
        </w:rPr>
      </w:pPr>
      <w:r w:rsidRPr="00C13BFA">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C0D08">
        <w:rPr>
          <w:rFonts w:hint="eastAsia"/>
          <w:szCs w:val="21"/>
        </w:rPr>
        <w:t>七年级（下）</w:t>
      </w:r>
      <w:r w:rsidRPr="004C0D08">
        <w:rPr>
          <w:rFonts w:hint="eastAsia"/>
          <w:szCs w:val="21"/>
        </w:rPr>
        <w:t>Unit 1</w:t>
      </w:r>
      <w:r w:rsidRPr="004C0D08">
        <w:rPr>
          <w:rFonts w:hint="eastAsia"/>
          <w:szCs w:val="21"/>
        </w:rPr>
        <w:t>能力测试题</w:t>
      </w:r>
    </w:p>
    <w:p w:rsidR="004D6FBD" w:rsidRPr="004C0D08" w:rsidP="004D6FBD">
      <w:pPr>
        <w:rPr>
          <w:rFonts w:hint="eastAsia"/>
          <w:szCs w:val="21"/>
        </w:rPr>
      </w:pPr>
      <w:r w:rsidRPr="004C0D08">
        <w:rPr>
          <w:rFonts w:hint="eastAsia"/>
          <w:szCs w:val="21"/>
        </w:rPr>
        <w:t>笔试部分</w:t>
      </w:r>
      <w:r w:rsidRPr="004C0D08">
        <w:rPr>
          <w:rFonts w:hint="eastAsia"/>
          <w:szCs w:val="21"/>
        </w:rPr>
        <w:t xml:space="preserve"> </w:t>
      </w:r>
    </w:p>
    <w:p w:rsidR="004D6FBD" w:rsidRPr="004C0D08" w:rsidP="004D6FBD">
      <w:pPr>
        <w:rPr>
          <w:rFonts w:hint="eastAsia"/>
          <w:szCs w:val="21"/>
        </w:rPr>
      </w:pPr>
      <w:r w:rsidRPr="004C0D08">
        <w:rPr>
          <w:rFonts w:hint="eastAsia"/>
          <w:szCs w:val="21"/>
        </w:rPr>
        <w:t>第一卷</w:t>
      </w:r>
    </w:p>
    <w:p w:rsidR="004D6FBD" w:rsidRPr="004C0D08" w:rsidP="004D6FBD">
      <w:pPr>
        <w:rPr>
          <w:szCs w:val="21"/>
        </w:rPr>
      </w:pPr>
      <w:r w:rsidRPr="004C0D08">
        <w:rPr>
          <w:szCs w:val="21"/>
        </w:rPr>
        <w:t xml:space="preserve">I. </w:t>
      </w:r>
    </w:p>
    <w:p w:rsidR="004D6FBD" w:rsidRPr="004C0D08" w:rsidP="004D6FBD">
      <w:pPr>
        <w:rPr>
          <w:szCs w:val="21"/>
        </w:rPr>
      </w:pPr>
      <w:r w:rsidRPr="004C0D08">
        <w:rPr>
          <w:szCs w:val="21"/>
        </w:rPr>
        <w:t xml:space="preserve">1-5 CACBA  </w:t>
      </w:r>
      <w:r w:rsidRPr="004C0D08">
        <w:rPr>
          <w:szCs w:val="21"/>
        </w:rPr>
        <w:tab/>
      </w:r>
      <w:r>
        <w:rPr>
          <w:rFonts w:hint="eastAsia"/>
          <w:szCs w:val="21"/>
        </w:rPr>
        <w:tab/>
      </w:r>
      <w:r w:rsidRPr="004C0D08">
        <w:rPr>
          <w:szCs w:val="21"/>
        </w:rPr>
        <w:t>6-10 BCABC</w:t>
      </w:r>
    </w:p>
    <w:p w:rsidR="004D6FBD" w:rsidRPr="004C0D08" w:rsidP="004D6FBD">
      <w:pPr>
        <w:rPr>
          <w:szCs w:val="21"/>
        </w:rPr>
      </w:pPr>
      <w:r w:rsidRPr="004C0D08">
        <w:rPr>
          <w:szCs w:val="21"/>
        </w:rPr>
        <w:t xml:space="preserve">II. </w:t>
      </w:r>
    </w:p>
    <w:p w:rsidR="004D6FBD" w:rsidRPr="004C0D08" w:rsidP="004D6FBD">
      <w:pPr>
        <w:rPr>
          <w:szCs w:val="21"/>
        </w:rPr>
      </w:pPr>
      <w:r w:rsidRPr="004C0D08">
        <w:rPr>
          <w:szCs w:val="21"/>
        </w:rPr>
        <w:t xml:space="preserve">11-15 BBACC  </w:t>
      </w:r>
      <w:r w:rsidRPr="004C0D08">
        <w:rPr>
          <w:szCs w:val="21"/>
        </w:rPr>
        <w:tab/>
        <w:t>16-20 BCAAC</w:t>
      </w:r>
    </w:p>
    <w:p w:rsidR="004D6FBD" w:rsidRPr="004C0D08" w:rsidP="004D6FBD">
      <w:pPr>
        <w:rPr>
          <w:szCs w:val="21"/>
        </w:rPr>
      </w:pPr>
      <w:r w:rsidRPr="004C0D08">
        <w:rPr>
          <w:szCs w:val="21"/>
        </w:rPr>
        <w:t xml:space="preserve">III. </w:t>
      </w:r>
    </w:p>
    <w:p w:rsidR="004D6FBD" w:rsidRPr="004C0D08" w:rsidP="004D6FBD">
      <w:pPr>
        <w:rPr>
          <w:szCs w:val="21"/>
        </w:rPr>
      </w:pPr>
      <w:r w:rsidRPr="004C0D08">
        <w:rPr>
          <w:szCs w:val="21"/>
        </w:rPr>
        <w:t xml:space="preserve">21-25 DDBCA  </w:t>
      </w:r>
      <w:r w:rsidRPr="004C0D08">
        <w:rPr>
          <w:szCs w:val="21"/>
        </w:rPr>
        <w:tab/>
        <w:t>26-30 BACCC</w:t>
      </w:r>
    </w:p>
    <w:p w:rsidR="004D6FBD" w:rsidRPr="004C0D08" w:rsidP="004D6FBD">
      <w:pPr>
        <w:rPr>
          <w:szCs w:val="21"/>
        </w:rPr>
      </w:pPr>
      <w:r w:rsidRPr="004C0D08">
        <w:rPr>
          <w:szCs w:val="21"/>
        </w:rPr>
        <w:t>31-35 CADAD</w:t>
      </w:r>
      <w:r w:rsidRPr="004C0D08">
        <w:rPr>
          <w:szCs w:val="21"/>
        </w:rPr>
        <w:tab/>
        <w:t>36-40 BABBA</w:t>
      </w:r>
    </w:p>
    <w:p w:rsidR="004D6FBD" w:rsidRPr="004C0D08" w:rsidP="004D6FBD">
      <w:pPr>
        <w:rPr>
          <w:rFonts w:hint="eastAsia"/>
          <w:szCs w:val="21"/>
        </w:rPr>
      </w:pPr>
      <w:r w:rsidRPr="004C0D08">
        <w:rPr>
          <w:rFonts w:hint="eastAsia"/>
          <w:szCs w:val="21"/>
        </w:rPr>
        <w:t>第二卷</w:t>
      </w:r>
      <w:r w:rsidRPr="004C0D08">
        <w:rPr>
          <w:rFonts w:hint="eastAsia"/>
          <w:szCs w:val="21"/>
        </w:rPr>
        <w:t xml:space="preserve"> (One possible version) </w:t>
      </w:r>
    </w:p>
    <w:p w:rsidR="004D6FBD" w:rsidRPr="004C0D08" w:rsidP="004D6FBD">
      <w:pPr>
        <w:rPr>
          <w:szCs w:val="21"/>
        </w:rPr>
      </w:pPr>
      <w:r w:rsidRPr="004C0D08">
        <w:rPr>
          <w:szCs w:val="21"/>
        </w:rPr>
        <w:t xml:space="preserve">IV. </w:t>
      </w:r>
    </w:p>
    <w:p w:rsidR="004D6FBD" w:rsidRPr="004C0D08" w:rsidP="004D6FBD">
      <w:pPr>
        <w:rPr>
          <w:szCs w:val="21"/>
        </w:rPr>
      </w:pPr>
      <w:r w:rsidRPr="004C0D08">
        <w:rPr>
          <w:szCs w:val="21"/>
        </w:rPr>
        <w:t>41. How does your mother usually go to work?</w:t>
      </w:r>
    </w:p>
    <w:p w:rsidR="004D6FBD" w:rsidRPr="004C0D08" w:rsidP="004D6FBD">
      <w:pPr>
        <w:rPr>
          <w:szCs w:val="21"/>
        </w:rPr>
      </w:pPr>
      <w:r w:rsidRPr="004C0D08">
        <w:rPr>
          <w:szCs w:val="21"/>
        </w:rPr>
        <w:t>42. Judy likes playing the guitar in her free time.</w:t>
      </w:r>
    </w:p>
    <w:p w:rsidR="004D6FBD" w:rsidRPr="004C0D08" w:rsidP="004D6FBD">
      <w:pPr>
        <w:rPr>
          <w:szCs w:val="21"/>
        </w:rPr>
      </w:pPr>
      <w:r w:rsidRPr="004C0D08">
        <w:rPr>
          <w:szCs w:val="21"/>
        </w:rPr>
        <w:t>43. The girl beside the tree is my new classmate.</w:t>
      </w:r>
    </w:p>
    <w:p w:rsidR="004D6FBD" w:rsidRPr="004C0D08" w:rsidP="004D6FBD">
      <w:pPr>
        <w:rPr>
          <w:szCs w:val="21"/>
        </w:rPr>
      </w:pPr>
      <w:r w:rsidRPr="004C0D08">
        <w:rPr>
          <w:szCs w:val="21"/>
        </w:rPr>
        <w:t>44. It will be exciting to visit the Moon.</w:t>
      </w:r>
    </w:p>
    <w:p w:rsidR="004D6FBD" w:rsidRPr="004C0D08" w:rsidP="004D6FBD">
      <w:pPr>
        <w:rPr>
          <w:szCs w:val="21"/>
        </w:rPr>
      </w:pPr>
      <w:r w:rsidRPr="004C0D08">
        <w:rPr>
          <w:szCs w:val="21"/>
        </w:rPr>
        <w:t>45. Peter likes playing football and I like it as well.</w:t>
      </w:r>
    </w:p>
    <w:p w:rsidR="004D6FBD" w:rsidRPr="004C0D08" w:rsidP="004D6FBD">
      <w:pPr>
        <w:rPr>
          <w:szCs w:val="21"/>
        </w:rPr>
      </w:pPr>
      <w:r w:rsidRPr="004C0D08">
        <w:rPr>
          <w:szCs w:val="21"/>
        </w:rPr>
        <w:t xml:space="preserve">V. </w:t>
      </w:r>
    </w:p>
    <w:p w:rsidR="004D6FBD" w:rsidRPr="004C0D08" w:rsidP="004D6FBD">
      <w:pPr>
        <w:rPr>
          <w:szCs w:val="21"/>
        </w:rPr>
      </w:pPr>
      <w:r w:rsidRPr="004C0D08">
        <w:rPr>
          <w:szCs w:val="21"/>
        </w:rPr>
        <w:t xml:space="preserve">46. years  </w:t>
      </w:r>
      <w:r w:rsidRPr="004C0D08">
        <w:rPr>
          <w:szCs w:val="21"/>
        </w:rPr>
        <w:tab/>
      </w:r>
      <w:r w:rsidRPr="004C0D08">
        <w:rPr>
          <w:szCs w:val="21"/>
        </w:rPr>
        <w:tab/>
        <w:t xml:space="preserve">47. singing  </w:t>
      </w:r>
    </w:p>
    <w:p w:rsidR="004D6FBD" w:rsidRPr="004C0D08" w:rsidP="004D6FBD">
      <w:pPr>
        <w:rPr>
          <w:szCs w:val="21"/>
        </w:rPr>
      </w:pPr>
      <w:r w:rsidRPr="004C0D08">
        <w:rPr>
          <w:szCs w:val="21"/>
        </w:rPr>
        <w:t xml:space="preserve">48. to become  </w:t>
      </w:r>
      <w:r w:rsidRPr="004C0D08">
        <w:rPr>
          <w:szCs w:val="21"/>
        </w:rPr>
        <w:tab/>
        <w:t xml:space="preserve">49. beautiful  </w:t>
      </w:r>
    </w:p>
    <w:p w:rsidR="004D6FBD" w:rsidRPr="004C0D08" w:rsidP="004D6FBD">
      <w:pPr>
        <w:rPr>
          <w:szCs w:val="21"/>
        </w:rPr>
      </w:pPr>
      <w:r w:rsidRPr="004C0D08">
        <w:rPr>
          <w:szCs w:val="21"/>
        </w:rPr>
        <w:t xml:space="preserve">50. is  </w:t>
      </w:r>
      <w:r w:rsidRPr="004C0D08">
        <w:rPr>
          <w:szCs w:val="21"/>
        </w:rPr>
        <w:tab/>
      </w:r>
      <w:r w:rsidRPr="004C0D08">
        <w:rPr>
          <w:szCs w:val="21"/>
        </w:rPr>
        <w:tab/>
      </w:r>
      <w:r>
        <w:rPr>
          <w:rFonts w:hint="eastAsia"/>
          <w:szCs w:val="21"/>
        </w:rPr>
        <w:tab/>
      </w:r>
      <w:r w:rsidRPr="004C0D08">
        <w:rPr>
          <w:szCs w:val="21"/>
        </w:rPr>
        <w:t xml:space="preserve">51. to  </w:t>
      </w:r>
    </w:p>
    <w:p w:rsidR="004D6FBD" w:rsidRPr="004C0D08" w:rsidP="004D6FBD">
      <w:pPr>
        <w:rPr>
          <w:szCs w:val="21"/>
        </w:rPr>
      </w:pPr>
      <w:r w:rsidRPr="004C0D08">
        <w:rPr>
          <w:szCs w:val="21"/>
        </w:rPr>
        <w:t xml:space="preserve">52. the  </w:t>
      </w:r>
      <w:r w:rsidRPr="004C0D08">
        <w:rPr>
          <w:szCs w:val="21"/>
        </w:rPr>
        <w:tab/>
      </w:r>
      <w:r w:rsidRPr="004C0D08">
        <w:rPr>
          <w:szCs w:val="21"/>
        </w:rPr>
        <w:tab/>
      </w:r>
      <w:r>
        <w:rPr>
          <w:rFonts w:hint="eastAsia"/>
          <w:szCs w:val="21"/>
        </w:rPr>
        <w:tab/>
      </w:r>
      <w:r w:rsidRPr="004C0D08">
        <w:rPr>
          <w:szCs w:val="21"/>
        </w:rPr>
        <w:t xml:space="preserve">53. but  </w:t>
      </w:r>
    </w:p>
    <w:p w:rsidR="004D6FBD" w:rsidRPr="004C0D08" w:rsidP="004D6FBD">
      <w:pPr>
        <w:rPr>
          <w:szCs w:val="21"/>
        </w:rPr>
      </w:pPr>
      <w:r w:rsidRPr="004C0D08">
        <w:rPr>
          <w:szCs w:val="21"/>
        </w:rPr>
        <w:t xml:space="preserve">54. plays  </w:t>
      </w:r>
      <w:r w:rsidRPr="004C0D08">
        <w:rPr>
          <w:szCs w:val="21"/>
        </w:rPr>
        <w:tab/>
      </w:r>
      <w:r w:rsidRPr="004C0D08">
        <w:rPr>
          <w:szCs w:val="21"/>
        </w:rPr>
        <w:tab/>
        <w:t xml:space="preserve">55. me </w:t>
      </w:r>
    </w:p>
    <w:p w:rsidR="004D6FBD" w:rsidRPr="004C0D08" w:rsidP="004D6FBD">
      <w:pPr>
        <w:rPr>
          <w:szCs w:val="21"/>
        </w:rPr>
      </w:pPr>
      <w:r w:rsidRPr="004C0D08">
        <w:rPr>
          <w:szCs w:val="21"/>
        </w:rPr>
        <w:t xml:space="preserve">VI. </w:t>
      </w:r>
    </w:p>
    <w:p w:rsidR="004D6FBD" w:rsidRPr="004C0D08" w:rsidP="004D6FBD">
      <w:pPr>
        <w:rPr>
          <w:szCs w:val="21"/>
        </w:rPr>
      </w:pPr>
      <w:r w:rsidRPr="004C0D08">
        <w:rPr>
          <w:szCs w:val="21"/>
        </w:rPr>
        <w:t>Chen Yinjie is a lovely boy. His English name is Jasper. He was born on July 1st, 2013. He has small eyes and big ears with short hair. He always smiles. And his smiles can make people feel warm. His father is always strict with him, but he is never angry. He is also very smart and funny. He likes to help and take care of other kids. Do you want to make friends with him?</w:t>
      </w:r>
    </w:p>
    <w:p w:rsidR="004D6FBD" w:rsidRPr="004C0D08" w:rsidP="004D6FBD">
      <w:pPr>
        <w:rPr>
          <w:rFonts w:hint="eastAsia"/>
          <w:szCs w:val="21"/>
        </w:rPr>
      </w:pPr>
      <w:r w:rsidRPr="004C0D08">
        <w:rPr>
          <w:rFonts w:hint="eastAsia"/>
          <w:szCs w:val="21"/>
        </w:rPr>
        <w:t>【书面表达写作指导】</w:t>
      </w:r>
    </w:p>
    <w:p w:rsidR="004D6FBD" w:rsidRPr="004C0D08" w:rsidP="004D6FBD">
      <w:pPr>
        <w:rPr>
          <w:rFonts w:hint="eastAsia"/>
          <w:szCs w:val="21"/>
        </w:rPr>
      </w:pPr>
      <w:r w:rsidRPr="004C0D08">
        <w:rPr>
          <w:rFonts w:hint="eastAsia"/>
          <w:szCs w:val="21"/>
        </w:rPr>
        <w:t>　　本次书面表达要求根据表格提示来介绍陈胤捷小朋友。写作时要注意以下几点：</w:t>
      </w:r>
    </w:p>
    <w:p w:rsidR="004D6FBD" w:rsidRPr="004C0D08" w:rsidP="004D6FBD">
      <w:pPr>
        <w:rPr>
          <w:rFonts w:hint="eastAsia"/>
          <w:szCs w:val="21"/>
        </w:rPr>
      </w:pPr>
      <w:r w:rsidRPr="004C0D08">
        <w:rPr>
          <w:rFonts w:hint="eastAsia"/>
          <w:szCs w:val="21"/>
        </w:rPr>
        <w:t xml:space="preserve">1. </w:t>
      </w:r>
      <w:r w:rsidRPr="004C0D08">
        <w:rPr>
          <w:rFonts w:hint="eastAsia"/>
          <w:szCs w:val="21"/>
        </w:rPr>
        <w:t>确定时态，应使用一般现在时进行写作；</w:t>
      </w:r>
    </w:p>
    <w:p w:rsidR="004D6FBD" w:rsidRPr="004C0D08" w:rsidP="004D6FBD">
      <w:pPr>
        <w:rPr>
          <w:rFonts w:hint="eastAsia"/>
          <w:szCs w:val="21"/>
        </w:rPr>
      </w:pPr>
      <w:r w:rsidRPr="004C0D08">
        <w:rPr>
          <w:rFonts w:hint="eastAsia"/>
          <w:szCs w:val="21"/>
        </w:rPr>
        <w:t xml:space="preserve">2. </w:t>
      </w:r>
      <w:r w:rsidRPr="004C0D08">
        <w:rPr>
          <w:rFonts w:hint="eastAsia"/>
          <w:szCs w:val="21"/>
        </w:rPr>
        <w:t>根据提示进行写作，注意不要遗漏要点；</w:t>
      </w:r>
    </w:p>
    <w:p w:rsidR="004D6FBD" w:rsidRPr="004C0D08" w:rsidP="004D6FBD">
      <w:pPr>
        <w:rPr>
          <w:rFonts w:hint="eastAsia"/>
          <w:szCs w:val="21"/>
        </w:rPr>
      </w:pPr>
      <w:r w:rsidRPr="004C0D08">
        <w:rPr>
          <w:rFonts w:hint="eastAsia"/>
          <w:szCs w:val="21"/>
        </w:rPr>
        <w:t xml:space="preserve">3. </w:t>
      </w:r>
      <w:r w:rsidRPr="004C0D08">
        <w:rPr>
          <w:rFonts w:hint="eastAsia"/>
          <w:szCs w:val="21"/>
        </w:rPr>
        <w:t>文章完成之后，要通读全文，检查语法是否正确、要点是否齐全。</w:t>
      </w:r>
    </w:p>
    <w:sectPr w:rsidSect="006D23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09"/>
    <w:multiLevelType w:val="multilevel"/>
    <w:tmpl w:val="00000008"/>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nsid w:val="0000000B"/>
    <w:multiLevelType w:val="multilevel"/>
    <w:tmpl w:val="0000000A"/>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0D"/>
    <w:multiLevelType w:val="multilevel"/>
    <w:tmpl w:val="0000000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000000F"/>
    <w:multiLevelType w:val="multilevel"/>
    <w:tmpl w:val="0000000E"/>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3DD"/>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1A3F9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Header"/>
    <w:uiPriority w:val="99"/>
    <w:semiHidden/>
    <w:rsid w:val="001A3F91"/>
    <w:rPr>
      <w:sz w:val="18"/>
      <w:szCs w:val="18"/>
    </w:rPr>
  </w:style>
  <w:style w:type="paragraph" w:styleId="Footer">
    <w:name w:val="footer"/>
    <w:basedOn w:val="Normal"/>
    <w:link w:val="Char0"/>
    <w:uiPriority w:val="99"/>
    <w:semiHidden/>
    <w:unhideWhenUsed/>
    <w:rsid w:val="001A3F91"/>
    <w:pPr>
      <w:tabs>
        <w:tab w:val="center" w:pos="4153"/>
        <w:tab w:val="right" w:pos="8306"/>
      </w:tabs>
      <w:snapToGrid w:val="0"/>
      <w:jc w:val="left"/>
    </w:pPr>
    <w:rPr>
      <w:sz w:val="18"/>
      <w:szCs w:val="18"/>
    </w:rPr>
  </w:style>
  <w:style w:type="character" w:customStyle="1" w:styleId="Char0">
    <w:name w:val="页脚 Char"/>
    <w:link w:val="Footer"/>
    <w:uiPriority w:val="99"/>
    <w:semiHidden/>
    <w:rsid w:val="001A3F91"/>
    <w:rPr>
      <w:sz w:val="18"/>
      <w:szCs w:val="18"/>
    </w:rPr>
  </w:style>
  <w:style w:type="paragraph" w:styleId="ListParagraph">
    <w:name w:val="List Paragraph"/>
    <w:basedOn w:val="Normal"/>
    <w:uiPriority w:val="34"/>
    <w:qFormat/>
    <w:rsid w:val="001A3F91"/>
    <w:pPr>
      <w:ind w:firstLine="420" w:firstLineChars="200"/>
    </w:pPr>
  </w:style>
  <w:style w:type="table" w:styleId="TableGrid">
    <w:name w:val="Table Grid"/>
    <w:basedOn w:val="TableNormal"/>
    <w:uiPriority w:val="59"/>
    <w:rsid w:val="00074E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1960</Words>
  <Characters>11177</Characters>
  <Application>Microsoft Office Word</Application>
  <DocSecurity>0</DocSecurity>
  <Lines>93</Lines>
  <Paragraphs>26</Paragraphs>
  <ScaleCrop>false</ScaleCrop>
  <Company>HP</Company>
  <LinksUpToDate>false</LinksUpToDate>
  <CharactersWithSpaces>13111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微软用户</cp:lastModifiedBy>
  <cp:revision>2</cp:revision>
  <dcterms:created xsi:type="dcterms:W3CDTF">2018-10-26T07:16:00Z</dcterms:created>
  <dcterms:modified xsi:type="dcterms:W3CDTF">2018-10-26T07:16:00Z</dcterms:modified>
</cp:coreProperties>
</file>