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napToGrid w:val="0"/>
        <w:spacing w:before="0" w:after="0" w:line="350" w:lineRule="exact"/>
        <w:ind w:left="363" w:right="0" w:firstLine="0"/>
        <w:jc w:val="left"/>
        <w:textAlignment w:val="auto"/>
        <w:rPr>
          <w:rFonts w:hint="default" w:ascii="宋体" w:hAnsi="宋体" w:eastAsia="宋体" w:cs="宋体"/>
          <w:sz w:val="28"/>
        </w:rPr>
      </w:pPr>
      <w:r>
        <w:rPr>
          <w:rFonts w:hint="default" w:ascii="宋体" w:hAnsi="宋体" w:eastAsia="宋体" w:cs="宋体"/>
          <w:w w:val="90"/>
          <w:sz w:val="28"/>
        </w:rPr>
        <w:pict>
          <v:shape id="_x0000_s1025" o:spid="_x0000_s1025" o:spt="75" type="#_x0000_t75" style="position:absolute;left:0pt;margin-left:972pt;margin-top:911pt;height:31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default" w:ascii="宋体" w:hAnsi="宋体" w:eastAsia="宋体" w:cs="宋体"/>
          <w:w w:val="90"/>
          <w:sz w:val="28"/>
        </w:rPr>
        <w:t>天津市耀华嘉诚国际中学</w:t>
      </w:r>
      <w:r>
        <w:rPr>
          <w:rFonts w:hint="default" w:ascii="宋体" w:hAnsi="宋体" w:eastAsia="宋体" w:cs="宋体"/>
          <w:spacing w:val="-27"/>
          <w:w w:val="90"/>
          <w:sz w:val="28"/>
        </w:rPr>
        <w:t xml:space="preserve"> </w:t>
      </w:r>
      <w:r>
        <w:rPr>
          <w:rFonts w:hint="default" w:ascii="宋体" w:hAnsi="宋体" w:eastAsia="宋体" w:cs="宋体"/>
          <w:w w:val="90"/>
          <w:sz w:val="28"/>
        </w:rPr>
        <w:t>2019—2020</w:t>
      </w:r>
      <w:r>
        <w:rPr>
          <w:rFonts w:hint="default" w:ascii="宋体" w:hAnsi="宋体" w:eastAsia="宋体" w:cs="宋体"/>
          <w:spacing w:val="-30"/>
          <w:w w:val="90"/>
          <w:sz w:val="28"/>
        </w:rPr>
        <w:t xml:space="preserve"> </w:t>
      </w:r>
      <w:r>
        <w:rPr>
          <w:rFonts w:hint="default" w:ascii="宋体" w:hAnsi="宋体" w:eastAsia="宋体" w:cs="宋体"/>
          <w:w w:val="90"/>
          <w:sz w:val="28"/>
        </w:rPr>
        <w:t>学年度</w:t>
      </w:r>
      <w:r>
        <w:rPr>
          <w:rFonts w:hint="default" w:ascii="宋体" w:hAnsi="宋体" w:eastAsia="宋体" w:cs="宋体"/>
          <w:spacing w:val="3"/>
          <w:w w:val="90"/>
          <w:sz w:val="28"/>
        </w:rPr>
        <w:t>第</w:t>
      </w:r>
      <w:r>
        <w:rPr>
          <w:rFonts w:hint="default" w:ascii="宋体" w:hAnsi="宋体" w:eastAsia="宋体" w:cs="宋体"/>
          <w:w w:val="90"/>
          <w:sz w:val="28"/>
        </w:rPr>
        <w:t>二学期</w:t>
      </w:r>
      <w:r>
        <w:rPr>
          <w:rFonts w:hint="default" w:ascii="宋体" w:hAnsi="宋体" w:eastAsia="宋体" w:cs="宋体"/>
          <w:spacing w:val="-8"/>
          <w:sz w:val="28"/>
        </w:rPr>
        <w:t>线上</w:t>
      </w:r>
      <w:r>
        <w:rPr>
          <w:rFonts w:hint="default" w:ascii="宋体" w:hAnsi="宋体" w:eastAsia="宋体" w:cs="宋体"/>
          <w:spacing w:val="-7"/>
          <w:sz w:val="28"/>
        </w:rPr>
        <w:t>学</w:t>
      </w:r>
      <w:r>
        <w:rPr>
          <w:rFonts w:hint="default" w:ascii="宋体" w:hAnsi="宋体" w:eastAsia="宋体" w:cs="宋体"/>
          <w:spacing w:val="-8"/>
          <w:sz w:val="28"/>
        </w:rPr>
        <w:t>习</w:t>
      </w:r>
      <w:r>
        <w:rPr>
          <w:rFonts w:hint="default" w:ascii="宋体" w:hAnsi="宋体" w:eastAsia="宋体" w:cs="宋体"/>
          <w:spacing w:val="-7"/>
          <w:sz w:val="28"/>
        </w:rPr>
        <w:t>阶</w:t>
      </w:r>
      <w:r>
        <w:rPr>
          <w:rFonts w:hint="default" w:ascii="宋体" w:hAnsi="宋体" w:eastAsia="宋体" w:cs="宋体"/>
          <w:spacing w:val="-8"/>
          <w:sz w:val="28"/>
        </w:rPr>
        <w:t>段</w:t>
      </w:r>
      <w:r>
        <w:rPr>
          <w:rFonts w:hint="default" w:ascii="宋体" w:hAnsi="宋体" w:eastAsia="宋体" w:cs="宋体"/>
          <w:spacing w:val="-7"/>
          <w:sz w:val="28"/>
        </w:rPr>
        <w:t>性</w:t>
      </w:r>
      <w:r>
        <w:rPr>
          <w:rFonts w:hint="default" w:ascii="宋体" w:hAnsi="宋体" w:eastAsia="宋体" w:cs="宋体"/>
          <w:spacing w:val="-8"/>
          <w:sz w:val="28"/>
        </w:rPr>
        <w:t>评</w:t>
      </w:r>
      <w:r>
        <w:rPr>
          <w:rFonts w:hint="default" w:ascii="宋体" w:hAnsi="宋体" w:eastAsia="宋体" w:cs="宋体"/>
          <w:spacing w:val="-7"/>
          <w:sz w:val="28"/>
        </w:rPr>
        <w:t>估</w:t>
      </w:r>
      <w:r>
        <w:rPr>
          <w:rFonts w:hint="default" w:ascii="宋体" w:hAnsi="宋体" w:eastAsia="宋体" w:cs="宋体"/>
          <w:spacing w:val="-8"/>
          <w:sz w:val="28"/>
        </w:rPr>
        <w:t>检</w:t>
      </w:r>
      <w:r>
        <w:rPr>
          <w:rFonts w:hint="default" w:ascii="宋体" w:hAnsi="宋体" w:eastAsia="宋体" w:cs="宋体"/>
          <w:sz w:val="28"/>
        </w:rPr>
        <w:t>测</w:t>
      </w:r>
    </w:p>
    <w:p>
      <w:pPr>
        <w:autoSpaceDE w:val="0"/>
        <w:autoSpaceDN w:val="0"/>
        <w:snapToGrid w:val="0"/>
        <w:spacing w:before="274" w:after="0" w:line="350" w:lineRule="exact"/>
        <w:ind w:left="3836" w:right="0" w:firstLine="0"/>
        <w:jc w:val="left"/>
        <w:textAlignment w:val="auto"/>
        <w:rPr>
          <w:rFonts w:hint="default" w:ascii="宋体" w:hAnsi="宋体" w:eastAsia="宋体" w:cs="宋体"/>
          <w:sz w:val="28"/>
        </w:rPr>
      </w:pPr>
      <w:r>
        <w:rPr>
          <w:rFonts w:hint="default" w:ascii="宋体" w:hAnsi="宋体" w:eastAsia="宋体" w:cs="宋体"/>
          <w:sz w:val="28"/>
        </w:rPr>
        <w:t>八年级英语试卷</w:t>
      </w:r>
    </w:p>
    <w:p>
      <w:pPr>
        <w:autoSpaceDE w:val="0"/>
        <w:autoSpaceDN w:val="0"/>
        <w:snapToGrid w:val="0"/>
        <w:spacing w:before="164" w:after="0" w:line="263" w:lineRule="exact"/>
        <w:ind w:left="3186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第Ⅰ卷（本卷共三大题，共</w:t>
      </w:r>
      <w:r>
        <w:rPr>
          <w:rFonts w:hint="default" w:ascii="宋体" w:hAnsi="宋体" w:eastAsia="宋体" w:cs="宋体"/>
          <w:spacing w:val="-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6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0</w:t>
      </w:r>
      <w:r>
        <w:rPr>
          <w:rFonts w:hint="default" w:ascii="宋体" w:hAnsi="宋体" w:eastAsia="宋体" w:cs="宋体"/>
          <w:sz w:val="21"/>
        </w:rPr>
        <w:t>分）</w:t>
      </w:r>
    </w:p>
    <w:p>
      <w:pPr>
        <w:autoSpaceDE w:val="0"/>
        <w:autoSpaceDN w:val="0"/>
        <w:snapToGrid w:val="0"/>
        <w:spacing w:before="49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一</w:t>
      </w:r>
      <w:r>
        <w:rPr>
          <w:rFonts w:hint="default" w:ascii="宋体" w:hAnsi="宋体" w:eastAsia="宋体" w:cs="宋体"/>
          <w:spacing w:val="15"/>
          <w:sz w:val="21"/>
        </w:rPr>
        <w:t>、</w:t>
      </w:r>
      <w:r>
        <w:rPr>
          <w:rFonts w:hint="default" w:ascii="宋体" w:hAnsi="宋体" w:eastAsia="宋体" w:cs="宋体"/>
          <w:sz w:val="21"/>
        </w:rPr>
        <w:t>单项选择（本大题</w:t>
      </w:r>
      <w:r>
        <w:rPr>
          <w:rFonts w:hint="default" w:ascii="宋体" w:hAnsi="宋体" w:eastAsia="宋体" w:cs="宋体"/>
          <w:spacing w:val="27"/>
          <w:sz w:val="21"/>
        </w:rPr>
        <w:t>共</w:t>
      </w:r>
      <w:r>
        <w:rPr>
          <w:rFonts w:hint="default" w:ascii="Times New Roman" w:hAnsi="Times New Roman" w:eastAsia="Times New Roman" w:cs="Times New Roman"/>
          <w:b/>
          <w:sz w:val="21"/>
        </w:rPr>
        <w:t>2</w:t>
      </w:r>
      <w:r>
        <w:rPr>
          <w:rFonts w:hint="default" w:ascii="Times New Roman" w:hAnsi="Times New Roman" w:eastAsia="Times New Roman" w:cs="Times New Roman"/>
          <w:b/>
          <w:spacing w:val="52"/>
          <w:sz w:val="21"/>
        </w:rPr>
        <w:t>0</w:t>
      </w:r>
      <w:r>
        <w:rPr>
          <w:rFonts w:hint="default" w:ascii="宋体" w:hAnsi="宋体" w:eastAsia="宋体" w:cs="宋体"/>
          <w:sz w:val="21"/>
        </w:rPr>
        <w:t>小题，每小</w:t>
      </w:r>
      <w:r>
        <w:rPr>
          <w:rFonts w:hint="default" w:ascii="宋体" w:hAnsi="宋体" w:eastAsia="宋体" w:cs="宋体"/>
          <w:spacing w:val="27"/>
          <w:sz w:val="21"/>
        </w:rPr>
        <w:t>题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1</w:t>
      </w:r>
      <w:r>
        <w:rPr>
          <w:rFonts w:hint="default" w:ascii="宋体" w:hAnsi="宋体" w:eastAsia="宋体" w:cs="宋体"/>
          <w:sz w:val="21"/>
        </w:rPr>
        <w:t>分，</w:t>
      </w:r>
      <w:r>
        <w:rPr>
          <w:rFonts w:hint="default" w:ascii="宋体" w:hAnsi="宋体" w:eastAsia="宋体" w:cs="宋体"/>
          <w:spacing w:val="27"/>
          <w:sz w:val="21"/>
        </w:rPr>
        <w:t>共</w:t>
      </w:r>
      <w:r>
        <w:rPr>
          <w:rFonts w:hint="default" w:ascii="Times New Roman" w:hAnsi="Times New Roman" w:eastAsia="Times New Roman" w:cs="Times New Roman"/>
          <w:b/>
          <w:sz w:val="21"/>
        </w:rPr>
        <w:t>2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0</w:t>
      </w:r>
      <w:r>
        <w:rPr>
          <w:rFonts w:hint="default" w:ascii="宋体" w:hAnsi="宋体" w:eastAsia="宋体" w:cs="宋体"/>
          <w:sz w:val="21"/>
        </w:rPr>
        <w:t>分）</w:t>
      </w:r>
    </w:p>
    <w:p>
      <w:pPr>
        <w:autoSpaceDE w:val="0"/>
        <w:autoSpaceDN w:val="0"/>
        <w:snapToGrid w:val="0"/>
        <w:spacing w:before="27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Calibri" w:hAnsi="Calibri" w:eastAsia="Calibri" w:cs="Calibri"/>
        </w:rPr>
        <w:t>1.</w:t>
      </w:r>
      <w:r>
        <w:rPr>
          <w:rFonts w:hint="default" w:ascii="宋体" w:hAnsi="宋体" w:eastAsia="宋体" w:cs="宋体"/>
        </w:rPr>
        <w:t>—</w:t>
      </w:r>
      <w:r>
        <w:rPr>
          <w:rFonts w:hint="default" w:ascii="Times New Roman" w:hAnsi="Times New Roman" w:eastAsia="Times New Roman" w:cs="Times New Roman"/>
        </w:rPr>
        <w:t xml:space="preserve">David,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got the first prize in the competition</w:t>
      </w:r>
      <w:r>
        <w:rPr>
          <w:rFonts w:hint="default" w:ascii="宋体" w:hAnsi="宋体" w:eastAsia="宋体" w:cs="宋体"/>
        </w:rPr>
        <w:t>！</w:t>
      </w:r>
    </w:p>
    <w:p>
      <w:pPr>
        <w:tabs>
          <w:tab w:val="left" w:leader="underscore" w:pos="3442"/>
        </w:tabs>
        <w:autoSpaceDE w:val="0"/>
        <w:autoSpaceDN w:val="0"/>
        <w:snapToGrid w:val="0"/>
        <w:spacing w:before="8" w:after="0" w:line="300" w:lineRule="exact"/>
        <w:ind w:left="24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宋体" w:hAnsi="宋体" w:eastAsia="宋体" w:cs="宋体"/>
        </w:rPr>
        <w:t>—</w:t>
      </w:r>
      <w:r>
        <w:rPr>
          <w:rFonts w:hint="default" w:ascii="Times New Roman" w:hAnsi="Times New Roman" w:eastAsia="Times New Roman" w:cs="Times New Roman"/>
        </w:rPr>
        <w:t>Reall</w:t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</w:rPr>
        <w:t>?</w:t>
      </w:r>
      <w:r>
        <w:rPr>
          <w:rFonts w:hint="default" w:ascii="Times New Roman" w:hAnsi="Times New Roman" w:eastAsia="Times New Roman" w:cs="Times New Roman"/>
          <w:spacing w:val="6"/>
        </w:rPr>
        <w:t xml:space="preserve"> </w:t>
      </w:r>
      <w:r>
        <w:rPr>
          <w:rFonts w:hint="default" w:ascii="Times New Roman" w:hAnsi="Times New Roman" w:eastAsia="Times New Roman" w:cs="Times New Roman"/>
        </w:rPr>
        <w:t>I can</w:t>
      </w:r>
      <w:r>
        <w:rPr>
          <w:rFonts w:hint="default" w:ascii="Times New Roman" w:hAnsi="Times New Roman" w:eastAsia="Times New Roman" w:cs="Times New Roman"/>
          <w:spacing w:val="-6"/>
        </w:rPr>
        <w:t>’</w:t>
      </w:r>
      <w:r>
        <w:rPr>
          <w:rFonts w:hint="default" w:ascii="Times New Roman" w:hAnsi="Times New Roman" w:eastAsia="Times New Roman" w:cs="Times New Roman"/>
        </w:rPr>
        <w:t xml:space="preserve">t wait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the news to my mothe</w:t>
      </w:r>
      <w:r>
        <w:rPr>
          <w:rFonts w:hint="default" w:ascii="Times New Roman" w:hAnsi="Times New Roman" w:eastAsia="Times New Roman" w:cs="Times New Roman"/>
          <w:spacing w:val="-15"/>
        </w:rPr>
        <w:t>r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21" w:after="0" w:line="240" w:lineRule="auto"/>
        <w:ind w:left="0" w:right="0" w:firstLine="0"/>
        <w:jc w:val="left"/>
        <w:textAlignment w:val="auto"/>
        <w:rPr>
          <w:rFonts w:hint="default" w:ascii="Calibri" w:hAnsi="Calibri" w:eastAsia="Calibri" w:cs="Calibri"/>
        </w:rPr>
      </w:pPr>
      <w:r>
        <w:rPr>
          <w:rFonts w:hint="default" w:ascii="Times New Roman" w:hAnsi="Times New Roman" w:eastAsia="Times New Roman" w:cs="Times New Roman"/>
        </w:rPr>
        <w:t>A.</w:t>
      </w:r>
      <w:r>
        <w:rPr>
          <w:rFonts w:hint="default" w:ascii="Times New Roman" w:hAnsi="Times New Roman" w:eastAsia="Times New Roman" w:cs="Times New Roman"/>
          <w:spacing w:val="68"/>
        </w:rPr>
        <w:t xml:space="preserve"> </w:t>
      </w:r>
      <w:r>
        <w:rPr>
          <w:rFonts w:hint="default" w:ascii="Calibri" w:hAnsi="Calibri" w:eastAsia="Calibri" w:cs="Calibri"/>
          <w:spacing w:val="-1"/>
        </w:rPr>
        <w:t>t</w:t>
      </w:r>
      <w:r>
        <w:rPr>
          <w:rFonts w:hint="default" w:ascii="Calibri" w:hAnsi="Calibri" w:eastAsia="Calibri" w:cs="Calibri"/>
        </w:rPr>
        <w:t>ells</w:t>
      </w:r>
      <w:r>
        <w:rPr>
          <w:rFonts w:hint="default" w:ascii="Calibri" w:hAnsi="Calibri" w:eastAsia="Calibri" w:cs="Calibri"/>
          <w:spacing w:val="666"/>
        </w:rPr>
        <w:t xml:space="preserve"> </w:t>
      </w:r>
      <w:r>
        <w:rPr>
          <w:rFonts w:hint="default" w:ascii="Calibri" w:hAnsi="Calibri" w:eastAsia="Calibri" w:cs="Calibri"/>
          <w:spacing w:val="-1"/>
        </w:rPr>
        <w:t>B</w:t>
      </w:r>
      <w:r>
        <w:rPr>
          <w:rFonts w:hint="default" w:ascii="Calibri" w:hAnsi="Calibri" w:eastAsia="Calibri" w:cs="Calibri"/>
        </w:rPr>
        <w:t>. to</w:t>
      </w:r>
      <w:r>
        <w:rPr>
          <w:rFonts w:hint="default" w:ascii="Calibri" w:hAnsi="Calibri" w:eastAsia="Calibri" w:cs="Calibri"/>
          <w:spacing w:val="-2"/>
        </w:rPr>
        <w:t xml:space="preserve"> </w:t>
      </w:r>
      <w:r>
        <w:rPr>
          <w:rFonts w:hint="default" w:ascii="Calibri" w:hAnsi="Calibri" w:eastAsia="Calibri" w:cs="Calibri"/>
          <w:spacing w:val="-1"/>
        </w:rPr>
        <w:t>t</w:t>
      </w:r>
      <w:r>
        <w:rPr>
          <w:rFonts w:hint="default" w:ascii="Calibri" w:hAnsi="Calibri" w:eastAsia="Calibri" w:cs="Calibri"/>
          <w:spacing w:val="-2"/>
        </w:rPr>
        <w:t>e</w:t>
      </w:r>
      <w:r>
        <w:rPr>
          <w:rFonts w:hint="default" w:ascii="Calibri" w:hAnsi="Calibri" w:eastAsia="Calibri" w:cs="Calibri"/>
        </w:rPr>
        <w:t>ll</w:t>
      </w:r>
      <w:r>
        <w:rPr>
          <w:rFonts w:hint="default" w:ascii="Calibri" w:hAnsi="Calibri" w:eastAsia="Calibri" w:cs="Calibri"/>
          <w:spacing w:val="544"/>
        </w:rPr>
        <w:t xml:space="preserve"> </w:t>
      </w:r>
      <w:r>
        <w:rPr>
          <w:rFonts w:hint="default" w:ascii="Calibri" w:hAnsi="Calibri" w:eastAsia="Calibri" w:cs="Calibri"/>
        </w:rPr>
        <w:t>C. tell</w:t>
      </w:r>
      <w:r>
        <w:rPr>
          <w:rFonts w:hint="default" w:ascii="Calibri" w:hAnsi="Calibri" w:eastAsia="Calibri" w:cs="Calibri"/>
          <w:spacing w:val="664"/>
        </w:rPr>
        <w:t xml:space="preserve"> </w:t>
      </w:r>
      <w:r>
        <w:rPr>
          <w:rFonts w:hint="default" w:ascii="Calibri" w:hAnsi="Calibri" w:eastAsia="Calibri" w:cs="Calibri"/>
          <w:spacing w:val="-4"/>
        </w:rPr>
        <w:t>D</w:t>
      </w:r>
      <w:r>
        <w:rPr>
          <w:rFonts w:hint="default" w:ascii="Calibri" w:hAnsi="Calibri" w:eastAsia="Calibri" w:cs="Calibri"/>
        </w:rPr>
        <w:t>. t</w:t>
      </w:r>
      <w:r>
        <w:rPr>
          <w:rFonts w:hint="default" w:ascii="Calibri" w:hAnsi="Calibri" w:eastAsia="Calibri" w:cs="Calibri"/>
          <w:spacing w:val="-3"/>
        </w:rPr>
        <w:t>e</w:t>
      </w:r>
      <w:r>
        <w:rPr>
          <w:rFonts w:hint="default" w:ascii="Calibri" w:hAnsi="Calibri" w:eastAsia="Calibri" w:cs="Calibri"/>
        </w:rPr>
        <w:t>lling</w:t>
      </w:r>
    </w:p>
    <w:p>
      <w:pPr>
        <w:numPr>
          <w:ilvl w:val="0"/>
          <w:numId w:val="1"/>
        </w:numPr>
        <w:tabs>
          <w:tab w:val="left" w:leader="underscore" w:pos="1009"/>
        </w:tabs>
        <w:autoSpaceDE w:val="0"/>
        <w:autoSpaceDN w:val="0"/>
        <w:snapToGrid w:val="0"/>
        <w:spacing w:before="19" w:after="0" w:line="240" w:lineRule="auto"/>
        <w:ind w:left="237" w:right="0" w:hanging="237"/>
        <w:jc w:val="left"/>
        <w:textAlignment w:val="auto"/>
        <w:rPr>
          <w:rFonts w:hint="default" w:ascii="Calibri" w:hAnsi="Calibri" w:eastAsia="Calibri" w:cs="Calibri"/>
        </w:rPr>
      </w:pP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</w:rPr>
        <w:t>g</w:t>
      </w:r>
      <w:r>
        <w:rPr>
          <w:rFonts w:hint="default" w:ascii="Calibri" w:hAnsi="Calibri" w:eastAsia="Calibri" w:cs="Calibri"/>
          <w:spacing w:val="-5"/>
        </w:rPr>
        <w:t>r</w:t>
      </w:r>
      <w:r>
        <w:rPr>
          <w:rFonts w:hint="default" w:ascii="Calibri" w:hAnsi="Calibri" w:eastAsia="Calibri" w:cs="Calibri"/>
        </w:rPr>
        <w:t>eat picture! Who painted it?</w:t>
      </w:r>
    </w:p>
    <w:p>
      <w:pPr>
        <w:autoSpaceDE w:val="0"/>
        <w:autoSpaceDN w:val="0"/>
        <w:snapToGrid w:val="0"/>
        <w:spacing w:before="19" w:after="0" w:line="240" w:lineRule="auto"/>
        <w:ind w:left="0" w:right="0" w:firstLine="0"/>
        <w:jc w:val="left"/>
        <w:textAlignment w:val="auto"/>
        <w:rPr>
          <w:rFonts w:hint="default" w:ascii="Calibri" w:hAnsi="Calibri" w:eastAsia="Calibri" w:cs="Calibri"/>
        </w:rPr>
      </w:pPr>
      <w:r>
        <w:rPr>
          <w:rFonts w:hint="default" w:ascii="Calibri" w:hAnsi="Calibri" w:eastAsia="Calibri" w:cs="Calibri"/>
          <w:spacing w:val="2"/>
        </w:rPr>
        <w:t>A</w:t>
      </w:r>
      <w:r>
        <w:rPr>
          <w:rFonts w:hint="default" w:ascii="Calibri" w:hAnsi="Calibri" w:eastAsia="Calibri" w:cs="Calibri"/>
        </w:rPr>
        <w:t>. How</w:t>
      </w:r>
      <w:r>
        <w:rPr>
          <w:rFonts w:hint="default" w:ascii="Calibri" w:hAnsi="Calibri" w:eastAsia="Calibri" w:cs="Calibri"/>
          <w:spacing w:val="664"/>
        </w:rPr>
        <w:t xml:space="preserve"> </w:t>
      </w:r>
      <w:r>
        <w:rPr>
          <w:rFonts w:hint="default" w:ascii="Calibri" w:hAnsi="Calibri" w:eastAsia="Calibri" w:cs="Calibri"/>
        </w:rPr>
        <w:t>B. What</w:t>
      </w:r>
      <w:r>
        <w:rPr>
          <w:rFonts w:hint="default" w:ascii="Calibri" w:hAnsi="Calibri" w:eastAsia="Calibri" w:cs="Calibri"/>
          <w:spacing w:val="543"/>
        </w:rPr>
        <w:t xml:space="preserve"> </w:t>
      </w:r>
      <w:r>
        <w:rPr>
          <w:rFonts w:hint="default" w:ascii="Calibri" w:hAnsi="Calibri" w:eastAsia="Calibri" w:cs="Calibri"/>
        </w:rPr>
        <w:t>C. How a</w:t>
      </w:r>
      <w:r>
        <w:rPr>
          <w:rFonts w:hint="default" w:ascii="Calibri" w:hAnsi="Calibri" w:eastAsia="Calibri" w:cs="Calibri"/>
          <w:spacing w:val="425"/>
        </w:rPr>
        <w:t xml:space="preserve"> </w:t>
      </w:r>
      <w:r>
        <w:rPr>
          <w:rFonts w:hint="default" w:ascii="Calibri" w:hAnsi="Calibri" w:eastAsia="Calibri" w:cs="Calibri"/>
        </w:rPr>
        <w:t>D. Wh</w:t>
      </w:r>
      <w:r>
        <w:rPr>
          <w:rFonts w:hint="default" w:ascii="Calibri" w:hAnsi="Calibri" w:eastAsia="Calibri" w:cs="Calibri"/>
          <w:spacing w:val="-5"/>
        </w:rPr>
        <w:t>a</w:t>
      </w:r>
      <w:r>
        <w:rPr>
          <w:rFonts w:hint="default" w:ascii="Calibri" w:hAnsi="Calibri" w:eastAsia="Calibri" w:cs="Calibri"/>
        </w:rPr>
        <w:t>t a</w:t>
      </w:r>
    </w:p>
    <w:p>
      <w:pPr>
        <w:numPr>
          <w:ilvl w:val="0"/>
          <w:numId w:val="1"/>
        </w:numPr>
        <w:tabs>
          <w:tab w:val="left" w:leader="underscore" w:pos="2659"/>
        </w:tabs>
        <w:autoSpaceDE w:val="0"/>
        <w:autoSpaceDN w:val="0"/>
        <w:snapToGrid w:val="0"/>
        <w:spacing w:before="19" w:after="0" w:line="240" w:lineRule="auto"/>
        <w:ind w:left="237" w:right="0" w:hanging="237"/>
        <w:jc w:val="left"/>
        <w:textAlignment w:val="auto"/>
        <w:rPr>
          <w:rFonts w:hint="default" w:ascii="Calibri" w:hAnsi="Calibri" w:eastAsia="Calibri" w:cs="Calibri"/>
        </w:rPr>
      </w:pPr>
      <w:r>
        <w:rPr>
          <w:rFonts w:hint="default" w:ascii="Calibri" w:hAnsi="Calibri" w:eastAsia="Calibri" w:cs="Calibri"/>
          <w:spacing w:val="-21"/>
        </w:rPr>
        <w:t>T</w:t>
      </w:r>
      <w:r>
        <w:rPr>
          <w:rFonts w:hint="default" w:ascii="Calibri" w:hAnsi="Calibri" w:eastAsia="Calibri" w:cs="Calibri"/>
        </w:rPr>
        <w:t xml:space="preserve">om was </w:t>
      </w:r>
      <w:r>
        <w:rPr>
          <w:rFonts w:hint="default" w:ascii="Calibri" w:hAnsi="Calibri" w:eastAsia="Calibri" w:cs="Calibri"/>
          <w:spacing w:val="-5"/>
        </w:rPr>
        <w:t>a</w:t>
      </w:r>
      <w:r>
        <w:rPr>
          <w:rFonts w:hint="default" w:ascii="Calibri" w:hAnsi="Calibri" w:eastAsia="Calibri" w:cs="Calibri"/>
        </w:rPr>
        <w:t>f</w:t>
      </w:r>
      <w:r>
        <w:rPr>
          <w:rFonts w:hint="default" w:ascii="Calibri" w:hAnsi="Calibri" w:eastAsia="Calibri" w:cs="Calibri"/>
          <w:spacing w:val="-5"/>
        </w:rPr>
        <w:t>r</w:t>
      </w:r>
      <w:r>
        <w:rPr>
          <w:rFonts w:hint="default" w:ascii="Calibri" w:hAnsi="Calibri" w:eastAsia="Calibri" w:cs="Calibri"/>
        </w:rPr>
        <w:t xml:space="preserve">aid of </w:t>
      </w: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</w:rPr>
        <w:t xml:space="preserve">Chinese when he came to China </w:t>
      </w:r>
      <w:r>
        <w:rPr>
          <w:rFonts w:hint="default" w:ascii="Calibri" w:hAnsi="Calibri" w:eastAsia="Calibri" w:cs="Calibri"/>
          <w:spacing w:val="-6"/>
        </w:rPr>
        <w:t>f</w:t>
      </w:r>
      <w:r>
        <w:rPr>
          <w:rFonts w:hint="default" w:ascii="Calibri" w:hAnsi="Calibri" w:eastAsia="Calibri" w:cs="Calibri"/>
        </w:rPr>
        <w:t>or the fi</w:t>
      </w:r>
      <w:r>
        <w:rPr>
          <w:rFonts w:hint="default" w:ascii="Calibri" w:hAnsi="Calibri" w:eastAsia="Calibri" w:cs="Calibri"/>
          <w:spacing w:val="-5"/>
        </w:rPr>
        <w:t>rs</w:t>
      </w:r>
      <w:r>
        <w:rPr>
          <w:rFonts w:hint="default" w:ascii="Calibri" w:hAnsi="Calibri" w:eastAsia="Calibri" w:cs="Calibri"/>
        </w:rPr>
        <w:t>t time.</w:t>
      </w:r>
    </w:p>
    <w:p>
      <w:pPr>
        <w:autoSpaceDE w:val="0"/>
        <w:autoSpaceDN w:val="0"/>
        <w:snapToGrid w:val="0"/>
        <w:spacing w:before="19" w:after="0" w:line="240" w:lineRule="auto"/>
        <w:ind w:left="0" w:right="0" w:firstLine="0"/>
        <w:jc w:val="left"/>
        <w:textAlignment w:val="auto"/>
        <w:rPr>
          <w:rFonts w:hint="default" w:ascii="Calibri" w:hAnsi="Calibri" w:eastAsia="Calibri" w:cs="Calibri"/>
        </w:rPr>
      </w:pPr>
      <w:r>
        <w:rPr>
          <w:rFonts w:hint="default" w:ascii="Calibri" w:hAnsi="Calibri" w:eastAsia="Calibri" w:cs="Calibri"/>
          <w:spacing w:val="2"/>
        </w:rPr>
        <w:t>A</w:t>
      </w:r>
      <w:r>
        <w:rPr>
          <w:rFonts w:hint="default" w:ascii="Calibri" w:hAnsi="Calibri" w:eastAsia="Calibri" w:cs="Calibri"/>
        </w:rPr>
        <w:t xml:space="preserve">. </w:t>
      </w:r>
      <w:r>
        <w:rPr>
          <w:rFonts w:hint="default" w:ascii="Calibri" w:hAnsi="Calibri" w:eastAsia="Calibri" w:cs="Calibri"/>
          <w:spacing w:val="-3"/>
        </w:rPr>
        <w:t>t</w:t>
      </w:r>
      <w:r>
        <w:rPr>
          <w:rFonts w:hint="default" w:ascii="Calibri" w:hAnsi="Calibri" w:eastAsia="Calibri" w:cs="Calibri"/>
        </w:rPr>
        <w:t>alk</w:t>
      </w:r>
      <w:r>
        <w:rPr>
          <w:rFonts w:hint="default" w:ascii="Calibri" w:hAnsi="Calibri" w:eastAsia="Calibri" w:cs="Calibri"/>
          <w:spacing w:val="783"/>
        </w:rPr>
        <w:t xml:space="preserve"> </w:t>
      </w:r>
      <w:r>
        <w:rPr>
          <w:rFonts w:hint="default" w:ascii="Calibri" w:hAnsi="Calibri" w:eastAsia="Calibri" w:cs="Calibri"/>
        </w:rPr>
        <w:t>B. speak</w:t>
      </w:r>
      <w:r>
        <w:rPr>
          <w:rFonts w:hint="default" w:ascii="Calibri" w:hAnsi="Calibri" w:eastAsia="Calibri" w:cs="Calibri"/>
          <w:spacing w:val="548"/>
        </w:rPr>
        <w:t xml:space="preserve"> </w:t>
      </w:r>
      <w:r>
        <w:rPr>
          <w:rFonts w:hint="default" w:ascii="Calibri" w:hAnsi="Calibri" w:eastAsia="Calibri" w:cs="Calibri"/>
        </w:rPr>
        <w:t>C. talking</w:t>
      </w:r>
      <w:r>
        <w:rPr>
          <w:rFonts w:hint="default" w:ascii="Calibri" w:hAnsi="Calibri" w:eastAsia="Calibri" w:cs="Calibri"/>
          <w:spacing w:val="425"/>
        </w:rPr>
        <w:t xml:space="preserve"> </w:t>
      </w:r>
      <w:r>
        <w:rPr>
          <w:rFonts w:hint="default" w:ascii="Calibri" w:hAnsi="Calibri" w:eastAsia="Calibri" w:cs="Calibri"/>
          <w:spacing w:val="-4"/>
        </w:rPr>
        <w:t>D</w:t>
      </w:r>
      <w:r>
        <w:rPr>
          <w:rFonts w:hint="default" w:ascii="Calibri" w:hAnsi="Calibri" w:eastAsia="Calibri" w:cs="Calibri"/>
        </w:rPr>
        <w:t>.</w:t>
      </w:r>
      <w:r>
        <w:rPr>
          <w:rFonts w:hint="default" w:ascii="Calibri" w:hAnsi="Calibri" w:eastAsia="Calibri" w:cs="Calibri"/>
          <w:spacing w:val="-2"/>
        </w:rPr>
        <w:t xml:space="preserve"> </w:t>
      </w:r>
      <w:r>
        <w:rPr>
          <w:rFonts w:hint="default" w:ascii="Calibri" w:hAnsi="Calibri" w:eastAsia="Calibri" w:cs="Calibri"/>
        </w:rPr>
        <w:t>sp</w:t>
      </w:r>
      <w:r>
        <w:rPr>
          <w:rFonts w:hint="default" w:ascii="Calibri" w:hAnsi="Calibri" w:eastAsia="Calibri" w:cs="Calibri"/>
          <w:spacing w:val="-2"/>
        </w:rPr>
        <w:t>e</w:t>
      </w:r>
      <w:r>
        <w:rPr>
          <w:rFonts w:hint="default" w:ascii="Calibri" w:hAnsi="Calibri" w:eastAsia="Calibri" w:cs="Calibri"/>
        </w:rPr>
        <w:t>aking</w:t>
      </w:r>
    </w:p>
    <w:p>
      <w:pPr>
        <w:numPr>
          <w:ilvl w:val="0"/>
          <w:numId w:val="1"/>
        </w:numPr>
        <w:tabs>
          <w:tab w:val="left" w:leader="underscore" w:pos="5418"/>
          <w:tab w:val="left" w:leader="underscore" w:pos="8162"/>
        </w:tabs>
        <w:autoSpaceDE w:val="0"/>
        <w:autoSpaceDN w:val="0"/>
        <w:snapToGrid w:val="0"/>
        <w:spacing w:before="20" w:after="0" w:line="240" w:lineRule="auto"/>
        <w:ind w:left="237" w:right="0" w:hanging="237"/>
        <w:jc w:val="left"/>
        <w:textAlignment w:val="auto"/>
        <w:rPr>
          <w:rFonts w:hint="default" w:ascii="Calibri" w:hAnsi="Calibri" w:eastAsia="Calibri" w:cs="Calibri"/>
        </w:rPr>
      </w:pPr>
      <w:r>
        <w:rPr>
          <w:rFonts w:hint="default" w:ascii="Calibri" w:hAnsi="Calibri" w:eastAsia="Calibri" w:cs="Calibri"/>
          <w:spacing w:val="-1"/>
        </w:rPr>
        <w:t>My f</w:t>
      </w:r>
      <w:r>
        <w:rPr>
          <w:rFonts w:hint="default" w:ascii="Times New Roman" w:hAnsi="Times New Roman" w:eastAsia="Times New Roman" w:cs="Times New Roman"/>
          <w:spacing w:val="-1"/>
        </w:rPr>
        <w:t>riend</w:t>
      </w:r>
      <w:r>
        <w:rPr>
          <w:rFonts w:hint="default" w:ascii="Times New Roman" w:hAnsi="Times New Roman" w:eastAsia="Times New Roman" w:cs="Times New Roman"/>
          <w:spacing w:val="-16"/>
        </w:rPr>
        <w:t>’</w:t>
      </w:r>
      <w:r>
        <w:rPr>
          <w:rFonts w:hint="default" w:ascii="Times New Roman" w:hAnsi="Times New Roman" w:eastAsia="Times New Roman" w:cs="Times New Roman"/>
          <w:spacing w:val="-1"/>
        </w:rPr>
        <w:t>s new</w:t>
      </w:r>
      <w:r>
        <w:rPr>
          <w:rFonts w:hint="default" w:ascii="Times New Roman" w:hAnsi="Times New Roman" w:eastAsia="Times New Roman" w:cs="Times New Roman"/>
        </w:rPr>
        <w:t xml:space="preserve"> restaurant in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  <w:spacing w:val="-18"/>
        </w:rPr>
        <w:t>W</w:t>
      </w:r>
      <w:r>
        <w:rPr>
          <w:rFonts w:hint="default" w:ascii="Times New Roman" w:hAnsi="Times New Roman" w:eastAsia="Times New Roman" w:cs="Times New Roman"/>
        </w:rPr>
        <w:t xml:space="preserve">anda Plaza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 xml:space="preserve">two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ears ago, but</w:t>
      </w:r>
      <w:r>
        <w:rPr>
          <w:rFonts w:hint="default" w:ascii="Times New Roman" w:hAnsi="Times New Roman" w:eastAsia="Times New Roman" w:cs="Times New Roman"/>
          <w:spacing w:val="8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I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there so fa</w:t>
      </w:r>
      <w:r>
        <w:rPr>
          <w:rFonts w:hint="default" w:ascii="Times New Roman" w:hAnsi="Times New Roman" w:eastAsia="Times New Roman" w:cs="Times New Roman"/>
          <w:spacing w:val="-15"/>
        </w:rPr>
        <w:t>r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2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has opened; haven</w:t>
      </w:r>
      <w:r>
        <w:rPr>
          <w:rFonts w:hint="default" w:ascii="Times New Roman" w:hAnsi="Times New Roman" w:eastAsia="Times New Roman" w:cs="Times New Roman"/>
          <w:spacing w:val="-6"/>
        </w:rPr>
        <w:t>’</w:t>
      </w:r>
      <w:r>
        <w:rPr>
          <w:rFonts w:hint="default" w:ascii="Times New Roman" w:hAnsi="Times New Roman" w:eastAsia="Times New Roman" w:cs="Times New Roman"/>
        </w:rPr>
        <w:t>t been</w:t>
      </w:r>
      <w:r>
        <w:rPr>
          <w:rFonts w:hint="default" w:ascii="Times New Roman" w:hAnsi="Times New Roman" w:eastAsia="Times New Roman" w:cs="Times New Roman"/>
          <w:spacing w:val="1499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was open; have</w:t>
      </w:r>
      <w:r>
        <w:rPr>
          <w:rFonts w:hint="default" w:ascii="Times New Roman" w:hAnsi="Times New Roman" w:eastAsia="Times New Roman" w:cs="Times New Roman"/>
          <w:spacing w:val="5"/>
        </w:rPr>
        <w:t>n</w:t>
      </w:r>
      <w:r>
        <w:rPr>
          <w:rFonts w:hint="default" w:ascii="Times New Roman" w:hAnsi="Times New Roman" w:eastAsia="Times New Roman" w:cs="Times New Roman"/>
          <w:spacing w:val="-6"/>
        </w:rPr>
        <w:t>’</w:t>
      </w:r>
      <w:r>
        <w:rPr>
          <w:rFonts w:hint="default" w:ascii="Times New Roman" w:hAnsi="Times New Roman" w:eastAsia="Times New Roman" w:cs="Times New Roman"/>
        </w:rPr>
        <w:t>t been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C. opened; haven</w:t>
      </w:r>
      <w:r>
        <w:rPr>
          <w:rFonts w:hint="default" w:ascii="Times New Roman" w:hAnsi="Times New Roman" w:eastAsia="Times New Roman" w:cs="Times New Roman"/>
          <w:spacing w:val="-6"/>
        </w:rPr>
        <w:t>’</w:t>
      </w:r>
      <w:r>
        <w:rPr>
          <w:rFonts w:hint="default" w:ascii="Times New Roman" w:hAnsi="Times New Roman" w:eastAsia="Times New Roman" w:cs="Times New Roman"/>
        </w:rPr>
        <w:t>t gone</w:t>
      </w:r>
      <w:r>
        <w:rPr>
          <w:rFonts w:hint="default" w:ascii="Times New Roman" w:hAnsi="Times New Roman" w:eastAsia="Times New Roman" w:cs="Times New Roman"/>
          <w:spacing w:val="1857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has been open; have</w:t>
      </w:r>
      <w:r>
        <w:rPr>
          <w:rFonts w:hint="default" w:ascii="Times New Roman" w:hAnsi="Times New Roman" w:eastAsia="Times New Roman" w:cs="Times New Roman"/>
          <w:spacing w:val="6"/>
        </w:rPr>
        <w:t>n</w:t>
      </w:r>
      <w:r>
        <w:rPr>
          <w:rFonts w:hint="default" w:ascii="Times New Roman" w:hAnsi="Times New Roman" w:eastAsia="Times New Roman" w:cs="Times New Roman"/>
          <w:spacing w:val="-6"/>
        </w:rPr>
        <w:t>’</w:t>
      </w:r>
      <w:r>
        <w:rPr>
          <w:rFonts w:hint="default" w:ascii="Times New Roman" w:hAnsi="Times New Roman" w:eastAsia="Times New Roman" w:cs="Times New Roman"/>
        </w:rPr>
        <w:t>t gone</w:t>
      </w:r>
    </w:p>
    <w:p>
      <w:pPr>
        <w:numPr>
          <w:ilvl w:val="0"/>
          <w:numId w:val="2"/>
        </w:numPr>
        <w:tabs>
          <w:tab w:val="left" w:leader="underscore" w:pos="2373"/>
          <w:tab w:val="left" w:leader="underscore" w:pos="5871"/>
          <w:tab w:val="left" w:leader="underscore" w:pos="8023"/>
        </w:tabs>
        <w:autoSpaceDE w:val="0"/>
        <w:autoSpaceDN w:val="0"/>
        <w:snapToGrid w:val="0"/>
        <w:spacing w:before="36" w:after="0" w:line="240" w:lineRule="auto"/>
        <w:ind w:left="240" w:right="0" w:hanging="24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My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uncle has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 xml:space="preserve">_ in travelling and he has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interesting __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much experience; man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; experiences</w:t>
      </w:r>
      <w:r>
        <w:rPr>
          <w:rFonts w:hint="default" w:ascii="Times New Roman" w:hAnsi="Times New Roman" w:eastAsia="Times New Roman" w:cs="Times New Roman"/>
          <w:spacing w:val="419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many experiences; much; experience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C. many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experiences; man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; experiences</w:t>
      </w:r>
      <w:r>
        <w:rPr>
          <w:rFonts w:hint="default" w:ascii="Times New Roman" w:hAnsi="Times New Roman" w:eastAsia="Times New Roman" w:cs="Times New Roman"/>
          <w:spacing w:val="300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much experience; much; experience</w:t>
      </w:r>
    </w:p>
    <w:p>
      <w:pPr>
        <w:numPr>
          <w:ilvl w:val="0"/>
          <w:numId w:val="2"/>
        </w:numPr>
        <w:tabs>
          <w:tab w:val="left" w:leader="underscore" w:pos="2985"/>
          <w:tab w:val="left" w:leader="underscore" w:pos="6922"/>
        </w:tabs>
        <w:autoSpaceDE w:val="0"/>
        <w:autoSpaceDN w:val="0"/>
        <w:snapToGrid w:val="0"/>
        <w:spacing w:before="36" w:after="0" w:line="240" w:lineRule="auto"/>
        <w:ind w:left="240" w:right="0" w:hanging="24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Seeing their teacher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into the classroom, 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stopped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at once.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walk; talking</w:t>
      </w:r>
      <w:r>
        <w:rPr>
          <w:rFonts w:hint="default" w:ascii="Times New Roman" w:hAnsi="Times New Roman" w:eastAsia="Times New Roman" w:cs="Times New Roman"/>
          <w:spacing w:val="539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enter; to speak</w:t>
      </w:r>
      <w:r>
        <w:rPr>
          <w:rFonts w:hint="default" w:ascii="Times New Roman" w:hAnsi="Times New Roman" w:eastAsia="Times New Roman" w:cs="Times New Roman"/>
          <w:spacing w:val="299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enter; speaking</w:t>
      </w:r>
      <w:r>
        <w:rPr>
          <w:rFonts w:hint="default" w:ascii="Times New Roman" w:hAnsi="Times New Roman" w:eastAsia="Times New Roman" w:cs="Times New Roman"/>
          <w:spacing w:val="297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walk; to talk</w:t>
      </w:r>
    </w:p>
    <w:p>
      <w:pPr>
        <w:numPr>
          <w:ilvl w:val="0"/>
          <w:numId w:val="2"/>
        </w:numPr>
        <w:tabs>
          <w:tab w:val="left" w:leader="underscore" w:pos="3079"/>
        </w:tabs>
        <w:autoSpaceDE w:val="0"/>
        <w:autoSpaceDN w:val="0"/>
        <w:snapToGrid w:val="0"/>
        <w:spacing w:before="36" w:after="0" w:line="240" w:lineRule="auto"/>
        <w:ind w:left="240" w:right="0" w:hanging="24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My English teacher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to many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countries, so she knows a lot of different cultures.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has been</w:t>
      </w:r>
      <w:r>
        <w:rPr>
          <w:rFonts w:hint="default" w:ascii="Times New Roman" w:hAnsi="Times New Roman" w:eastAsia="Times New Roman" w:cs="Times New Roman"/>
          <w:spacing w:val="783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has gone</w:t>
      </w:r>
      <w:r>
        <w:rPr>
          <w:rFonts w:hint="default" w:ascii="Times New Roman" w:hAnsi="Times New Roman" w:eastAsia="Times New Roman" w:cs="Times New Roman"/>
          <w:spacing w:val="538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is going</w:t>
      </w:r>
      <w:r>
        <w:rPr>
          <w:rFonts w:hint="default" w:ascii="Times New Roman" w:hAnsi="Times New Roman" w:eastAsia="Times New Roman" w:cs="Times New Roman"/>
          <w:spacing w:val="539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will go</w:t>
      </w:r>
    </w:p>
    <w:p>
      <w:pPr>
        <w:numPr>
          <w:ilvl w:val="0"/>
          <w:numId w:val="2"/>
        </w:numPr>
        <w:tabs>
          <w:tab w:val="left" w:pos="226"/>
          <w:tab w:val="left" w:leader="underscore" w:pos="4260"/>
        </w:tabs>
        <w:autoSpaceDE w:val="0"/>
        <w:autoSpaceDN w:val="0"/>
        <w:snapToGrid w:val="0"/>
        <w:spacing w:before="36" w:after="0" w:line="240" w:lineRule="auto"/>
        <w:ind w:left="240" w:right="0" w:hanging="24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All the workers are very tired, but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of them would have a rest.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all</w:t>
      </w:r>
      <w:r>
        <w:rPr>
          <w:rFonts w:hint="default" w:ascii="Times New Roman" w:hAnsi="Times New Roman" w:eastAsia="Times New Roman" w:cs="Times New Roman"/>
          <w:spacing w:val="1378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neither</w:t>
      </w:r>
      <w:r>
        <w:rPr>
          <w:rFonts w:hint="default" w:ascii="Times New Roman" w:hAnsi="Times New Roman" w:eastAsia="Times New Roman" w:cs="Times New Roman"/>
          <w:spacing w:val="658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a</w:t>
      </w:r>
      <w:r>
        <w:rPr>
          <w:rFonts w:hint="default" w:ascii="Times New Roman" w:hAnsi="Times New Roman" w:eastAsia="Times New Roman" w:cs="Times New Roman"/>
          <w:spacing w:val="5"/>
        </w:rPr>
        <w:t>n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1015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none</w:t>
      </w:r>
    </w:p>
    <w:p>
      <w:pPr>
        <w:numPr>
          <w:ilvl w:val="0"/>
          <w:numId w:val="2"/>
        </w:numPr>
        <w:tabs>
          <w:tab w:val="left" w:pos="242"/>
          <w:tab w:val="left" w:leader="underscore" w:pos="2607"/>
        </w:tabs>
        <w:autoSpaceDE w:val="0"/>
        <w:autoSpaceDN w:val="0"/>
        <w:snapToGrid w:val="0"/>
        <w:spacing w:before="36" w:after="0" w:line="240" w:lineRule="auto"/>
        <w:ind w:left="240" w:right="0" w:hanging="24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6"/>
        </w:rPr>
        <w:t>I</w:t>
      </w:r>
      <w:r>
        <w:rPr>
          <w:rFonts w:hint="default" w:ascii="Times New Roman" w:hAnsi="Times New Roman" w:eastAsia="Times New Roman" w:cs="Times New Roman"/>
        </w:rPr>
        <w:t>t</w:t>
      </w:r>
      <w:r>
        <w:rPr>
          <w:rFonts w:hint="default" w:ascii="Times New Roman" w:hAnsi="Times New Roman" w:eastAsia="Times New Roman" w:cs="Times New Roman"/>
          <w:spacing w:val="-15"/>
        </w:rPr>
        <w:t>’</w:t>
      </w:r>
      <w:r>
        <w:rPr>
          <w:rFonts w:hint="default" w:ascii="Times New Roman" w:hAnsi="Times New Roman" w:eastAsia="Times New Roman" w:cs="Times New Roman"/>
        </w:rPr>
        <w:t xml:space="preserve">s impossible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how large the Galaxy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is.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imagine</w:t>
      </w:r>
      <w:r>
        <w:rPr>
          <w:rFonts w:hint="default" w:ascii="Times New Roman" w:hAnsi="Times New Roman" w:eastAsia="Times New Roman" w:cs="Times New Roman"/>
          <w:spacing w:val="900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to imagine</w:t>
      </w:r>
      <w:r>
        <w:rPr>
          <w:rFonts w:hint="default" w:ascii="Times New Roman" w:hAnsi="Times New Roman" w:eastAsia="Times New Roman" w:cs="Times New Roman"/>
          <w:spacing w:val="298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imagining</w:t>
      </w:r>
      <w:r>
        <w:rPr>
          <w:rFonts w:hint="default" w:ascii="Times New Roman" w:hAnsi="Times New Roman" w:eastAsia="Times New Roman" w:cs="Times New Roman"/>
          <w:spacing w:val="417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imagined</w:t>
      </w:r>
    </w:p>
    <w:p>
      <w:pPr>
        <w:numPr>
          <w:ilvl w:val="0"/>
          <w:numId w:val="2"/>
        </w:numPr>
        <w:tabs>
          <w:tab w:val="left" w:pos="346"/>
        </w:tabs>
        <w:autoSpaceDE w:val="0"/>
        <w:autoSpaceDN w:val="0"/>
        <w:snapToGrid w:val="0"/>
        <w:spacing w:before="36" w:after="0" w:line="240" w:lineRule="auto"/>
        <w:ind w:left="240" w:right="0" w:hanging="24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As soon as the ba</w:t>
      </w:r>
      <w:r>
        <w:rPr>
          <w:rFonts w:hint="default" w:ascii="Times New Roman" w:hAnsi="Times New Roman" w:eastAsia="Times New Roman" w:cs="Times New Roman"/>
          <w:spacing w:val="5"/>
        </w:rPr>
        <w:t>b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saw her mothe</w:t>
      </w:r>
      <w:r>
        <w:rPr>
          <w:rFonts w:hint="default" w:ascii="Times New Roman" w:hAnsi="Times New Roman" w:eastAsia="Times New Roman" w:cs="Times New Roman"/>
          <w:spacing w:val="-10"/>
        </w:rPr>
        <w:t>r</w:t>
      </w:r>
      <w:r>
        <w:rPr>
          <w:rFonts w:hint="default" w:ascii="Times New Roman" w:hAnsi="Times New Roman" w:eastAsia="Times New Roman" w:cs="Times New Roman"/>
        </w:rPr>
        <w:t>, she _____.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was going to cry</w:t>
      </w:r>
      <w:r>
        <w:rPr>
          <w:rFonts w:hint="default" w:ascii="Times New Roman" w:hAnsi="Times New Roman" w:eastAsia="Times New Roman" w:cs="Times New Roman"/>
          <w:spacing w:val="297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cried</w:t>
      </w:r>
      <w:r>
        <w:rPr>
          <w:rFonts w:hint="default" w:ascii="Times New Roman" w:hAnsi="Times New Roman" w:eastAsia="Times New Roman" w:cs="Times New Roman"/>
          <w:spacing w:val="539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began to cry</w:t>
      </w:r>
      <w:r>
        <w:rPr>
          <w:rFonts w:hint="default" w:ascii="Times New Roman" w:hAnsi="Times New Roman" w:eastAsia="Times New Roman" w:cs="Times New Roman"/>
          <w:spacing w:val="294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was cr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ing</w:t>
      </w:r>
    </w:p>
    <w:p>
      <w:pPr>
        <w:tabs>
          <w:tab w:val="left" w:leader="underscore" w:pos="3571"/>
        </w:tabs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0"/>
        </w:rPr>
        <w:t>1</w:t>
      </w:r>
      <w:r>
        <w:rPr>
          <w:rFonts w:hint="default" w:ascii="Times New Roman" w:hAnsi="Times New Roman" w:eastAsia="Times New Roman" w:cs="Times New Roman"/>
        </w:rPr>
        <w:t xml:space="preserve">1. </w:t>
      </w:r>
      <w:r>
        <w:rPr>
          <w:rFonts w:hint="default" w:ascii="宋体" w:hAnsi="宋体" w:eastAsia="宋体" w:cs="宋体"/>
        </w:rPr>
        <w:t>—</w:t>
      </w:r>
      <w:r>
        <w:rPr>
          <w:rFonts w:hint="default" w:ascii="Times New Roman" w:hAnsi="Times New Roman" w:eastAsia="Times New Roman" w:cs="Times New Roman"/>
          <w:spacing w:val="-5"/>
        </w:rPr>
        <w:t>L</w:t>
      </w:r>
      <w:r>
        <w:rPr>
          <w:rFonts w:hint="default" w:ascii="Times New Roman" w:hAnsi="Times New Roman" w:eastAsia="Times New Roman" w:cs="Times New Roman"/>
        </w:rPr>
        <w:t xml:space="preserve">ook! </w:t>
      </w:r>
      <w:r>
        <w:rPr>
          <w:rFonts w:hint="default" w:ascii="Times New Roman" w:hAnsi="Times New Roman" w:eastAsia="Times New Roman" w:cs="Times New Roman"/>
          <w:spacing w:val="5"/>
        </w:rPr>
        <w:t>M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mother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a new dress for me.</w:t>
      </w:r>
    </w:p>
    <w:p>
      <w:pPr>
        <w:autoSpaceDE w:val="0"/>
        <w:autoSpaceDN w:val="0"/>
        <w:snapToGrid w:val="0"/>
        <w:spacing w:before="20" w:after="0" w:line="300" w:lineRule="exact"/>
        <w:ind w:left="36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宋体" w:hAnsi="宋体" w:eastAsia="宋体" w:cs="宋体"/>
        </w:rPr>
        <w:t>—</w:t>
      </w:r>
      <w:r>
        <w:rPr>
          <w:rFonts w:hint="default" w:ascii="Times New Roman" w:hAnsi="Times New Roman" w:eastAsia="Times New Roman" w:cs="Times New Roman"/>
          <w:spacing w:val="-18"/>
        </w:rPr>
        <w:t>W</w:t>
      </w:r>
      <w:r>
        <w:rPr>
          <w:rFonts w:hint="default" w:ascii="Times New Roman" w:hAnsi="Times New Roman" w:eastAsia="Times New Roman" w:cs="Times New Roman"/>
        </w:rPr>
        <w:t>o</w:t>
      </w:r>
      <w:r>
        <w:rPr>
          <w:rFonts w:hint="default" w:ascii="Times New Roman" w:hAnsi="Times New Roman" w:eastAsia="Times New Roman" w:cs="Times New Roman"/>
          <w:spacing w:val="-15"/>
        </w:rPr>
        <w:t>w</w:t>
      </w:r>
      <w:r>
        <w:rPr>
          <w:rFonts w:hint="default" w:ascii="Times New Roman" w:hAnsi="Times New Roman" w:eastAsia="Times New Roman" w:cs="Times New Roman"/>
        </w:rPr>
        <w:t>, it looks very nice on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ou.</w:t>
      </w:r>
    </w:p>
    <w:p>
      <w:pPr>
        <w:autoSpaceDE w:val="0"/>
        <w:autoSpaceDN w:val="0"/>
        <w:snapToGrid w:val="0"/>
        <w:spacing w:before="28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</w:t>
      </w:r>
      <w:r>
        <w:rPr>
          <w:rFonts w:hint="default" w:ascii="Times New Roman" w:hAnsi="Times New Roman" w:eastAsia="Times New Roman" w:cs="Times New Roman"/>
          <w:spacing w:val="68"/>
        </w:rPr>
        <w:t xml:space="preserve"> </w:t>
      </w:r>
      <w:r>
        <w:rPr>
          <w:rFonts w:hint="default" w:ascii="Times New Roman" w:hAnsi="Times New Roman" w:eastAsia="Times New Roman" w:cs="Times New Roman"/>
        </w:rPr>
        <w:t>is making</w:t>
      </w:r>
      <w:r>
        <w:rPr>
          <w:rFonts w:hint="default" w:ascii="Times New Roman" w:hAnsi="Times New Roman" w:eastAsia="Times New Roman" w:cs="Times New Roman"/>
          <w:spacing w:val="657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has made</w:t>
      </w:r>
      <w:r>
        <w:rPr>
          <w:rFonts w:hint="default" w:ascii="Times New Roman" w:hAnsi="Times New Roman" w:eastAsia="Times New Roman" w:cs="Times New Roman"/>
          <w:spacing w:val="418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will make</w:t>
      </w:r>
      <w:r>
        <w:rPr>
          <w:rFonts w:hint="default" w:ascii="Times New Roman" w:hAnsi="Times New Roman" w:eastAsia="Times New Roman" w:cs="Times New Roman"/>
          <w:spacing w:val="421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made</w:t>
      </w:r>
    </w:p>
    <w:p>
      <w:pPr>
        <w:numPr>
          <w:ilvl w:val="0"/>
          <w:numId w:val="3"/>
        </w:numPr>
        <w:tabs>
          <w:tab w:val="left" w:leader="underscore" w:pos="3664"/>
        </w:tabs>
        <w:autoSpaceDE w:val="0"/>
        <w:autoSpaceDN w:val="0"/>
        <w:snapToGrid w:val="0"/>
        <w:spacing w:before="36" w:after="0" w:line="240" w:lineRule="auto"/>
        <w:ind w:left="360" w:right="0" w:hanging="36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Peter with his classmates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for the bus when the earthquake happened.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is waiting</w:t>
      </w:r>
      <w:r>
        <w:rPr>
          <w:rFonts w:hint="default" w:ascii="Times New Roman" w:hAnsi="Times New Roman" w:eastAsia="Times New Roman" w:cs="Times New Roman"/>
          <w:spacing w:val="659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was waiting</w:t>
      </w:r>
      <w:r>
        <w:rPr>
          <w:rFonts w:hint="default" w:ascii="Times New Roman" w:hAnsi="Times New Roman" w:eastAsia="Times New Roman" w:cs="Times New Roman"/>
          <w:spacing w:val="417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are waiting</w:t>
      </w:r>
      <w:r>
        <w:rPr>
          <w:rFonts w:hint="default" w:ascii="Times New Roman" w:hAnsi="Times New Roman" w:eastAsia="Times New Roman" w:cs="Times New Roman"/>
          <w:spacing w:val="417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were waiting</w:t>
      </w:r>
    </w:p>
    <w:p>
      <w:pPr>
        <w:numPr>
          <w:ilvl w:val="0"/>
          <w:numId w:val="3"/>
        </w:numPr>
        <w:tabs>
          <w:tab w:val="left" w:pos="355"/>
          <w:tab w:val="left" w:leader="underscore" w:pos="3561"/>
        </w:tabs>
        <w:autoSpaceDE w:val="0"/>
        <w:autoSpaceDN w:val="0"/>
        <w:snapToGrid w:val="0"/>
        <w:spacing w:before="36" w:after="0" w:line="240" w:lineRule="auto"/>
        <w:ind w:left="360" w:right="0" w:hanging="36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8"/>
        </w:rPr>
        <w:t>W</w:t>
      </w:r>
      <w:r>
        <w:rPr>
          <w:rFonts w:hint="default" w:ascii="Times New Roman" w:hAnsi="Times New Roman" w:eastAsia="Times New Roman" w:cs="Times New Roman"/>
        </w:rPr>
        <w:t>atching</w:t>
      </w:r>
      <w:r>
        <w:rPr>
          <w:rFonts w:hint="default" w:ascii="Times New Roman" w:hAnsi="Times New Roman" w:eastAsia="Times New Roman" w:cs="Times New Roman"/>
          <w:spacing w:val="-7"/>
        </w:rPr>
        <w:t xml:space="preserve"> </w:t>
      </w:r>
      <w:r>
        <w:rPr>
          <w:rFonts w:hint="default" w:ascii="Times New Roman" w:hAnsi="Times New Roman" w:eastAsia="Times New Roman" w:cs="Times New Roman"/>
        </w:rPr>
        <w:t>TV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too much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e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es.</w:t>
      </w:r>
    </w:p>
    <w:p>
      <w:pPr>
        <w:autoSpaceDE w:val="0"/>
        <w:autoSpaceDN w:val="0"/>
        <w:snapToGrid w:val="0"/>
        <w:spacing w:before="37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is harm to</w:t>
      </w:r>
      <w:r>
        <w:rPr>
          <w:rFonts w:hint="default" w:ascii="Times New Roman" w:hAnsi="Times New Roman" w:eastAsia="Times New Roman" w:cs="Times New Roman"/>
          <w:spacing w:val="659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do harmful to</w:t>
      </w:r>
      <w:r>
        <w:rPr>
          <w:rFonts w:hint="default" w:ascii="Times New Roman" w:hAnsi="Times New Roman" w:eastAsia="Times New Roman" w:cs="Times New Roman"/>
          <w:spacing w:val="419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is harmful to</w:t>
      </w:r>
      <w:r>
        <w:rPr>
          <w:rFonts w:hint="default" w:ascii="Times New Roman" w:hAnsi="Times New Roman" w:eastAsia="Times New Roman" w:cs="Times New Roman"/>
          <w:spacing w:val="299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do harm to</w:t>
      </w:r>
    </w:p>
    <w:p>
      <w:pPr>
        <w:tabs>
          <w:tab w:val="left" w:leader="underscore" w:pos="1380"/>
        </w:tabs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14. </w:t>
      </w:r>
      <w:r>
        <w:rPr>
          <w:rFonts w:hint="default" w:ascii="宋体" w:hAnsi="宋体" w:eastAsia="宋体" w:cs="宋体"/>
        </w:rPr>
        <w:t>—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 xml:space="preserve">have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been like this?</w:t>
      </w:r>
      <w:r>
        <w:rPr>
          <w:rFonts w:hint="default" w:ascii="Times New Roman" w:hAnsi="Times New Roman" w:eastAsia="Times New Roman" w:cs="Times New Roman"/>
          <w:spacing w:val="3"/>
        </w:rPr>
        <w:t xml:space="preserve"> </w:t>
      </w:r>
      <w:r>
        <w:rPr>
          <w:rFonts w:hint="default" w:ascii="宋体" w:hAnsi="宋体" w:eastAsia="宋体" w:cs="宋体"/>
        </w:rPr>
        <w:t>—</w:t>
      </w:r>
      <w:r>
        <w:rPr>
          <w:rFonts w:hint="default" w:ascii="Times New Roman" w:hAnsi="Times New Roman" w:eastAsia="Times New Roman" w:cs="Times New Roman"/>
        </w:rPr>
        <w:t>Since last Frida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How far</w:t>
      </w:r>
      <w:r>
        <w:rPr>
          <w:rFonts w:hint="default" w:ascii="Times New Roman" w:hAnsi="Times New Roman" w:eastAsia="Times New Roman" w:cs="Times New Roman"/>
          <w:spacing w:val="778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How soon</w:t>
      </w:r>
      <w:r>
        <w:rPr>
          <w:rFonts w:hint="default" w:ascii="Times New Roman" w:hAnsi="Times New Roman" w:eastAsia="Times New Roman" w:cs="Times New Roman"/>
          <w:spacing w:val="778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How long</w:t>
      </w:r>
      <w:r>
        <w:rPr>
          <w:rFonts w:hint="default" w:ascii="Times New Roman" w:hAnsi="Times New Roman" w:eastAsia="Times New Roman" w:cs="Times New Roman"/>
          <w:spacing w:val="657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How much</w:t>
      </w:r>
    </w:p>
    <w:p>
      <w:pPr>
        <w:tabs>
          <w:tab w:val="left" w:leader="underscore" w:pos="7970"/>
        </w:tabs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15. My grandma has had a healt</w:t>
      </w:r>
      <w:r>
        <w:rPr>
          <w:rFonts w:hint="default" w:ascii="Times New Roman" w:hAnsi="Times New Roman" w:eastAsia="Times New Roman" w:cs="Times New Roman"/>
          <w:spacing w:val="5"/>
        </w:rPr>
        <w:t>h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diet for thirty years and she is in good __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no</w:t>
      </w:r>
      <w:r>
        <w:rPr>
          <w:rFonts w:hint="default" w:ascii="Times New Roman" w:hAnsi="Times New Roman" w:eastAsia="Times New Roman" w:cs="Times New Roman"/>
          <w:spacing w:val="-15"/>
        </w:rPr>
        <w:t>w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situation</w:t>
      </w:r>
      <w:r>
        <w:rPr>
          <w:rFonts w:hint="default" w:ascii="Times New Roman" w:hAnsi="Times New Roman" w:eastAsia="Times New Roman" w:cs="Times New Roman"/>
          <w:spacing w:val="778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environment</w:t>
      </w:r>
      <w:r>
        <w:rPr>
          <w:rFonts w:hint="default" w:ascii="Times New Roman" w:hAnsi="Times New Roman" w:eastAsia="Times New Roman" w:cs="Times New Roman"/>
          <w:spacing w:val="539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information</w:t>
      </w:r>
      <w:r>
        <w:rPr>
          <w:rFonts w:hint="default" w:ascii="Times New Roman" w:hAnsi="Times New Roman" w:eastAsia="Times New Roman" w:cs="Times New Roman"/>
          <w:spacing w:val="539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condition</w:t>
      </w:r>
    </w:p>
    <w:p>
      <w:pPr>
        <w:tabs>
          <w:tab w:val="left" w:leader="underscore" w:pos="6592"/>
        </w:tabs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16. </w:t>
      </w:r>
      <w:r>
        <w:rPr>
          <w:rFonts w:hint="default" w:ascii="宋体" w:hAnsi="宋体" w:eastAsia="宋体" w:cs="宋体"/>
        </w:rPr>
        <w:t>—</w:t>
      </w:r>
      <w:r>
        <w:rPr>
          <w:rFonts w:hint="default" w:ascii="Times New Roman" w:hAnsi="Times New Roman" w:eastAsia="Times New Roman" w:cs="Times New Roman"/>
          <w:spacing w:val="-6"/>
        </w:rPr>
        <w:t>I</w:t>
      </w:r>
      <w:r>
        <w:rPr>
          <w:rFonts w:hint="default" w:ascii="Times New Roman" w:hAnsi="Times New Roman" w:eastAsia="Times New Roman" w:cs="Times New Roman"/>
        </w:rPr>
        <w:t>t</w:t>
      </w:r>
      <w:r>
        <w:rPr>
          <w:rFonts w:hint="default" w:ascii="Times New Roman" w:hAnsi="Times New Roman" w:eastAsia="Times New Roman" w:cs="Times New Roman"/>
          <w:spacing w:val="-15"/>
        </w:rPr>
        <w:t>’</w:t>
      </w:r>
      <w:r>
        <w:rPr>
          <w:rFonts w:hint="default" w:ascii="Times New Roman" w:hAnsi="Times New Roman" w:eastAsia="Times New Roman" w:cs="Times New Roman"/>
        </w:rPr>
        <w:t>s time to work no</w:t>
      </w:r>
      <w:r>
        <w:rPr>
          <w:rFonts w:hint="default" w:ascii="Times New Roman" w:hAnsi="Times New Roman" w:eastAsia="Times New Roman" w:cs="Times New Roman"/>
          <w:spacing w:val="-15"/>
        </w:rPr>
        <w:t>w</w:t>
      </w:r>
      <w:r>
        <w:rPr>
          <w:rFonts w:hint="default" w:ascii="Times New Roman" w:hAnsi="Times New Roman" w:eastAsia="Times New Roman" w:cs="Times New Roman"/>
        </w:rPr>
        <w:t xml:space="preserve">. </w:t>
      </w:r>
      <w:r>
        <w:rPr>
          <w:rFonts w:hint="default" w:ascii="宋体" w:hAnsi="宋体" w:eastAsia="宋体" w:cs="宋体"/>
        </w:rPr>
        <w:t>—</w:t>
      </w:r>
      <w:r>
        <w:rPr>
          <w:rFonts w:hint="default" w:ascii="Times New Roman" w:hAnsi="Times New Roman" w:eastAsia="Times New Roman" w:cs="Times New Roman"/>
        </w:rPr>
        <w:t xml:space="preserve">OK, I’ll wake Carl up. He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for an hou</w:t>
      </w:r>
      <w:r>
        <w:rPr>
          <w:rFonts w:hint="default" w:ascii="Times New Roman" w:hAnsi="Times New Roman" w:eastAsia="Times New Roman" w:cs="Times New Roman"/>
          <w:spacing w:val="-15"/>
        </w:rPr>
        <w:t>r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has fallen asleep</w:t>
      </w:r>
      <w:r>
        <w:rPr>
          <w:rFonts w:hint="default" w:ascii="Times New Roman" w:hAnsi="Times New Roman" w:eastAsia="Times New Roman" w:cs="Times New Roman"/>
          <w:spacing w:val="182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has been asleep</w:t>
      </w:r>
      <w:r>
        <w:rPr>
          <w:rFonts w:hint="default" w:ascii="Times New Roman" w:hAnsi="Times New Roman" w:eastAsia="Times New Roman" w:cs="Times New Roman"/>
          <w:spacing w:val="180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fell asleep</w:t>
      </w:r>
      <w:r>
        <w:rPr>
          <w:rFonts w:hint="default" w:ascii="Times New Roman" w:hAnsi="Times New Roman" w:eastAsia="Times New Roman" w:cs="Times New Roman"/>
          <w:spacing w:val="180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falls asleep</w:t>
      </w:r>
    </w:p>
    <w:p>
      <w:pPr>
        <w:numPr>
          <w:ilvl w:val="0"/>
          <w:numId w:val="4"/>
        </w:numPr>
        <w:tabs>
          <w:tab w:val="left" w:leader="underscore" w:pos="2277"/>
          <w:tab w:val="left" w:leader="underscore" w:pos="6012"/>
        </w:tabs>
        <w:autoSpaceDE w:val="0"/>
        <w:autoSpaceDN w:val="0"/>
        <w:snapToGrid w:val="0"/>
        <w:spacing w:before="36" w:after="0" w:line="240" w:lineRule="auto"/>
        <w:ind w:left="350" w:right="0" w:hanging="35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24"/>
        </w:rPr>
        <w:t>Y</w:t>
      </w:r>
      <w:r>
        <w:rPr>
          <w:rFonts w:hint="default" w:ascii="Times New Roman" w:hAnsi="Times New Roman" w:eastAsia="Times New Roman" w:cs="Times New Roman"/>
        </w:rPr>
        <w:t xml:space="preserve">our answer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her so much that she was very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with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satisf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ing; satisf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ing</w:t>
      </w:r>
      <w:r>
        <w:rPr>
          <w:rFonts w:hint="default" w:ascii="Times New Roman" w:hAnsi="Times New Roman" w:eastAsia="Times New Roman" w:cs="Times New Roman"/>
          <w:spacing w:val="299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satisf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ing; satisfied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C. satisfied; satisf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ing</w:t>
      </w:r>
      <w:r>
        <w:rPr>
          <w:rFonts w:hint="default" w:ascii="Times New Roman" w:hAnsi="Times New Roman" w:eastAsia="Times New Roman" w:cs="Times New Roman"/>
          <w:spacing w:val="419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satisfied; satisfied</w:t>
      </w:r>
    </w:p>
    <w:p>
      <w:pPr>
        <w:autoSpaceDE w:val="0"/>
        <w:autoSpaceDN w:val="0"/>
        <w:snapToGrid w:val="0"/>
        <w:spacing w:before="241" w:after="0" w:line="225" w:lineRule="exact"/>
        <w:ind w:left="1712" w:right="0" w:firstLine="0"/>
        <w:jc w:val="left"/>
        <w:textAlignment w:val="auto"/>
        <w:rPr>
          <w:rFonts w:hint="default" w:ascii="楷体" w:hAnsi="楷体" w:eastAsia="楷体" w:cs="楷体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266" w:right="1483" w:bottom="1037" w:left="1133" w:header="0" w:footer="0" w:gutter="0"/>
          <w:pgNumType w:fmt="decimal" w:start="0"/>
          <w:cols w:space="720" w:num="1"/>
          <w:docGrid w:linePitch="0" w:charSpace="0"/>
        </w:sectPr>
      </w:pPr>
    </w:p>
    <w:p>
      <w:pPr>
        <w:numPr>
          <w:ilvl w:val="0"/>
          <w:numId w:val="4"/>
        </w:numPr>
        <w:tabs>
          <w:tab w:val="left" w:pos="355"/>
          <w:tab w:val="left" w:leader="underscore" w:pos="3947"/>
        </w:tabs>
        <w:autoSpaceDE w:val="0"/>
        <w:autoSpaceDN w:val="0"/>
        <w:snapToGrid w:val="0"/>
        <w:spacing w:before="0" w:after="0" w:line="240" w:lineRule="auto"/>
        <w:ind w:left="350" w:right="0" w:hanging="35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The naugh</w:t>
      </w:r>
      <w:r>
        <w:rPr>
          <w:rFonts w:hint="default" w:ascii="Times New Roman" w:hAnsi="Times New Roman" w:eastAsia="Times New Roman" w:cs="Times New Roman"/>
          <w:spacing w:val="5"/>
        </w:rPr>
        <w:t>t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Times New Roman" w:hAnsi="Times New Roman" w:eastAsia="Times New Roman" w:cs="Times New Roman"/>
          <w:spacing w:val="5"/>
        </w:rPr>
        <w:t>o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is alwa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s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in his room. His mother is very angr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tidy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up</w:t>
      </w:r>
      <w:r>
        <w:rPr>
          <w:rFonts w:hint="default" w:ascii="Times New Roman" w:hAnsi="Times New Roman" w:eastAsia="Times New Roman" w:cs="Times New Roman"/>
          <w:spacing w:val="661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cleaning up</w:t>
      </w:r>
      <w:r>
        <w:rPr>
          <w:rFonts w:hint="default" w:ascii="Times New Roman" w:hAnsi="Times New Roman" w:eastAsia="Times New Roman" w:cs="Times New Roman"/>
          <w:spacing w:val="659"/>
        </w:rPr>
        <w:t xml:space="preserve"> </w:t>
      </w:r>
      <w:r>
        <w:rPr>
          <w:rFonts w:hint="default" w:ascii="Times New Roman" w:hAnsi="Times New Roman" w:eastAsia="Times New Roman" w:cs="Times New Roman"/>
          <w:spacing w:val="5"/>
        </w:rPr>
        <w:t>C</w:t>
      </w:r>
      <w:r>
        <w:rPr>
          <w:rFonts w:hint="default" w:ascii="Times New Roman" w:hAnsi="Times New Roman" w:eastAsia="Times New Roman" w:cs="Times New Roman"/>
        </w:rPr>
        <w:t>. makes a mess</w:t>
      </w:r>
      <w:r>
        <w:rPr>
          <w:rFonts w:hint="default" w:ascii="Times New Roman" w:hAnsi="Times New Roman" w:eastAsia="Times New Roman" w:cs="Times New Roman"/>
          <w:spacing w:val="419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making a mess</w:t>
      </w:r>
    </w:p>
    <w:p>
      <w:pPr>
        <w:tabs>
          <w:tab w:val="left" w:leader="underscore" w:pos="3177"/>
        </w:tabs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19. </w:t>
      </w:r>
      <w:r>
        <w:rPr>
          <w:rFonts w:hint="default" w:ascii="宋体" w:hAnsi="宋体" w:eastAsia="宋体" w:cs="宋体"/>
          <w:spacing w:val="-1"/>
        </w:rPr>
        <w:t>—</w:t>
      </w:r>
      <w:r>
        <w:rPr>
          <w:rFonts w:hint="default" w:ascii="Times New Roman" w:hAnsi="Times New Roman" w:eastAsia="Times New Roman" w:cs="Times New Roman"/>
          <w:spacing w:val="-1"/>
        </w:rPr>
        <w:t>Mum,</w:t>
      </w:r>
      <w:r>
        <w:rPr>
          <w:rFonts w:hint="default" w:ascii="Times New Roman" w:hAnsi="Times New Roman" w:eastAsia="Times New Roman" w:cs="Times New Roman"/>
        </w:rPr>
        <w:t xml:space="preserve"> the soup is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sweet.</w:t>
      </w:r>
      <w:r>
        <w:rPr>
          <w:rFonts w:hint="default" w:ascii="Times New Roman" w:hAnsi="Times New Roman" w:eastAsia="Times New Roman" w:cs="Times New Roman"/>
          <w:spacing w:val="7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I need _____salt. </w:t>
      </w:r>
      <w:r>
        <w:rPr>
          <w:rFonts w:hint="default" w:ascii="Times New Roman" w:hAnsi="Times New Roman" w:eastAsia="Times New Roman" w:cs="Times New Roman"/>
          <w:spacing w:val="-18"/>
        </w:rPr>
        <w:t>W</w:t>
      </w:r>
      <w:r>
        <w:rPr>
          <w:rFonts w:hint="default" w:ascii="Times New Roman" w:hAnsi="Times New Roman" w:eastAsia="Times New Roman" w:cs="Times New Roman"/>
        </w:rPr>
        <w:t>ould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</w:rPr>
        <w:t>ou please pass me some?</w:t>
      </w:r>
      <w:r>
        <w:rPr>
          <w:rFonts w:hint="default" w:ascii="Times New Roman" w:hAnsi="Times New Roman" w:eastAsia="Times New Roman" w:cs="Times New Roman"/>
          <w:spacing w:val="3"/>
        </w:rPr>
        <w:t xml:space="preserve"> </w:t>
      </w:r>
      <w:r>
        <w:rPr>
          <w:rFonts w:hint="default" w:ascii="宋体" w:hAnsi="宋体" w:eastAsia="宋体" w:cs="宋体"/>
        </w:rPr>
        <w:t>—</w:t>
      </w:r>
      <w:r>
        <w:rPr>
          <w:rFonts w:hint="default" w:ascii="Times New Roman" w:hAnsi="Times New Roman" w:eastAsia="Times New Roman" w:cs="Times New Roman"/>
        </w:rPr>
        <w:t>Sure,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dea</w:t>
      </w:r>
      <w:r>
        <w:rPr>
          <w:rFonts w:hint="default" w:ascii="Times New Roman" w:hAnsi="Times New Roman" w:eastAsia="Times New Roman" w:cs="Times New Roman"/>
          <w:spacing w:val="-15"/>
        </w:rPr>
        <w:t>r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a bit; a bit</w:t>
      </w:r>
      <w:r>
        <w:rPr>
          <w:rFonts w:hint="default" w:ascii="Times New Roman" w:hAnsi="Times New Roman" w:eastAsia="Times New Roman" w:cs="Times New Roman"/>
          <w:spacing w:val="420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a bit of; a bit of</w:t>
      </w:r>
      <w:r>
        <w:rPr>
          <w:rFonts w:hint="default" w:ascii="Times New Roman" w:hAnsi="Times New Roman" w:eastAsia="Times New Roman" w:cs="Times New Roman"/>
          <w:spacing w:val="299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a bit; a bit of</w:t>
      </w:r>
      <w:r>
        <w:rPr>
          <w:rFonts w:hint="default" w:ascii="Times New Roman" w:hAnsi="Times New Roman" w:eastAsia="Times New Roman" w:cs="Times New Roman"/>
          <w:spacing w:val="299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a bit of; a bit</w:t>
      </w:r>
    </w:p>
    <w:p>
      <w:pPr>
        <w:tabs>
          <w:tab w:val="left" w:leader="underscore" w:pos="5480"/>
        </w:tabs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20. My grandpa knows the history and medical __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of many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plants.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A. wealth</w:t>
      </w:r>
      <w:r>
        <w:rPr>
          <w:rFonts w:hint="default" w:ascii="Times New Roman" w:hAnsi="Times New Roman" w:eastAsia="Times New Roman" w:cs="Times New Roman"/>
          <w:spacing w:val="781"/>
        </w:rPr>
        <w:t xml:space="preserve"> </w:t>
      </w:r>
      <w:r>
        <w:rPr>
          <w:rFonts w:hint="default" w:ascii="Times New Roman" w:hAnsi="Times New Roman" w:eastAsia="Times New Roman" w:cs="Times New Roman"/>
        </w:rPr>
        <w:t>B. price</w:t>
      </w:r>
      <w:r>
        <w:rPr>
          <w:rFonts w:hint="default" w:ascii="Times New Roman" w:hAnsi="Times New Roman" w:eastAsia="Times New Roman" w:cs="Times New Roman"/>
          <w:spacing w:val="897"/>
        </w:rPr>
        <w:t xml:space="preserve"> </w:t>
      </w:r>
      <w:r>
        <w:rPr>
          <w:rFonts w:hint="default" w:ascii="Times New Roman" w:hAnsi="Times New Roman" w:eastAsia="Times New Roman" w:cs="Times New Roman"/>
        </w:rPr>
        <w:t>C. value</w:t>
      </w:r>
      <w:r>
        <w:rPr>
          <w:rFonts w:hint="default" w:ascii="Times New Roman" w:hAnsi="Times New Roman" w:eastAsia="Times New Roman" w:cs="Times New Roman"/>
          <w:spacing w:val="780"/>
        </w:rPr>
        <w:t xml:space="preserve"> </w:t>
      </w:r>
      <w:r>
        <w:rPr>
          <w:rFonts w:hint="default" w:ascii="Times New Roman" w:hAnsi="Times New Roman" w:eastAsia="Times New Roman" w:cs="Times New Roman"/>
        </w:rPr>
        <w:t>D. cost</w:t>
      </w:r>
    </w:p>
    <w:p>
      <w:pPr>
        <w:autoSpaceDE w:val="0"/>
        <w:autoSpaceDN w:val="0"/>
        <w:snapToGrid w:val="0"/>
        <w:spacing w:before="43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二．完形填空（本大题</w:t>
      </w:r>
      <w:r>
        <w:rPr>
          <w:rFonts w:hint="default" w:ascii="宋体" w:hAnsi="宋体" w:eastAsia="宋体" w:cs="宋体"/>
          <w:spacing w:val="26"/>
          <w:sz w:val="21"/>
        </w:rPr>
        <w:t>共</w:t>
      </w:r>
      <w:r>
        <w:rPr>
          <w:rFonts w:hint="default" w:ascii="Times New Roman" w:hAnsi="Times New Roman" w:eastAsia="Times New Roman" w:cs="Times New Roman"/>
          <w:b/>
          <w:sz w:val="21"/>
        </w:rPr>
        <w:t>1</w:t>
      </w:r>
      <w:r>
        <w:rPr>
          <w:rFonts w:hint="default" w:ascii="Times New Roman" w:hAnsi="Times New Roman" w:eastAsia="Times New Roman" w:cs="Times New Roman"/>
          <w:b/>
          <w:spacing w:val="52"/>
          <w:sz w:val="21"/>
        </w:rPr>
        <w:t>0</w:t>
      </w:r>
      <w:r>
        <w:rPr>
          <w:rFonts w:hint="default" w:ascii="宋体" w:hAnsi="宋体" w:eastAsia="宋体" w:cs="宋体"/>
          <w:sz w:val="21"/>
        </w:rPr>
        <w:t>小题，每小</w:t>
      </w:r>
      <w:r>
        <w:rPr>
          <w:rFonts w:hint="default" w:ascii="宋体" w:hAnsi="宋体" w:eastAsia="宋体" w:cs="宋体"/>
          <w:spacing w:val="27"/>
          <w:sz w:val="21"/>
        </w:rPr>
        <w:t>题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1</w:t>
      </w:r>
      <w:r>
        <w:rPr>
          <w:rFonts w:hint="default" w:ascii="宋体" w:hAnsi="宋体" w:eastAsia="宋体" w:cs="宋体"/>
          <w:sz w:val="21"/>
        </w:rPr>
        <w:t>分，</w:t>
      </w:r>
      <w:r>
        <w:rPr>
          <w:rFonts w:hint="default" w:ascii="宋体" w:hAnsi="宋体" w:eastAsia="宋体" w:cs="宋体"/>
          <w:spacing w:val="27"/>
          <w:sz w:val="21"/>
        </w:rPr>
        <w:t>共</w:t>
      </w:r>
      <w:r>
        <w:rPr>
          <w:rFonts w:hint="default" w:ascii="Times New Roman" w:hAnsi="Times New Roman" w:eastAsia="Times New Roman" w:cs="Times New Roman"/>
          <w:b/>
          <w:sz w:val="21"/>
        </w:rPr>
        <w:t>1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0</w:t>
      </w:r>
      <w:r>
        <w:rPr>
          <w:rFonts w:hint="default" w:ascii="宋体" w:hAnsi="宋体" w:eastAsia="宋体" w:cs="宋体"/>
          <w:sz w:val="21"/>
        </w:rPr>
        <w:t>分）</w:t>
      </w:r>
    </w:p>
    <w:p>
      <w:pPr>
        <w:autoSpaceDE w:val="0"/>
        <w:autoSpaceDN w:val="0"/>
        <w:snapToGrid w:val="0"/>
        <w:spacing w:before="19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149" w:right="1131" w:bottom="1037" w:left="1133" w:header="0" w:footer="0" w:gutter="0"/>
          <w:pgNumType w:fmt="decimal" w:start="0"/>
          <w:cols w:space="720" w:num="1"/>
          <w:docGrid w:linePitch="0" w:charSpace="0"/>
        </w:sectPr>
      </w:pPr>
      <w:r>
        <w:rPr>
          <w:rFonts w:hint="default" w:ascii="Times New Roman" w:hAnsi="Times New Roman" w:eastAsia="Times New Roman" w:cs="Times New Roman"/>
        </w:rPr>
        <w:t>What is bull</w:t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</w:rPr>
        <w:t>ing (</w:t>
      </w:r>
      <w:r>
        <w:rPr>
          <w:rFonts w:hint="default" w:ascii="宋体" w:hAnsi="宋体" w:eastAsia="宋体" w:cs="宋体"/>
          <w:position w:val="-1"/>
        </w:rPr>
        <w:t>霸凌</w:t>
      </w:r>
      <w:r>
        <w:rPr>
          <w:rFonts w:hint="default" w:ascii="Times New Roman" w:hAnsi="Times New Roman" w:eastAsia="Times New Roman" w:cs="Times New Roman"/>
        </w:rPr>
        <w:t>), exactl</w:t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</w:rPr>
        <w:t>?</w:t>
      </w:r>
      <w:r>
        <w:rPr>
          <w:rFonts w:hint="default" w:ascii="Times New Roman" w:hAnsi="Times New Roman" w:eastAsia="Times New Roman" w:cs="Times New Roman"/>
          <w:spacing w:val="-11"/>
        </w:rPr>
        <w:t xml:space="preserve"> 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Times New Roman" w:hAnsi="Times New Roman" w:eastAsia="Times New Roman" w:cs="Times New Roman"/>
          <w:spacing w:val="-15"/>
        </w:rPr>
        <w:t xml:space="preserve"> </w:t>
      </w:r>
      <w:r>
        <w:rPr>
          <w:rFonts w:hint="default" w:ascii="Times New Roman" w:hAnsi="Times New Roman" w:eastAsia="Times New Roman" w:cs="Times New Roman"/>
        </w:rPr>
        <w:t>bul</w:t>
      </w:r>
      <w:r>
        <w:rPr>
          <w:rFonts w:hint="default" w:ascii="Times New Roman" w:hAnsi="Times New Roman" w:eastAsia="Times New Roman" w:cs="Times New Roman"/>
          <w:spacing w:val="6"/>
        </w:rPr>
        <w:t>l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is more than just a bad kid.</w:t>
      </w:r>
      <w:r>
        <w:rPr>
          <w:rFonts w:hint="default" w:ascii="Times New Roman" w:hAnsi="Times New Roman" w:eastAsia="Times New Roman" w:cs="Times New Roman"/>
          <w:spacing w:val="-14"/>
        </w:rPr>
        <w:t xml:space="preserve"> 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Times New Roman" w:hAnsi="Times New Roman" w:eastAsia="Times New Roman" w:cs="Times New Roman"/>
          <w:spacing w:val="-15"/>
        </w:rPr>
        <w:t xml:space="preserve"> </w:t>
      </w:r>
      <w:r>
        <w:rPr>
          <w:rFonts w:hint="default" w:ascii="Times New Roman" w:hAnsi="Times New Roman" w:eastAsia="Times New Roman" w:cs="Times New Roman"/>
        </w:rPr>
        <w:t>bully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likes to give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a</w:t>
      </w:r>
    </w:p>
    <w:p>
      <w:pPr>
        <w:numPr>
          <w:ilvl w:val="0"/>
          <w:numId w:val="5"/>
        </w:numPr>
        <w:autoSpaceDE w:val="0"/>
        <w:autoSpaceDN w:val="0"/>
        <w:snapToGrid w:val="0"/>
        <w:spacing w:before="36" w:after="0" w:line="240" w:lineRule="auto"/>
        <w:ind w:left="636" w:right="0" w:hanging="636"/>
        <w:jc w:val="left"/>
        <w:textAlignment w:val="auto"/>
        <w:rPr>
          <w:rFonts w:hint="default" w:ascii="Times New Roman" w:hAnsi="Calibri" w:eastAsia="Calibri" w:cs="Calibri"/>
          <w:spacing w:val="2"/>
          <w:position w:val="1"/>
          <w:u w:val="single" w:color="000000"/>
        </w:rPr>
      </w:pPr>
      <w:r>
        <w:rPr>
          <w:rFonts w:hint="default" w:ascii="Times New Roman" w:hAnsi="Times New Roman" w:eastAsia="Times New Roman" w:cs="Times New Roman"/>
        </w:rPr>
        <w:t>time for no reason at all.</w:t>
      </w:r>
    </w:p>
    <w:p>
      <w:pPr>
        <w:autoSpaceDE w:val="0"/>
        <w:autoSpaceDN w:val="0"/>
        <w:snapToGrid w:val="0"/>
        <w:spacing w:before="3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A</w:t>
      </w:r>
      <w:r>
        <w:rPr>
          <w:rFonts w:hint="default" w:ascii="Times New Roman" w:hAnsi="Times New Roman" w:eastAsia="Times New Roman" w:cs="Times New Roman"/>
          <w:spacing w:val="-16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</w:rPr>
        <w:t>bully</w:t>
      </w:r>
      <w:r>
        <w:rPr>
          <w:rFonts w:hint="default" w:ascii="Times New Roman" w:hAnsi="Times New Roman" w:eastAsia="Times New Roman" w:cs="Times New Roman"/>
        </w:rPr>
        <w:t xml:space="preserve"> calls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 names, takes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our things and makes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</w:t>
      </w:r>
    </w:p>
    <w:p>
      <w:pPr>
        <w:numPr>
          <w:ilvl w:val="0"/>
          <w:numId w:val="5"/>
        </w:numPr>
        <w:autoSpaceDE w:val="0"/>
        <w:autoSpaceDN w:val="0"/>
        <w:snapToGrid w:val="0"/>
        <w:spacing w:before="348" w:after="0" w:line="240" w:lineRule="auto"/>
        <w:ind w:left="636" w:right="0" w:hanging="636"/>
        <w:jc w:val="left"/>
        <w:textAlignment w:val="auto"/>
        <w:rPr>
          <w:rFonts w:hint="default" w:ascii="Times New Roman" w:hAnsi="Times New Roman" w:eastAsia="Times New Roman" w:cs="Times New Roman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11906" w:h="16838"/>
          <w:pgMar w:top="1149" w:right="1131" w:bottom="1037" w:left="1133" w:header="0" w:footer="0" w:gutter="0"/>
          <w:pgNumType w:fmt="decimal" w:start="0"/>
          <w:cols w:equalWidth="0" w:num="2">
            <w:col w:w="5982" w:space="425"/>
            <w:col w:w="3236"/>
          </w:cols>
          <w:docGrid w:linePitch="0" w:charSpace="0"/>
        </w:sectPr>
      </w:pPr>
      <w:r>
        <w:rPr>
          <w:rFonts w:hint="default" w:ascii="Times New Roman" w:hAnsi="Times New Roman" w:eastAsia="Times New Roman" w:cs="Times New Roman"/>
        </w:rPr>
        <w:br w:type="column"/>
      </w:r>
      <w:r>
        <w:rPr>
          <w:rFonts w:hint="default" w:ascii="Times New Roman" w:hAnsi="Times New Roman" w:eastAsia="Times New Roman" w:cs="Times New Roman"/>
        </w:rPr>
        <w:t>afraid over and over again</w:t>
      </w:r>
      <w:r>
        <w:rPr>
          <w:rFonts w:hint="default" w:ascii="Times New Roman" w:hAnsi="Times New Roman" w:eastAsia="Times New Roman" w:cs="Times New Roman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4586605</wp:posOffset>
                </wp:positionH>
                <wp:positionV relativeFrom="page">
                  <wp:posOffset>2868295</wp:posOffset>
                </wp:positionV>
                <wp:extent cx="537845" cy="0"/>
                <wp:effectExtent l="0" t="0" r="0" b="0"/>
                <wp:wrapNone/>
                <wp:docPr id="1027" name="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845" cy="0"/>
                        </a:xfrm>
                        <a:prstGeom prst="line">
                          <a:avLst/>
                        </a:prstGeom>
                        <a:solidFill>
                          <a:srgbClr val="000000"/>
                        </a:solidFill>
                        <a:ln w="8890" cap="rnd">
                          <a:solidFill>
                            <a:srgbClr val="000000"/>
                          </a:solidFill>
                        </a:ln>
                      </wps:spPr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line id="1027" o:spid="_x0000_s1026" o:spt="20" style="position:absolute;left:0pt;margin-left:361.15pt;margin-top:225.85pt;height:0pt;width:42.35pt;mso-position-horizontal-relative:page;mso-position-vertical-relative:page;z-index:-251657216;mso-width-relative:page;mso-height-relative:page;" fillcolor="#000000" filled="t" stroked="t" coordsize="21600,21600" o:gfxdata="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A9LpJ/1wAAAAsBAAAP&#10;AAAAAAAAAAEAIAAAACIAAABkcnMvZG93bnJldi54bWxQSwECFAAUAAAACACHTuJAR/0aD6cBAABf&#10;AwAADgAAAAAAAAABACAAAAAmAQAAZHJzL2Uyb0RvYy54bWxQSwUGAAAAAAYABgBZAQAAPwUAAAAA&#10;">
                <v:fill on="t" focussize="0,0"/>
                <v:stroke weight="0.7pt" color="#000000" joinstyle="round" endcap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for a long time.</w:t>
      </w:r>
    </w:p>
    <w:p>
      <w:pPr>
        <w:autoSpaceDE w:val="0"/>
        <w:autoSpaceDN w:val="0"/>
        <w:snapToGrid w:val="0"/>
        <w:spacing w:before="36" w:after="0" w:line="272" w:lineRule="auto"/>
        <w:ind w:left="0" w:right="0" w:firstLine="420"/>
        <w:jc w:val="both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2"/>
        </w:rPr>
        <w:t>Bull</w:t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ing can happen on the schoo</w:t>
      </w:r>
      <w:r>
        <w:rPr>
          <w:rFonts w:hint="default" w:ascii="Times New Roman" w:hAnsi="Times New Roman" w:eastAsia="Times New Roman" w:cs="Times New Roman"/>
          <w:spacing w:val="4"/>
        </w:rPr>
        <w:t>l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 xml:space="preserve">ard, in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our neighborhood or even</w:t>
      </w:r>
      <w:r>
        <w:rPr>
          <w:rFonts w:hint="default" w:ascii="Times New Roman" w:hAnsi="Times New Roman" w:eastAsia="Times New Roman" w:cs="Times New Roman"/>
        </w:rPr>
        <w:t xml:space="preserve"> bully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at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school?</w:t>
      </w:r>
    </w:p>
    <w:p>
      <w:pPr>
        <w:numPr>
          <w:ilvl w:val="0"/>
          <w:numId w:val="5"/>
        </w:numPr>
        <w:autoSpaceDE w:val="0"/>
        <w:autoSpaceDN w:val="0"/>
        <w:snapToGrid w:val="0"/>
        <w:spacing w:before="348" w:after="0" w:line="240" w:lineRule="auto"/>
        <w:ind w:left="636" w:right="0" w:hanging="636"/>
        <w:jc w:val="left"/>
        <w:textAlignment w:val="auto"/>
        <w:rPr>
          <w:rFonts w:hint="default" w:ascii="Times New Roman" w:hAnsi="Times New Roman" w:eastAsia="Times New Roman" w:cs="Times New Roman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11906" w:h="16838"/>
          <w:pgMar w:top="1149" w:right="1131" w:bottom="1037" w:left="1133" w:header="0" w:footer="0" w:gutter="0"/>
          <w:pgNumType w:fmt="decimal" w:start="0"/>
          <w:cols w:equalWidth="0" w:num="2">
            <w:col w:w="7141" w:space="426"/>
            <w:col w:w="2076"/>
          </w:cols>
          <w:docGrid w:linePitch="0" w:charSpace="0"/>
        </w:sectPr>
      </w:pPr>
      <w:r>
        <w:rPr>
          <w:rFonts w:hint="default" w:ascii="Times New Roman" w:hAnsi="Times New Roman" w:eastAsia="Times New Roman" w:cs="Times New Roman"/>
        </w:rPr>
        <w:br w:type="column"/>
      </w:r>
      <w:r>
        <w:rPr>
          <w:rFonts w:hint="default" w:ascii="Calibri" w:hAnsi="Calibri" w:eastAsia="Calibri" w:cs="Calibri"/>
          <w:position w:val="1"/>
          <w:sz w:val="21"/>
        </w:rPr>
        <w:t xml:space="preserve">. </w:t>
      </w:r>
      <w:r>
        <w:rPr>
          <w:rFonts w:hint="default" w:ascii="Times New Roman" w:hAnsi="Times New Roman" w:eastAsia="Times New Roman" w:cs="Times New Roman"/>
          <w:spacing w:val="-6"/>
        </w:rPr>
        <w:t>I</w:t>
      </w:r>
      <w:r>
        <w:rPr>
          <w:rFonts w:hint="default" w:ascii="Times New Roman" w:hAnsi="Times New Roman" w:eastAsia="Times New Roman" w:cs="Times New Roman"/>
        </w:rPr>
        <w:t>s there a</w:t>
      </w:r>
      <w:r>
        <w:rPr>
          <w:rFonts w:hint="default" w:ascii="Times New Roman" w:hAnsi="Times New Roman" w:eastAsia="Times New Roman" w:cs="Times New Roman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5322570</wp:posOffset>
                </wp:positionH>
                <wp:positionV relativeFrom="page">
                  <wp:posOffset>3264535</wp:posOffset>
                </wp:positionV>
                <wp:extent cx="538480" cy="0"/>
                <wp:effectExtent l="0" t="0" r="0" b="0"/>
                <wp:wrapNone/>
                <wp:docPr id="1028" name="1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480" cy="0"/>
                        </a:xfrm>
                        <a:prstGeom prst="line">
                          <a:avLst/>
                        </a:prstGeom>
                        <a:solidFill>
                          <a:srgbClr val="000000"/>
                        </a:solidFill>
                        <a:ln w="8890" cap="rnd">
                          <a:solidFill>
                            <a:srgbClr val="000000"/>
                          </a:solidFill>
                        </a:ln>
                      </wps:spPr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line id="1028" o:spid="_x0000_s1026" o:spt="20" style="position:absolute;left:0pt;margin-left:419.1pt;margin-top:257.05pt;height:0pt;width:42.4pt;mso-position-horizontal-relative:page;mso-position-vertical-relative:page;z-index:-251655168;mso-width-relative:page;mso-height-relative:page;" fillcolor="#000000" filled="t" stroked="t" coordsize="21600,21600" o:gfxdata="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W4ebF9cAAAALAQAADwAA&#10;AAAAAAABACAAAAAiAAAAZHJzL2Rvd25yZXYueG1sUEsBAhQAFAAAAAgAh07iQOAHa1WlAQAAXwMA&#10;AA4AAAAAAAAAAQAgAAAAJgEAAGRycy9lMm9Eb2MueG1sUEsFBgAAAAAGAAYAWQEAAD0FAAAAAA==&#10;">
                <v:fill on="t" focussize="0,0"/>
                <v:stroke weight="0.7pt" color="#000000" joinstyle="round" endcap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snapToGrid w:val="0"/>
        <w:spacing w:before="0" w:after="0" w:line="239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He c</w:t>
      </w:r>
      <w:r>
        <w:rPr>
          <w:rFonts w:hint="default" w:ascii="Times New Roman" w:hAnsi="Times New Roman" w:eastAsia="Times New Roman" w:cs="Times New Roman"/>
        </w:rPr>
        <w:t xml:space="preserve">orners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every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morning,</w:t>
      </w:r>
    </w:p>
    <w:p>
      <w:pPr>
        <w:numPr>
          <w:ilvl w:val="0"/>
          <w:numId w:val="5"/>
        </w:numPr>
        <w:autoSpaceDE w:val="0"/>
        <w:autoSpaceDN w:val="0"/>
        <w:snapToGrid w:val="0"/>
        <w:spacing w:before="0" w:after="0" w:line="232" w:lineRule="auto"/>
        <w:ind w:left="636" w:right="0" w:hanging="636"/>
        <w:jc w:val="left"/>
        <w:textAlignment w:val="auto"/>
        <w:rPr>
          <w:rFonts w:hint="default" w:ascii="Times New Roman" w:hAnsi="Calibri" w:eastAsia="Calibri" w:cs="Calibri"/>
          <w:spacing w:val="2"/>
          <w:position w:val="1"/>
        </w:rPr>
      </w:pPr>
      <w:r>
        <w:rPr>
          <w:rFonts w:hint="default" w:ascii="Times New Roman" w:hAnsi="Times New Roman" w:eastAsia="Times New Roman" w:cs="Times New Roman"/>
        </w:rPr>
        <w:br w:type="column"/>
      </w:r>
      <w:r>
        <w:rPr>
          <w:rFonts w:hint="default" w:ascii="Times New Roman" w:hAnsi="Times New Roman" w:eastAsia="Times New Roman" w:cs="Times New Roman"/>
          <w:spacing w:val="-8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our lun</w:t>
      </w:r>
      <w:r>
        <w:rPr>
          <w:rFonts w:hint="default" w:ascii="Times New Roman" w:hAnsi="Times New Roman" w:eastAsia="Times New Roman" w:cs="Times New Roman"/>
        </w:rPr>
        <w:t>ch mone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, and then</w:t>
      </w:r>
      <w:r>
        <w:rPr>
          <w:rFonts w:hint="default" w:ascii="Times New Roman" w:hAnsi="Times New Roman" w:eastAsia="Times New Roman" w:cs="Times New Roman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2952750</wp:posOffset>
                </wp:positionH>
                <wp:positionV relativeFrom="page">
                  <wp:posOffset>3661410</wp:posOffset>
                </wp:positionV>
                <wp:extent cx="537845" cy="0"/>
                <wp:effectExtent l="0" t="0" r="0" b="0"/>
                <wp:wrapNone/>
                <wp:docPr id="1029" name="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845" cy="0"/>
                        </a:xfrm>
                        <a:prstGeom prst="line">
                          <a:avLst/>
                        </a:prstGeom>
                        <a:solidFill>
                          <a:srgbClr val="000000"/>
                        </a:solidFill>
                        <a:ln w="8890" cap="rnd">
                          <a:solidFill>
                            <a:srgbClr val="000000"/>
                          </a:solidFill>
                        </a:ln>
                      </wps:spPr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line id="1029" o:spid="_x0000_s1026" o:spt="20" style="position:absolute;left:0pt;margin-left:232.5pt;margin-top:288.3pt;height:0pt;width:42.35pt;mso-position-horizontal-relative:page;mso-position-vertical-relative:page;z-index:-251653120;mso-width-relative:page;mso-height-relative:page;" fillcolor="#000000" filled="t" stroked="t" coordsize="21600,21600" o:gfxdata="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zO0xv1wAAAAsBAAAP&#10;AAAAAAAAAAEAIAAAACIAAABkcnMvZG93bnJldi54bWxQSwECFAAUAAAACACHTuJAQY/j/KcBAABf&#10;AwAADgAAAAAAAAABACAAAAAmAQAAZHJzL2Uyb0RvYy54bWxQSwUGAAAAAAYABgBZAQAAPwUAAAAA&#10;">
                <v:fill on="t" focussize="0,0"/>
                <v:stroke weight="0.7pt" color="#000000" joinstyle="round" endcap="round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5"/>
        </w:numPr>
        <w:tabs>
          <w:tab w:val="left" w:pos="634"/>
        </w:tabs>
        <w:autoSpaceDE w:val="0"/>
        <w:autoSpaceDN w:val="0"/>
        <w:snapToGrid w:val="0"/>
        <w:spacing w:before="0" w:after="0" w:line="232" w:lineRule="auto"/>
        <w:ind w:left="636" w:right="0" w:hanging="636"/>
        <w:jc w:val="left"/>
        <w:textAlignment w:val="auto"/>
        <w:rPr>
          <w:rFonts w:hint="default" w:ascii="Times New Roman" w:hAnsi="Times New Roman" w:eastAsia="Times New Roman" w:cs="Times New Roman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11906" w:h="16838"/>
          <w:pgMar w:top="1149" w:right="1131" w:bottom="1037" w:left="1133" w:header="0" w:footer="0" w:gutter="0"/>
          <w:pgNumType w:fmt="decimal" w:start="0"/>
          <w:cols w:equalWidth="0" w:num="3">
            <w:col w:w="3410" w:space="424"/>
            <w:col w:w="3302" w:space="439"/>
            <w:col w:w="2069"/>
          </w:cols>
          <w:docGrid w:linePitch="0" w:charSpace="0"/>
        </w:sectPr>
      </w:pPr>
      <w:r>
        <w:rPr>
          <w:rFonts w:hint="default" w:ascii="Times New Roman" w:hAnsi="Times New Roman" w:eastAsia="Times New Roman" w:cs="Times New Roman"/>
        </w:rPr>
        <w:br w:type="column"/>
      </w:r>
      <w:r>
        <w:rPr>
          <w:rFonts w:hint="default" w:ascii="Times New Roman" w:hAnsi="Times New Roman" w:eastAsia="Times New Roman" w:cs="Times New Roman"/>
        </w:rPr>
        <w:t xml:space="preserve">on </w:t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</w:rPr>
        <w:t>our</w:t>
      </w:r>
      <w:r>
        <w:rPr>
          <w:rFonts w:hint="default" w:ascii="Times New Roman" w:hAnsi="Times New Roman" w:eastAsia="Times New Roman" w:cs="Times New Roman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5327015</wp:posOffset>
                </wp:positionH>
                <wp:positionV relativeFrom="page">
                  <wp:posOffset>3661410</wp:posOffset>
                </wp:positionV>
                <wp:extent cx="536575" cy="0"/>
                <wp:effectExtent l="0" t="0" r="0" b="0"/>
                <wp:wrapNone/>
                <wp:docPr id="1030" name="10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575" cy="0"/>
                        </a:xfrm>
                        <a:prstGeom prst="line">
                          <a:avLst/>
                        </a:prstGeom>
                        <a:solidFill>
                          <a:srgbClr val="000000"/>
                        </a:solidFill>
                        <a:ln w="8890" cap="rnd">
                          <a:solidFill>
                            <a:srgbClr val="000000"/>
                          </a:solidFill>
                        </a:ln>
                      </wps:spPr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line id="1030" o:spid="_x0000_s1026" o:spt="20" style="position:absolute;left:0pt;margin-left:419.45pt;margin-top:288.3pt;height:0pt;width:42.25pt;mso-position-horizontal-relative:page;mso-position-vertical-relative:page;z-index:-251651072;mso-width-relative:page;mso-height-relative:page;" fillcolor="#000000" filled="t" stroked="t" coordsize="21600,21600" o:gfxdata="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FxgJ9kAAAALAQAA&#10;DwAAAAAAAAABACAAAAAiAAAAZHJzL2Rvd25yZXYueG1sUEsBAhQAFAAAAAgAh07iQEY+BGimAQAA&#10;XwMAAA4AAAAAAAAAAQAgAAAAKAEAAGRycy9lMm9Eb2MueG1sUEsFBgAAAAAGAAYAWQEAAEAFAAAA&#10;AA==&#10;">
                <v:fill on="t" focussize="0,0"/>
                <v:stroke weight="0.7pt" color="#000000" joinstyle="round" endcap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snapToGrid w:val="0"/>
        <w:spacing w:before="13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11906" w:h="16838"/>
          <w:pgMar w:top="1149" w:right="1131" w:bottom="1037" w:left="1133" w:header="0" w:footer="0" w:gutter="0"/>
          <w:pgNumType w:fmt="decimal" w:start="0"/>
          <w:cols w:space="720" w:num="1"/>
          <w:docGrid w:linePitch="0" w:charSpace="0"/>
        </w:sectPr>
      </w:pPr>
      <w:r>
        <w:rPr>
          <w:rFonts w:hint="default" w:ascii="Times New Roman" w:hAnsi="Times New Roman" w:eastAsia="Times New Roman" w:cs="Times New Roman"/>
        </w:rPr>
        <w:t>shoelaces (</w:t>
      </w:r>
      <w:r>
        <w:rPr>
          <w:rFonts w:hint="default" w:ascii="宋体" w:hAnsi="宋体" w:eastAsia="宋体" w:cs="宋体"/>
          <w:position w:val="-1"/>
        </w:rPr>
        <w:t>鞋带</w:t>
      </w:r>
      <w:r>
        <w:rPr>
          <w:rFonts w:hint="default" w:ascii="Times New Roman" w:hAnsi="Times New Roman" w:eastAsia="Times New Roman" w:cs="Times New Roman"/>
        </w:rPr>
        <w:t>) as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walk awa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. Or ma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be it's a girl who calls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"ugly" and makes up bad</w:t>
      </w:r>
    </w:p>
    <w:p>
      <w:pPr>
        <w:autoSpaceDE w:val="0"/>
        <w:autoSpaceDN w:val="0"/>
        <w:snapToGrid w:val="0"/>
        <w:spacing w:before="43" w:after="0" w:line="240" w:lineRule="auto"/>
        <w:ind w:left="0" w:right="0" w:firstLine="0"/>
        <w:jc w:val="left"/>
        <w:textAlignment w:val="auto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hint="default" w:ascii="Times New Roman" w:hAnsi="Times New Roman" w:eastAsia="Times New Roman" w:cs="Times New Roman"/>
        </w:rPr>
        <w:t xml:space="preserve">stories about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 on </w:t>
      </w:r>
      <w:r>
        <w:rPr>
          <w:rFonts w:hint="default" w:ascii="Times New Roman" w:hAnsi="Times New Roman" w:eastAsia="Times New Roman" w:cs="Times New Roman"/>
          <w:spacing w:val="-18"/>
        </w:rPr>
        <w:t>W</w:t>
      </w:r>
      <w:r>
        <w:rPr>
          <w:rFonts w:hint="default" w:ascii="Times New Roman" w:hAnsi="Times New Roman" w:eastAsia="Times New Roman" w:cs="Times New Roman"/>
        </w:rPr>
        <w:t>eChat</w:t>
      </w:r>
      <w:r>
        <w:rPr>
          <w:rFonts w:hint="eastAsia" w:eastAsia="宋体" w:cs="Times New Roman"/>
          <w:lang w:val="en-US" w:eastAsia="zh-CN"/>
        </w:rPr>
        <w:t>.</w:t>
      </w:r>
    </w:p>
    <w:p>
      <w:pPr>
        <w:autoSpaceDE w:val="0"/>
        <w:autoSpaceDN w:val="0"/>
        <w:snapToGrid w:val="0"/>
        <w:spacing w:before="36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If</w:t>
      </w:r>
      <w:r>
        <w:rPr>
          <w:rFonts w:hint="default" w:ascii="Times New Roman" w:hAnsi="Times New Roman" w:eastAsia="Times New Roman" w:cs="Times New Roman"/>
        </w:rPr>
        <w:t xml:space="preserve"> bull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ing happens to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ou,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are not</w:t>
      </w:r>
    </w:p>
    <w:p>
      <w:pPr>
        <w:autoSpaceDE w:val="0"/>
        <w:autoSpaceDN w:val="0"/>
        <w:snapToGrid w:val="0"/>
        <w:spacing w:before="355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11906" w:h="16838"/>
          <w:pgMar w:top="1149" w:right="1131" w:bottom="1037" w:left="1133" w:header="0" w:footer="0" w:gutter="0"/>
          <w:pgNumType w:fmt="decimal" w:start="0"/>
          <w:cols w:equalWidth="0" w:num="2">
            <w:col w:w="4147" w:space="426"/>
            <w:col w:w="5070"/>
          </w:cols>
          <w:docGrid w:linePitch="0" w:charSpace="0"/>
        </w:sectPr>
      </w:pPr>
      <w:r>
        <w:rPr>
          <w:rFonts w:hint="default" w:ascii="Times New Roman" w:hAnsi="Times New Roman" w:eastAsia="Times New Roman" w:cs="Times New Roman"/>
        </w:rPr>
        <w:br w:type="column"/>
      </w:r>
      <w:r>
        <w:rPr>
          <w:rFonts w:hint="default" w:ascii="Calibri" w:hAnsi="Calibri" w:eastAsia="Calibri" w:cs="Calibri"/>
          <w:spacing w:val="2"/>
          <w:position w:val="1"/>
          <w:sz w:val="21"/>
        </w:rPr>
        <w:t>2</w:t>
      </w:r>
      <w:r>
        <w:rPr>
          <w:rFonts w:hint="default" w:ascii="Calibri" w:hAnsi="Calibri" w:eastAsia="Calibri" w:cs="Calibri"/>
          <w:position w:val="1"/>
          <w:sz w:val="21"/>
        </w:rPr>
        <w:t>6</w:t>
      </w:r>
      <w:r>
        <w:rPr>
          <w:rFonts w:hint="default" w:ascii="Calibri" w:hAnsi="Calibri" w:eastAsia="Calibri" w:cs="Calibri"/>
          <w:spacing w:val="269"/>
          <w:position w:val="1"/>
          <w:sz w:val="21"/>
        </w:rPr>
        <w:t xml:space="preserve"> </w:t>
      </w:r>
      <w:r>
        <w:rPr>
          <w:rFonts w:hint="default" w:ascii="Calibri" w:hAnsi="Calibri" w:eastAsia="Calibri" w:cs="Calibri"/>
          <w:position w:val="1"/>
          <w:sz w:val="21"/>
        </w:rPr>
        <w:t xml:space="preserve">. </w:t>
      </w:r>
      <w:r>
        <w:rPr>
          <w:rFonts w:hint="default" w:ascii="Times New Roman" w:hAnsi="Times New Roman" w:eastAsia="Times New Roman" w:cs="Times New Roman"/>
        </w:rPr>
        <w:t>Surve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s show that one-fourth of the middle</w:t>
      </w:r>
      <w:r>
        <w:rPr>
          <w:rFonts w:hint="default" w:ascii="Times New Roman" w:hAnsi="Times New Roman" w:eastAsia="Times New Roman" w:cs="Times New Roman"/>
        </w:rPr>
        <mc:AlternateContent>
          <mc:Choice Requires="wps">
            <w:drawing>
              <wp:anchor distT="0" distB="0" distL="0" distR="0" simplePos="0" relativeHeight="251667456" behindDoc="1" locked="0" layoutInCell="1" allowOverlap="1">
                <wp:simplePos x="0" y="0"/>
                <wp:positionH relativeFrom="page">
                  <wp:posOffset>3422015</wp:posOffset>
                </wp:positionH>
                <wp:positionV relativeFrom="page">
                  <wp:posOffset>4255770</wp:posOffset>
                </wp:positionV>
                <wp:extent cx="538480" cy="0"/>
                <wp:effectExtent l="0" t="0" r="0" b="0"/>
                <wp:wrapNone/>
                <wp:docPr id="1031" name="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8480" cy="0"/>
                        </a:xfrm>
                        <a:prstGeom prst="line">
                          <a:avLst/>
                        </a:prstGeom>
                        <a:solidFill>
                          <a:srgbClr val="000000"/>
                        </a:solidFill>
                        <a:ln w="8890" cap="rnd">
                          <a:solidFill>
                            <a:srgbClr val="000000"/>
                          </a:solidFill>
                        </a:ln>
                      </wps:spPr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line id="1031" o:spid="_x0000_s1026" o:spt="20" style="position:absolute;left:0pt;margin-left:269.45pt;margin-top:335.1pt;height:0pt;width:42.4pt;mso-position-horizontal-relative:page;mso-position-vertical-relative:page;z-index:-251649024;mso-width-relative:page;mso-height-relative:page;" fillcolor="#000000" filled="t" stroked="t" coordsize="21600,21600" o:gfxdata="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">
                <v:fill on="t" focussize="0,0"/>
                <v:stroke weight="0.7pt" color="#000000" joinstyle="round" endcap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snapToGrid w:val="0"/>
        <w:spacing w:before="8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school students have experienced ( </w:t>
      </w:r>
      <w:r>
        <w:rPr>
          <w:rFonts w:hint="default" w:ascii="宋体" w:hAnsi="宋体" w:eastAsia="宋体" w:cs="宋体"/>
          <w:position w:val="-1"/>
        </w:rPr>
        <w:t>经历</w:t>
      </w:r>
      <w:r>
        <w:rPr>
          <w:rFonts w:hint="default" w:ascii="Times New Roman" w:hAnsi="Times New Roman" w:eastAsia="Times New Roman" w:cs="Times New Roman"/>
        </w:rPr>
        <w:t>) bul</w:t>
      </w:r>
      <w:r>
        <w:rPr>
          <w:rFonts w:hint="default" w:ascii="Times New Roman" w:hAnsi="Times New Roman" w:eastAsia="Times New Roman" w:cs="Times New Roman"/>
          <w:spacing w:val="5"/>
        </w:rPr>
        <w:t>l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ing.</w:t>
      </w:r>
    </w:p>
    <w:p>
      <w:pPr>
        <w:autoSpaceDE w:val="0"/>
        <w:autoSpaceDN w:val="0"/>
        <w:snapToGrid w:val="0"/>
        <w:spacing w:before="43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11906" w:h="16838"/>
          <w:pgMar w:top="1149" w:right="1131" w:bottom="1037" w:left="1133" w:header="0" w:footer="0" w:gutter="0"/>
          <w:pgNumType w:fmt="decimal" w:start="0"/>
          <w:cols w:space="720" w:num="1"/>
          <w:docGrid w:linePitch="0" w:charSpace="0"/>
        </w:sectPr>
      </w:pPr>
      <w:r>
        <w:rPr>
          <w:rFonts w:hint="default" w:ascii="Times New Roman" w:hAnsi="Times New Roman" w:eastAsia="Times New Roman" w:cs="Times New Roman"/>
        </w:rPr>
        <w:t>Bull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ing can make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feel terrible. Ma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be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are afraid to go to school, or can't eat or sleep.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 xml:space="preserve">What can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</w:t>
      </w:r>
      <w:r>
        <w:rPr>
          <w:rFonts w:hint="default" w:ascii="Times New Roman" w:hAnsi="Times New Roman" w:eastAsia="Times New Roman" w:cs="Times New Roman"/>
        </w:rPr>
        <w:t>u do? First of all, remember to be proud of</w:t>
      </w:r>
    </w:p>
    <w:p>
      <w:pPr>
        <w:numPr>
          <w:ilvl w:val="0"/>
          <w:numId w:val="6"/>
        </w:numPr>
        <w:autoSpaceDE w:val="0"/>
        <w:autoSpaceDN w:val="0"/>
        <w:snapToGrid w:val="0"/>
        <w:spacing w:before="29" w:after="0" w:line="240" w:lineRule="auto"/>
        <w:ind w:left="636" w:right="0" w:hanging="636"/>
        <w:jc w:val="left"/>
        <w:textAlignment w:val="auto"/>
        <w:rPr>
          <w:rFonts w:hint="default" w:ascii="Times New Roman" w:hAnsi="Times New Roman" w:eastAsia="Times New Roman" w:cs="Times New Roman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11906" w:h="16838"/>
          <w:pgMar w:top="1149" w:right="1131" w:bottom="1037" w:left="1133" w:header="0" w:footer="0" w:gutter="0"/>
          <w:pgNumType w:fmt="decimal" w:start="0"/>
          <w:cols w:equalWidth="0" w:num="2">
            <w:col w:w="5303" w:space="439"/>
            <w:col w:w="3901"/>
          </w:cols>
          <w:docGrid w:linePitch="0" w:charSpace="0"/>
        </w:sectPr>
      </w:pPr>
      <w:r>
        <w:rPr>
          <w:rFonts w:hint="default" w:ascii="Times New Roman" w:hAnsi="Times New Roman" w:eastAsia="Times New Roman" w:cs="Times New Roman"/>
        </w:rPr>
        <w:br w:type="column"/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</w:rPr>
        <w:t>ou are. Don't take the bull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's bad</w:t>
      </w:r>
      <w:r>
        <w:rPr>
          <w:rFonts w:hint="default" w:ascii="Times New Roman" w:hAnsi="Times New Roman" w:eastAsia="Times New Roman" w:cs="Times New Roman"/>
        </w:rP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4164330</wp:posOffset>
                </wp:positionH>
                <wp:positionV relativeFrom="page">
                  <wp:posOffset>4850130</wp:posOffset>
                </wp:positionV>
                <wp:extent cx="536575" cy="0"/>
                <wp:effectExtent l="0" t="0" r="0" b="0"/>
                <wp:wrapNone/>
                <wp:docPr id="1032" name="1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575" cy="0"/>
                        </a:xfrm>
                        <a:prstGeom prst="line">
                          <a:avLst/>
                        </a:prstGeom>
                        <a:solidFill>
                          <a:srgbClr val="000000"/>
                        </a:solidFill>
                        <a:ln w="8890" cap="rnd">
                          <a:solidFill>
                            <a:srgbClr val="000000"/>
                          </a:solidFill>
                        </a:ln>
                      </wps:spPr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line id="1032" o:spid="_x0000_s1026" o:spt="20" style="position:absolute;left:0pt;margin-left:327.9pt;margin-top:381.9pt;height:0pt;width:42.25pt;mso-position-horizontal-relative:page;mso-position-vertical-relative:page;z-index:-251646976;mso-width-relative:page;mso-height-relative:page;" fillcolor="#000000" filled="t" stroked="t" coordsize="21600,21600" o:gfxdata="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XMliCdgAAAALAQAA&#10;DwAAAAAAAAABACAAAAAiAAAAZHJzL2Rvd25yZXYueG1sUEsBAhQAFAAAAAgAh07iQKqabMSnAQAA&#10;XwMAAA4AAAAAAAAAAQAgAAAAJwEAAGRycy9lMm9Eb2MueG1sUEsFBgAAAAAGAAYAWQEAAEAFAAAA&#10;AA==&#10;">
                <v:fill on="t" focussize="0,0"/>
                <v:stroke weight="0.7pt" color="#000000" joinstyle="round" endcap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snapToGrid w:val="0"/>
        <w:spacing w:before="29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words to heart.</w:t>
      </w:r>
      <w:r>
        <w:rPr>
          <w:rFonts w:hint="default" w:ascii="Times New Roman" w:hAnsi="Times New Roman" w:eastAsia="Times New Roman" w:cs="Times New Roman"/>
          <w:spacing w:val="-12"/>
        </w:rPr>
        <w:t xml:space="preserve"> </w:t>
      </w:r>
      <w:r>
        <w:rPr>
          <w:rFonts w:hint="default" w:ascii="Times New Roman" w:hAnsi="Times New Roman" w:eastAsia="Times New Roman" w:cs="Times New Roman"/>
        </w:rPr>
        <w:t>Also, keep in mind that it's not</w:t>
      </w:r>
    </w:p>
    <w:p>
      <w:pPr>
        <w:numPr>
          <w:ilvl w:val="0"/>
          <w:numId w:val="6"/>
        </w:numPr>
        <w:tabs>
          <w:tab w:val="left" w:pos="634"/>
        </w:tabs>
        <w:autoSpaceDE w:val="0"/>
        <w:autoSpaceDN w:val="0"/>
        <w:snapToGrid w:val="0"/>
        <w:spacing w:before="6" w:after="0" w:line="240" w:lineRule="auto"/>
        <w:ind w:left="636" w:right="0" w:hanging="636"/>
        <w:jc w:val="left"/>
        <w:textAlignment w:val="auto"/>
        <w:rPr>
          <w:rFonts w:hint="default" w:ascii="Times New Roman" w:hAnsi="Times New Roman" w:eastAsia="Times New Roman" w:cs="Times New Roman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11906" w:h="16838"/>
          <w:pgMar w:top="1149" w:right="1131" w:bottom="1037" w:left="1133" w:header="0" w:footer="0" w:gutter="0"/>
          <w:pgNumType w:fmt="decimal" w:start="0"/>
          <w:cols w:equalWidth="0" w:num="2">
            <w:col w:w="4422" w:space="422"/>
            <w:col w:w="4799"/>
          </w:cols>
          <w:docGrid w:linePitch="0" w:charSpace="0"/>
        </w:sectPr>
      </w:pPr>
      <w:r>
        <w:rPr>
          <w:rFonts w:hint="default" w:ascii="Times New Roman" w:hAnsi="Times New Roman" w:eastAsia="Times New Roman" w:cs="Times New Roman"/>
        </w:rPr>
        <w:br w:type="column"/>
      </w:r>
      <w:r>
        <w:rPr>
          <w:rFonts w:hint="default" w:ascii="Times New Roman" w:hAnsi="Times New Roman" w:eastAsia="Times New Roman" w:cs="Times New Roman"/>
        </w:rPr>
        <w:t>fault (</w:t>
      </w:r>
      <w:r>
        <w:rPr>
          <w:rFonts w:hint="default" w:ascii="宋体" w:hAnsi="宋体" w:eastAsia="宋体" w:cs="宋体"/>
          <w:position w:val="-1"/>
        </w:rPr>
        <w:t>错误</w:t>
      </w:r>
      <w:r>
        <w:rPr>
          <w:rFonts w:hint="default" w:ascii="Times New Roman" w:hAnsi="Times New Roman" w:eastAsia="Times New Roman" w:cs="Times New Roman"/>
        </w:rPr>
        <w:t>)—it's the bully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who has the</w:t>
      </w:r>
      <w:r>
        <w:rPr>
          <w:rFonts w:hint="default" w:ascii="Times New Roman" w:hAnsi="Times New Roman" w:eastAsia="Times New Roman" w:cs="Times New Roman"/>
        </w:rP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3596005</wp:posOffset>
                </wp:positionH>
                <wp:positionV relativeFrom="page">
                  <wp:posOffset>5043805</wp:posOffset>
                </wp:positionV>
                <wp:extent cx="535305" cy="0"/>
                <wp:effectExtent l="0" t="0" r="0" b="0"/>
                <wp:wrapNone/>
                <wp:docPr id="1033" name="10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5305" cy="0"/>
                        </a:xfrm>
                        <a:prstGeom prst="line">
                          <a:avLst/>
                        </a:prstGeom>
                        <a:solidFill>
                          <a:srgbClr val="000000"/>
                        </a:solidFill>
                        <a:ln w="8890" cap="rnd">
                          <a:solidFill>
                            <a:srgbClr val="000000"/>
                          </a:solidFill>
                        </a:ln>
                      </wps:spPr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line id="1033" o:spid="_x0000_s1026" o:spt="20" style="position:absolute;left:0pt;margin-left:283.15pt;margin-top:397.15pt;height:0pt;width:42.15pt;mso-position-horizontal-relative:page;mso-position-vertical-relative:page;z-index:-251644928;mso-width-relative:page;mso-height-relative:page;" fillcolor="#000000" filled="t" stroked="t" coordsize="21600,21600" o:gfxdata="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pWn//XAAAACwEAAA8A&#10;AAAAAAAAAQAgAAAAIgAAAGRycy9kb3ducmV2LnhtbFBLAQIUABQAAAAIAIdO4kDtsGHhpgEAAF8D&#10;AAAOAAAAAAAAAAEAIAAAACYBAABkcnMvZTJvRG9jLnhtbFBLBQYAAAAABgAGAFkBAAA+BQAAAAA=&#10;">
                <v:fill on="t" focussize="0,0"/>
                <v:stroke weight="0.7pt" color="#000000" joinstyle="round" endcap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eastAsia="Times New Roman" w:cs="Times New Roman"/>
        </w:rP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6652260</wp:posOffset>
                </wp:positionH>
                <wp:positionV relativeFrom="page">
                  <wp:posOffset>5043805</wp:posOffset>
                </wp:positionV>
                <wp:extent cx="189230" cy="0"/>
                <wp:effectExtent l="0" t="0" r="0" b="0"/>
                <wp:wrapNone/>
                <wp:docPr id="1034" name="10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230" cy="0"/>
                        </a:xfrm>
                        <a:prstGeom prst="line">
                          <a:avLst/>
                        </a:prstGeom>
                        <a:solidFill>
                          <a:srgbClr val="000000"/>
                        </a:solidFill>
                        <a:ln w="8890" cap="rnd">
                          <a:solidFill>
                            <a:srgbClr val="000000"/>
                          </a:solidFill>
                        </a:ln>
                      </wps:spPr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line id="1034" o:spid="_x0000_s1026" o:spt="20" style="position:absolute;left:0pt;margin-left:523.8pt;margin-top:397.15pt;height:0pt;width:14.9pt;mso-position-horizontal-relative:page;mso-position-vertical-relative:page;z-index:-251642880;mso-width-relative:page;mso-height-relative:page;" fillcolor="#000000" filled="t" stroked="t" coordsize="21600,21600" o:gfxdata="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wRCe2tkAAAANAQAA&#10;DwAAAAAAAAABACAAAAAiAAAAZHJzL2Rvd25yZXYueG1sUEsBAhQAFAAAAAgAh07iQOt/lXymAQAA&#10;XwMAAA4AAAAAAAAAAQAgAAAAKAEAAGRycy9lMm9Eb2MueG1sUEsFBgAAAAAGAAYAWQEAAEAFAAAA&#10;AA==&#10;">
                <v:fill on="t" focussize="0,0"/>
                <v:stroke weight="0.7pt" color="#000000" joinstyle="round" endcap="round"/>
                <v:imagedata o:title=""/>
                <o:lock v:ext="edit" aspectratio="f"/>
              </v:line>
            </w:pict>
          </mc:Fallback>
        </mc:AlternateContent>
      </w:r>
    </w:p>
    <w:p>
      <w:pPr>
        <w:numPr>
          <w:ilvl w:val="0"/>
          <w:numId w:val="7"/>
        </w:numPr>
        <w:autoSpaceDE w:val="0"/>
        <w:autoSpaceDN w:val="0"/>
        <w:snapToGrid w:val="0"/>
        <w:spacing w:before="20" w:after="0" w:line="240" w:lineRule="auto"/>
        <w:ind w:left="531" w:right="0" w:hanging="531"/>
        <w:jc w:val="left"/>
        <w:textAlignment w:val="auto"/>
        <w:rPr>
          <w:rFonts w:hint="default" w:ascii="Calibri" w:hAnsi="Calibri" w:eastAsia="Calibri" w:cs="Calibri"/>
          <w:spacing w:val="2"/>
          <w:position w:val="1"/>
          <w:sz w:val="21"/>
          <w:u w:val="single" w:color="000000"/>
        </w:rPr>
      </w:pPr>
      <w:r>
        <w:rPr>
          <w:rFonts w:hint="default" w:ascii="Calibri" w:hAnsi="Calibri" w:eastAsia="Calibri" w:cs="Calibri"/>
          <w:position w:val="1"/>
          <w:sz w:val="21"/>
        </w:rPr>
        <w:t xml:space="preserve">. </w:t>
      </w:r>
      <w:r>
        <w:rPr>
          <w:rFonts w:hint="default" w:ascii="Times New Roman" w:hAnsi="Times New Roman" w:eastAsia="Times New Roman" w:cs="Times New Roman"/>
          <w:spacing w:val="-6"/>
        </w:rPr>
        <w:t>I</w:t>
      </w:r>
      <w:r>
        <w:rPr>
          <w:rFonts w:hint="default" w:ascii="Times New Roman" w:hAnsi="Times New Roman" w:eastAsia="Times New Roman" w:cs="Times New Roman"/>
        </w:rPr>
        <w:t xml:space="preserve">f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can, ignore (</w:t>
      </w:r>
      <w:r>
        <w:rPr>
          <w:rFonts w:hint="default" w:ascii="宋体" w:hAnsi="宋体" w:eastAsia="宋体" w:cs="宋体"/>
          <w:position w:val="-1"/>
        </w:rPr>
        <w:t>无视</w:t>
      </w:r>
      <w:r>
        <w:rPr>
          <w:rFonts w:hint="default" w:ascii="Times New Roman" w:hAnsi="Times New Roman" w:eastAsia="Times New Roman" w:cs="Times New Roman"/>
        </w:rPr>
        <w:t>) the bull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. Ma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be he or she will get bored and</w:t>
      </w:r>
      <w:r>
        <w:rPr>
          <w:rFonts w:hint="default" w:ascii="Times New Roman" w:hAnsi="Times New Roman" w:eastAsia="Times New Roman" w:cs="Times New Roman"/>
        </w:rP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5511800</wp:posOffset>
                </wp:positionH>
                <wp:positionV relativeFrom="page">
                  <wp:posOffset>5241925</wp:posOffset>
                </wp:positionV>
                <wp:extent cx="536575" cy="0"/>
                <wp:effectExtent l="0" t="0" r="0" b="0"/>
                <wp:wrapNone/>
                <wp:docPr id="1035" name="10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575" cy="0"/>
                        </a:xfrm>
                        <a:prstGeom prst="line">
                          <a:avLst/>
                        </a:prstGeom>
                        <a:solidFill>
                          <a:srgbClr val="000000"/>
                        </a:solidFill>
                        <a:ln w="8890" cap="rnd">
                          <a:solidFill>
                            <a:srgbClr val="000000"/>
                          </a:solidFill>
                        </a:ln>
                      </wps:spPr>
                      <wps:bodyPr vert="horz" wrap="square" anchor="t"/>
                    </wps:wsp>
                  </a:graphicData>
                </a:graphic>
              </wp:anchor>
            </w:drawing>
          </mc:Choice>
          <mc:Fallback>
            <w:pict>
              <v:line id="1035" o:spid="_x0000_s1026" o:spt="20" style="position:absolute;left:0pt;margin-left:434pt;margin-top:412.75pt;height:0pt;width:42.25pt;mso-position-horizontal-relative:page;mso-position-vertical-relative:page;z-index:-251640832;mso-width-relative:page;mso-height-relative:page;" fillcolor="#000000" filled="t" stroked="t" coordsize="21600,21600" o:gfxdata="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">
                <v:fill on="t" focussize="0,0"/>
                <v:stroke weight="0.7pt" color="#000000" joinstyle="round" endcap="round"/>
                <v:imagedata o:title=""/>
                <o:lock v:ext="edit" aspectratio="f"/>
              </v:line>
            </w:pict>
          </mc:Fallback>
        </mc:AlternateContent>
      </w:r>
    </w:p>
    <w:p>
      <w:pPr>
        <w:autoSpaceDE w:val="0"/>
        <w:autoSpaceDN w:val="0"/>
        <w:snapToGrid w:val="0"/>
        <w:spacing w:before="39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things don't</w:t>
      </w:r>
      <w:r>
        <w:rPr>
          <w:rFonts w:hint="default" w:ascii="Times New Roman" w:hAnsi="Times New Roman" w:eastAsia="Times New Roman" w:cs="Times New Roman"/>
        </w:rPr>
        <w:t xml:space="preserve"> work, tell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our favourite teacher and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parents about the bull</w:t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</w:rPr>
        <w:t>ing.</w:t>
      </w:r>
    </w:p>
    <w:p>
      <w:pPr>
        <w:numPr>
          <w:ilvl w:val="0"/>
          <w:numId w:val="7"/>
        </w:numPr>
        <w:autoSpaceDE w:val="0"/>
        <w:autoSpaceDN w:val="0"/>
        <w:snapToGrid w:val="0"/>
        <w:spacing w:before="36" w:after="0" w:line="240" w:lineRule="auto"/>
        <w:ind w:left="531" w:right="0" w:hanging="531"/>
        <w:jc w:val="left"/>
        <w:textAlignment w:val="auto"/>
        <w:rPr>
          <w:rFonts w:hint="default" w:ascii="Times New Roman" w:hAnsi="Times New Roman" w:eastAsia="Times New Roman" w:cs="Times New Roman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11906" w:h="16838"/>
          <w:pgMar w:top="1149" w:right="1131" w:bottom="1037" w:left="1133" w:header="0" w:footer="0" w:gutter="0"/>
          <w:pgNumType w:fmt="decimal" w:start="0"/>
          <w:cols w:equalWidth="0" w:num="2">
            <w:col w:w="7798" w:space="64"/>
            <w:col w:w="1781"/>
          </w:cols>
          <w:docGrid w:linePitch="0" w:charSpace="0"/>
        </w:sectPr>
      </w:pPr>
      <w:r>
        <w:rPr>
          <w:rFonts w:hint="default" w:ascii="Times New Roman" w:hAnsi="Times New Roman" w:eastAsia="Times New Roman" w:cs="Times New Roman"/>
        </w:rPr>
        <w:br w:type="column"/>
      </w:r>
      <w:r>
        <w:rPr>
          <w:rFonts w:hint="default" w:ascii="Calibri" w:hAnsi="Calibri" w:eastAsia="Calibri" w:cs="Calibri"/>
          <w:position w:val="1"/>
          <w:sz w:val="21"/>
        </w:rPr>
        <w:t xml:space="preserve">. </w:t>
      </w:r>
      <w:r>
        <w:rPr>
          <w:rFonts w:hint="default" w:ascii="Times New Roman" w:hAnsi="Times New Roman" w:eastAsia="Times New Roman" w:cs="Times New Roman"/>
          <w:spacing w:val="-6"/>
        </w:rPr>
        <w:t>I</w:t>
      </w:r>
      <w:r>
        <w:rPr>
          <w:rFonts w:hint="default" w:ascii="Times New Roman" w:hAnsi="Times New Roman" w:eastAsia="Times New Roman" w:cs="Times New Roman"/>
        </w:rPr>
        <w:t>f these</w:t>
      </w:r>
    </w:p>
    <w:p>
      <w:pPr>
        <w:autoSpaceDE w:val="0"/>
        <w:autoSpaceDN w:val="0"/>
        <w:snapToGrid w:val="0"/>
        <w:spacing w:before="36" w:after="0" w:line="271" w:lineRule="auto"/>
        <w:ind w:left="0" w:right="18" w:firstLine="420"/>
        <w:jc w:val="both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And, of course, never be a bull</w:t>
      </w:r>
      <w:r>
        <w:rPr>
          <w:rFonts w:hint="default" w:ascii="Times New Roman" w:hAnsi="Times New Roman" w:eastAsia="Times New Roman" w:cs="Times New Roman"/>
          <w:spacing w:val="-23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.</w:t>
      </w:r>
      <w:r>
        <w:rPr>
          <w:rFonts w:hint="default" w:ascii="Times New Roman" w:hAnsi="Times New Roman" w:eastAsia="Times New Roman" w:cs="Times New Roman"/>
          <w:spacing w:val="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</w:rPr>
        <w:t xml:space="preserve">If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 don't like someone, don't bully</w:t>
      </w:r>
      <w:r>
        <w:rPr>
          <w:rFonts w:hint="default" w:ascii="Times New Roman" w:hAnsi="Times New Roman" w:eastAsia="Times New Roman" w:cs="Times New Roman"/>
          <w:spacing w:val="-6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</w:rPr>
        <w:t xml:space="preserve">him </w:t>
      </w:r>
      <w:r>
        <w:rPr>
          <w:rFonts w:hint="default" w:ascii="Times New Roman" w:hAnsi="Times New Roman" w:eastAsia="Times New Roman" w:cs="Times New Roman"/>
        </w:rPr>
        <w:t>or her and the world will be a much happier place.</w:t>
      </w:r>
    </w:p>
    <w:p>
      <w:pPr>
        <w:autoSpaceDE w:val="0"/>
        <w:autoSpaceDN w:val="0"/>
        <w:snapToGrid w:val="0"/>
        <w:spacing w:before="5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Calibri" w:hAnsi="Calibri" w:eastAsia="Calibri" w:cs="Calibri"/>
          <w:position w:val="1"/>
          <w:sz w:val="21"/>
        </w:rPr>
        <w:t>21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happy</w:t>
      </w:r>
      <w:r>
        <w:rPr>
          <w:rFonts w:hint="default" w:ascii="Times New Roman" w:hAnsi="Times New Roman" w:eastAsia="Times New Roman" w:cs="Times New Roman"/>
          <w:spacing w:val="591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surprised</w:t>
      </w:r>
      <w:r>
        <w:rPr>
          <w:rFonts w:hint="default" w:ascii="Times New Roman" w:hAnsi="Times New Roman" w:eastAsia="Times New Roman" w:cs="Times New Roman"/>
          <w:spacing w:val="740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pleasant</w:t>
      </w:r>
      <w:r>
        <w:rPr>
          <w:rFonts w:hint="default" w:ascii="Times New Roman" w:hAnsi="Times New Roman" w:eastAsia="Times New Roman" w:cs="Times New Roman"/>
          <w:spacing w:val="831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hard</w:t>
      </w:r>
    </w:p>
    <w:p>
      <w:pPr>
        <w:autoSpaceDE w:val="0"/>
        <w:autoSpaceDN w:val="0"/>
        <w:snapToGrid w:val="0"/>
        <w:spacing w:before="17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22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feel</w:t>
      </w:r>
      <w:r>
        <w:rPr>
          <w:rFonts w:hint="default" w:ascii="Times New Roman" w:hAnsi="Times New Roman" w:eastAsia="Times New Roman" w:cs="Times New Roman"/>
          <w:spacing w:val="766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grow</w:t>
      </w:r>
      <w:r>
        <w:rPr>
          <w:rFonts w:hint="default" w:ascii="Times New Roman" w:hAnsi="Times New Roman" w:eastAsia="Times New Roman" w:cs="Times New Roman"/>
          <w:spacing w:val="1125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keep</w:t>
      </w:r>
      <w:r>
        <w:rPr>
          <w:rFonts w:hint="default" w:ascii="Times New Roman" w:hAnsi="Times New Roman" w:eastAsia="Times New Roman" w:cs="Times New Roman"/>
          <w:spacing w:val="1164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turn</w:t>
      </w:r>
    </w:p>
    <w:p>
      <w:pPr>
        <w:autoSpaceDE w:val="0"/>
        <w:autoSpaceDN w:val="0"/>
        <w:snapToGrid w:val="0"/>
        <w:spacing w:before="17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23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street</w:t>
      </w:r>
      <w:r>
        <w:rPr>
          <w:rFonts w:hint="default" w:ascii="Times New Roman" w:hAnsi="Times New Roman" w:eastAsia="Times New Roman" w:cs="Times New Roman"/>
          <w:spacing w:val="605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journey</w:t>
      </w:r>
      <w:r>
        <w:rPr>
          <w:rFonts w:hint="default" w:ascii="Times New Roman" w:hAnsi="Times New Roman" w:eastAsia="Times New Roman" w:cs="Times New Roman"/>
          <w:spacing w:val="882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online</w:t>
      </w:r>
      <w:r>
        <w:rPr>
          <w:rFonts w:hint="default" w:ascii="Times New Roman" w:hAnsi="Times New Roman" w:eastAsia="Times New Roman" w:cs="Times New Roman"/>
          <w:spacing w:val="1015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store</w:t>
      </w:r>
    </w:p>
    <w:p>
      <w:pPr>
        <w:autoSpaceDE w:val="0"/>
        <w:autoSpaceDN w:val="0"/>
        <w:snapToGrid w:val="0"/>
        <w:spacing w:before="17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24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fights</w:t>
      </w:r>
      <w:r>
        <w:rPr>
          <w:rFonts w:hint="default" w:ascii="Times New Roman" w:hAnsi="Times New Roman" w:eastAsia="Times New Roman" w:cs="Times New Roman"/>
          <w:spacing w:val="579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mops</w:t>
      </w:r>
      <w:r>
        <w:rPr>
          <w:rFonts w:hint="default" w:ascii="Times New Roman" w:hAnsi="Times New Roman" w:eastAsia="Times New Roman" w:cs="Times New Roman"/>
          <w:spacing w:val="1098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takes</w:t>
      </w:r>
      <w:r>
        <w:rPr>
          <w:rFonts w:hint="default" w:ascii="Times New Roman" w:hAnsi="Times New Roman" w:eastAsia="Times New Roman" w:cs="Times New Roman"/>
          <w:spacing w:val="1124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shows</w:t>
      </w:r>
    </w:p>
    <w:p>
      <w:pPr>
        <w:autoSpaceDE w:val="0"/>
        <w:autoSpaceDN w:val="0"/>
        <w:snapToGrid w:val="0"/>
        <w:spacing w:before="17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25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puts</w:t>
      </w:r>
      <w:r>
        <w:rPr>
          <w:rFonts w:hint="default" w:ascii="Times New Roman" w:hAnsi="Times New Roman" w:eastAsia="Times New Roman" w:cs="Times New Roman"/>
          <w:spacing w:val="723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steps</w:t>
      </w:r>
      <w:r>
        <w:rPr>
          <w:rFonts w:hint="default" w:ascii="Times New Roman" w:hAnsi="Times New Roman" w:eastAsia="Times New Roman" w:cs="Times New Roman"/>
          <w:spacing w:val="1138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brings</w:t>
      </w:r>
      <w:r>
        <w:rPr>
          <w:rFonts w:hint="default" w:ascii="Times New Roman" w:hAnsi="Times New Roman" w:eastAsia="Times New Roman" w:cs="Times New Roman"/>
          <w:spacing w:val="1018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works</w:t>
      </w:r>
    </w:p>
    <w:p>
      <w:pPr>
        <w:autoSpaceDE w:val="0"/>
        <w:autoSpaceDN w:val="0"/>
        <w:snapToGrid w:val="0"/>
        <w:spacing w:before="17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26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asleep</w:t>
      </w:r>
      <w:r>
        <w:rPr>
          <w:rFonts w:hint="default" w:ascii="Times New Roman" w:hAnsi="Times New Roman" w:eastAsia="Times New Roman" w:cs="Times New Roman"/>
          <w:spacing w:val="526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awake</w:t>
      </w:r>
      <w:r>
        <w:rPr>
          <w:rFonts w:hint="default" w:ascii="Times New Roman" w:hAnsi="Times New Roman" w:eastAsia="Times New Roman" w:cs="Times New Roman"/>
          <w:spacing w:val="1005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alive</w:t>
      </w:r>
      <w:r>
        <w:rPr>
          <w:rFonts w:hint="default" w:ascii="Times New Roman" w:hAnsi="Times New Roman" w:eastAsia="Times New Roman" w:cs="Times New Roman"/>
          <w:spacing w:val="1149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alone</w:t>
      </w:r>
    </w:p>
    <w:p>
      <w:pPr>
        <w:autoSpaceDE w:val="0"/>
        <w:autoSpaceDN w:val="0"/>
        <w:snapToGrid w:val="0"/>
        <w:spacing w:before="177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27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where</w:t>
      </w:r>
      <w:r>
        <w:rPr>
          <w:rFonts w:hint="default" w:ascii="Times New Roman" w:hAnsi="Times New Roman" w:eastAsia="Times New Roman" w:cs="Times New Roman"/>
          <w:spacing w:val="537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who</w:t>
      </w:r>
      <w:r>
        <w:rPr>
          <w:rFonts w:hint="default" w:ascii="Times New Roman" w:hAnsi="Times New Roman" w:eastAsia="Times New Roman" w:cs="Times New Roman"/>
          <w:spacing w:val="1205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which</w:t>
      </w:r>
      <w:r>
        <w:rPr>
          <w:rFonts w:hint="default" w:ascii="Times New Roman" w:hAnsi="Times New Roman" w:eastAsia="Times New Roman" w:cs="Times New Roman"/>
          <w:spacing w:val="1030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why</w:t>
      </w:r>
    </w:p>
    <w:p>
      <w:pPr>
        <w:autoSpaceDE w:val="0"/>
        <w:autoSpaceDN w:val="0"/>
        <w:snapToGrid w:val="0"/>
        <w:spacing w:before="17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28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</w:t>
      </w:r>
      <w:r>
        <w:rPr>
          <w:rFonts w:hint="default" w:ascii="Times New Roman" w:hAnsi="Times New Roman" w:eastAsia="Times New Roman" w:cs="Times New Roman"/>
          <w:spacing w:val="684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his</w:t>
      </w:r>
      <w:r>
        <w:rPr>
          <w:rFonts w:hint="default" w:ascii="Times New Roman" w:hAnsi="Times New Roman" w:eastAsia="Times New Roman" w:cs="Times New Roman"/>
          <w:spacing w:val="1338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their</w:t>
      </w:r>
      <w:r>
        <w:rPr>
          <w:rFonts w:hint="default" w:ascii="Times New Roman" w:hAnsi="Times New Roman" w:eastAsia="Times New Roman" w:cs="Times New Roman"/>
          <w:spacing w:val="1176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our</w:t>
      </w:r>
    </w:p>
    <w:p>
      <w:pPr>
        <w:autoSpaceDE w:val="0"/>
        <w:autoSpaceDN w:val="0"/>
        <w:snapToGrid w:val="0"/>
        <w:spacing w:before="17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29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question</w:t>
      </w:r>
      <w:r>
        <w:rPr>
          <w:rFonts w:hint="default" w:ascii="Times New Roman" w:hAnsi="Times New Roman" w:eastAsia="Times New Roman" w:cs="Times New Roman"/>
          <w:spacing w:val="310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problem</w:t>
      </w:r>
      <w:r>
        <w:rPr>
          <w:rFonts w:hint="default" w:ascii="Times New Roman" w:hAnsi="Times New Roman" w:eastAsia="Times New Roman" w:cs="Times New Roman"/>
          <w:spacing w:val="819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mistake</w:t>
      </w:r>
      <w:r>
        <w:rPr>
          <w:rFonts w:hint="default" w:ascii="Times New Roman" w:hAnsi="Times New Roman" w:eastAsia="Times New Roman" w:cs="Times New Roman"/>
          <w:spacing w:val="868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miss</w:t>
      </w:r>
    </w:p>
    <w:p>
      <w:pPr>
        <w:autoSpaceDE w:val="0"/>
        <w:autoSpaceDN w:val="0"/>
        <w:snapToGrid w:val="0"/>
        <w:spacing w:before="17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30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return</w:t>
      </w:r>
      <w:r>
        <w:rPr>
          <w:rFonts w:hint="default" w:ascii="Times New Roman" w:hAnsi="Times New Roman" w:eastAsia="Times New Roman" w:cs="Times New Roman"/>
          <w:spacing w:val="552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accept</w:t>
      </w:r>
      <w:r>
        <w:rPr>
          <w:rFonts w:hint="default" w:ascii="Times New Roman" w:hAnsi="Times New Roman" w:eastAsia="Times New Roman" w:cs="Times New Roman"/>
          <w:spacing w:val="1007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stop</w:t>
      </w:r>
      <w:r>
        <w:rPr>
          <w:rFonts w:hint="default" w:ascii="Times New Roman" w:hAnsi="Times New Roman" w:eastAsia="Times New Roman" w:cs="Times New Roman"/>
          <w:spacing w:val="1216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support</w:t>
      </w:r>
    </w:p>
    <w:p>
      <w:pPr>
        <w:autoSpaceDE w:val="0"/>
        <w:autoSpaceDN w:val="0"/>
        <w:snapToGrid w:val="0"/>
        <w:spacing w:before="1573" w:after="0" w:line="225" w:lineRule="exact"/>
        <w:ind w:left="1712" w:right="0" w:firstLine="0"/>
        <w:jc w:val="left"/>
        <w:textAlignment w:val="auto"/>
        <w:rPr>
          <w:rFonts w:hint="default" w:ascii="楷体" w:hAnsi="楷体" w:eastAsia="楷体" w:cs="楷体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type w:val="continuous"/>
          <w:pgSz w:w="11906" w:h="16838"/>
          <w:pgMar w:top="1149" w:right="1131" w:bottom="1037" w:left="1133" w:header="0" w:footer="0" w:gutter="0"/>
          <w:pgNumType w:fmt="decimal" w:start="0"/>
          <w:cols w:space="720" w:num="1"/>
          <w:docGrid w:linePitch="0" w:charSpace="0"/>
        </w:sectPr>
      </w:pPr>
    </w:p>
    <w:p>
      <w:pPr>
        <w:autoSpaceDE w:val="0"/>
        <w:autoSpaceDN w:val="0"/>
        <w:snapToGrid w:val="0"/>
        <w:spacing w:before="0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三．阅读理解（本大题</w:t>
      </w:r>
      <w:r>
        <w:rPr>
          <w:rFonts w:hint="default" w:ascii="宋体" w:hAnsi="宋体" w:eastAsia="宋体" w:cs="宋体"/>
          <w:spacing w:val="26"/>
          <w:sz w:val="21"/>
        </w:rPr>
        <w:t>共</w:t>
      </w:r>
      <w:r>
        <w:rPr>
          <w:rFonts w:hint="default" w:ascii="Times New Roman" w:hAnsi="Times New Roman" w:eastAsia="Times New Roman" w:cs="Times New Roman"/>
          <w:b/>
          <w:sz w:val="21"/>
        </w:rPr>
        <w:t>1</w:t>
      </w:r>
      <w:r>
        <w:rPr>
          <w:rFonts w:hint="default" w:ascii="Times New Roman" w:hAnsi="Times New Roman" w:eastAsia="Times New Roman" w:cs="Times New Roman"/>
          <w:b/>
          <w:spacing w:val="52"/>
          <w:sz w:val="21"/>
        </w:rPr>
        <w:t>5</w:t>
      </w:r>
      <w:r>
        <w:rPr>
          <w:rFonts w:hint="default" w:ascii="宋体" w:hAnsi="宋体" w:eastAsia="宋体" w:cs="宋体"/>
          <w:sz w:val="21"/>
        </w:rPr>
        <w:t>小题，每小</w:t>
      </w:r>
      <w:r>
        <w:rPr>
          <w:rFonts w:hint="default" w:ascii="宋体" w:hAnsi="宋体" w:eastAsia="宋体" w:cs="宋体"/>
          <w:spacing w:val="27"/>
          <w:sz w:val="21"/>
        </w:rPr>
        <w:t>题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2</w:t>
      </w:r>
      <w:r>
        <w:rPr>
          <w:rFonts w:hint="default" w:ascii="宋体" w:hAnsi="宋体" w:eastAsia="宋体" w:cs="宋体"/>
          <w:sz w:val="21"/>
        </w:rPr>
        <w:t>分，</w:t>
      </w:r>
      <w:r>
        <w:rPr>
          <w:rFonts w:hint="default" w:ascii="宋体" w:hAnsi="宋体" w:eastAsia="宋体" w:cs="宋体"/>
          <w:spacing w:val="27"/>
          <w:sz w:val="21"/>
        </w:rPr>
        <w:t>共</w:t>
      </w:r>
      <w:r>
        <w:rPr>
          <w:rFonts w:hint="default" w:ascii="Times New Roman" w:hAnsi="Times New Roman" w:eastAsia="Times New Roman" w:cs="Times New Roman"/>
          <w:b/>
          <w:sz w:val="21"/>
        </w:rPr>
        <w:t>3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0</w:t>
      </w:r>
      <w:r>
        <w:rPr>
          <w:rFonts w:hint="default" w:ascii="宋体" w:hAnsi="宋体" w:eastAsia="宋体" w:cs="宋体"/>
          <w:sz w:val="21"/>
        </w:rPr>
        <w:t>分）</w:t>
      </w:r>
    </w:p>
    <w:p>
      <w:pPr>
        <w:autoSpaceDE w:val="0"/>
        <w:autoSpaceDN w:val="0"/>
        <w:snapToGrid w:val="0"/>
        <w:spacing w:before="143" w:after="0" w:line="240" w:lineRule="auto"/>
        <w:ind w:left="4969" w:right="0" w:firstLine="0"/>
        <w:jc w:val="left"/>
        <w:textAlignment w:val="auto"/>
        <w:rPr>
          <w:rFonts w:hint="default" w:ascii="Times New Roman" w:hAnsi="Times New Roman" w:eastAsia="Times New Roman" w:cs="Times New Roman"/>
          <w:b/>
          <w:sz w:val="21"/>
        </w:rPr>
      </w:pPr>
      <w:r>
        <w:rPr>
          <w:rFonts w:hint="default" w:ascii="Times New Roman" w:hAnsi="Times New Roman" w:eastAsia="Times New Roman" w:cs="Times New Roman"/>
          <w:b/>
          <w:sz w:val="21"/>
        </w:rPr>
        <w:t>A</w:t>
      </w:r>
    </w:p>
    <w:p>
      <w:pPr>
        <w:autoSpaceDE w:val="0"/>
        <w:autoSpaceDN w:val="0"/>
        <w:snapToGrid w:val="0"/>
        <w:spacing w:before="50" w:after="0" w:line="271" w:lineRule="auto"/>
        <w:ind w:left="0" w:right="0" w:firstLine="42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In Singapore, many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middle school students spend a lot of their time on their studies. Good education is often regarded as a ticket to success in their future. So many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of these students try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their best to get a good mark in their examinations.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They have a lot of homework every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day and exams</w:t>
      </w:r>
      <w:r>
        <w:rPr>
          <w:rFonts w:hint="default" w:ascii="Times New Roman" w:hAnsi="Times New Roman" w:eastAsia="Times New Roman" w:cs="Times New Roman"/>
        </w:rPr>
        <mc:AlternateContent>
          <mc:Choice Requires="wps">
            <w:drawing>
              <wp:anchor distT="0" distB="0" distL="0" distR="0" simplePos="0" relativeHeight="251677696" behindDoc="0" locked="0" layoutInCell="1" allowOverlap="1">
                <wp:simplePos x="0" y="0"/>
                <wp:positionH relativeFrom="page">
                  <wp:posOffset>5402580</wp:posOffset>
                </wp:positionH>
                <wp:positionV relativeFrom="page">
                  <wp:posOffset>1809115</wp:posOffset>
                </wp:positionV>
                <wp:extent cx="152400" cy="190500"/>
                <wp:effectExtent l="0" t="0" r="0" b="0"/>
                <wp:wrapNone/>
                <wp:docPr id="1036" name="10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autoSpaceDE w:val="0"/>
                              <w:autoSpaceDN w:val="0"/>
                              <w:snapToGrid w:val="0"/>
                              <w:spacing w:before="0" w:after="0" w:line="300" w:lineRule="exact"/>
                              <w:ind w:left="0" w:right="0" w:firstLine="0"/>
                              <w:jc w:val="left"/>
                              <w:textAlignment w:val="auto"/>
                              <w:rPr>
                                <w:rFonts w:hint="default" w:ascii="宋体" w:hAnsi="宋体" w:eastAsia="宋体" w:cs="宋体"/>
                              </w:rPr>
                            </w:pPr>
                            <w:r>
                              <w:rPr>
                                <w:rFonts w:hint="default" w:ascii="宋体" w:hAnsi="宋体" w:eastAsia="宋体" w:cs="宋体"/>
                              </w:rPr>
                              <w:t>（</w:t>
                            </w:r>
                          </w:p>
                        </w:txbxContent>
                      </wps:txbx>
                      <wps:bodyPr vert="horz" wrap="square" lIns="0" tIns="0" rIns="0" bIns="0" anchor="t"/>
                    </wps:wsp>
                  </a:graphicData>
                </a:graphic>
              </wp:anchor>
            </w:drawing>
          </mc:Choice>
          <mc:Fallback>
            <w:pict>
              <v:shape id="1036" o:spid="_x0000_s1026" o:spt="202" type="#_x0000_t202" style="position:absolute;left:0pt;margin-left:425.4pt;margin-top:142.45pt;height:15pt;width:12pt;mso-position-horizontal-relative:page;mso-position-vertical-relative:page;z-index:251677696;mso-width-relative:page;mso-height-relative:page;" filled="f" stroked="f" coordsize="21600,21600" o:gfxdata="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BN3hwC2QAAAAsBAAAPAAAAAAAAAAEA&#10;IAAAACIAAABkcnMvZG93bnJldi54bWxQSwECFAAUAAAACACHTuJAVf5do5wBAAA4AwAADgAAAAAA&#10;AAABACAAAAAoAQAAZHJzL2Uyb0RvYy54bWxQSwUGAAAAAAYABgBZAQAAN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autoSpaceDE w:val="0"/>
                        <w:autoSpaceDN w:val="0"/>
                        <w:snapToGrid w:val="0"/>
                        <w:spacing w:before="0" w:after="0" w:line="300" w:lineRule="exact"/>
                        <w:ind w:left="0" w:right="0" w:firstLine="0"/>
                        <w:jc w:val="left"/>
                        <w:textAlignment w:val="auto"/>
                        <w:rPr>
                          <w:rFonts w:hint="default" w:ascii="宋体" w:hAnsi="宋体" w:eastAsia="宋体" w:cs="宋体"/>
                        </w:rPr>
                      </w:pPr>
                      <w:r>
                        <w:rPr>
                          <w:rFonts w:hint="default" w:ascii="宋体" w:hAnsi="宋体" w:eastAsia="宋体" w:cs="宋体"/>
                        </w:rPr>
                        <w:t>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autoSpaceDE w:val="0"/>
        <w:autoSpaceDN w:val="0"/>
        <w:snapToGrid w:val="0"/>
        <w:spacing w:before="0" w:after="0" w:line="217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are a big headache. Sometime</w:t>
      </w:r>
      <w:r>
        <w:rPr>
          <w:rFonts w:hint="default" w:ascii="Times New Roman" w:hAnsi="Times New Roman" w:eastAsia="Times New Roman" w:cs="Times New Roman"/>
        </w:rPr>
        <w:t>s some of them are even made to go to remedial</w:t>
      </w:r>
      <w:r>
        <w:rPr>
          <w:rFonts w:hint="default" w:ascii="Times New Roman" w:hAnsi="Times New Roman" w:eastAsia="Times New Roman" w:cs="Times New Roman"/>
          <w:spacing w:val="13"/>
        </w:rPr>
        <w:t xml:space="preserve"> </w:t>
      </w:r>
      <w:r>
        <w:rPr>
          <w:rFonts w:hint="default" w:ascii="宋体" w:hAnsi="宋体" w:eastAsia="宋体" w:cs="宋体"/>
          <w:position w:val="-1"/>
        </w:rPr>
        <w:t>补习的</w:t>
      </w:r>
      <w:r>
        <w:rPr>
          <w:rFonts w:hint="default" w:ascii="宋体" w:hAnsi="宋体" w:eastAsia="宋体" w:cs="宋体"/>
          <w:spacing w:val="-49"/>
          <w:position w:val="-1"/>
        </w:rPr>
        <w:t>）</w:t>
      </w:r>
      <w:r>
        <w:rPr>
          <w:rFonts w:hint="default" w:ascii="Times New Roman" w:hAnsi="Times New Roman" w:eastAsia="Times New Roman" w:cs="Times New Roman"/>
        </w:rPr>
        <w:t>classes after</w:t>
      </w:r>
    </w:p>
    <w:p>
      <w:pPr>
        <w:autoSpaceDE w:val="0"/>
        <w:autoSpaceDN w:val="0"/>
        <w:snapToGrid w:val="0"/>
        <w:spacing w:before="48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school.</w:t>
      </w:r>
    </w:p>
    <w:p>
      <w:pPr>
        <w:autoSpaceDE w:val="0"/>
        <w:autoSpaceDN w:val="0"/>
        <w:snapToGrid w:val="0"/>
        <w:spacing w:before="36" w:after="0" w:line="251" w:lineRule="auto"/>
        <w:ind w:left="0" w:right="0" w:firstLine="420"/>
        <w:jc w:val="left"/>
        <w:textAlignment w:val="auto"/>
        <w:rPr>
          <w:rFonts w:hint="default" w:ascii="宋体" w:hAnsi="宋体" w:eastAsia="宋体" w:cs="宋体"/>
          <w:position w:val="-1"/>
        </w:rPr>
      </w:pPr>
      <w:r>
        <w:rPr>
          <w:rFonts w:hint="default" w:ascii="Times New Roman" w:hAnsi="Times New Roman" w:eastAsia="Times New Roman" w:cs="Times New Roman"/>
        </w:rPr>
        <w:t>Schools run programmes outside school hours.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The students can take part in sports and games, </w:t>
      </w:r>
      <w:r>
        <w:rPr>
          <w:rFonts w:hint="default" w:ascii="Times New Roman" w:hAnsi="Times New Roman" w:eastAsia="Times New Roman" w:cs="Times New Roman"/>
          <w:spacing w:val="-1"/>
        </w:rPr>
        <w:t>music and dance, hik</w:t>
      </w:r>
      <w:r>
        <w:rPr>
          <w:rFonts w:hint="default" w:ascii="Times New Roman" w:hAnsi="Times New Roman" w:eastAsia="Times New Roman" w:cs="Times New Roman"/>
        </w:rPr>
        <w:t>ing and rock-climbing, etc.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They are also very active in community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servic</w:t>
      </w:r>
      <w:r>
        <w:rPr>
          <w:rFonts w:hint="default" w:ascii="Times New Roman" w:hAnsi="Times New Roman" w:eastAsia="Times New Roman" w:cs="Times New Roman"/>
          <w:spacing w:val="-64"/>
        </w:rPr>
        <w:t>e</w:t>
      </w:r>
      <w:r>
        <w:rPr>
          <w:rFonts w:hint="default" w:ascii="宋体" w:hAnsi="宋体" w:eastAsia="宋体" w:cs="宋体"/>
          <w:position w:val="-1"/>
        </w:rPr>
        <w:t>（社</w:t>
      </w:r>
    </w:p>
    <w:p>
      <w:pPr>
        <w:autoSpaceDE w:val="0"/>
        <w:autoSpaceDN w:val="0"/>
        <w:snapToGrid w:val="0"/>
        <w:spacing w:before="14" w:after="0" w:line="300" w:lineRule="exact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  <w:position w:val="1"/>
        </w:rPr>
      </w:pPr>
      <w:r>
        <w:rPr>
          <w:rFonts w:hint="default" w:ascii="宋体" w:hAnsi="宋体" w:eastAsia="宋体" w:cs="宋体"/>
          <w:position w:val="-1"/>
        </w:rPr>
        <w:t>区服务）</w:t>
      </w:r>
      <w:r>
        <w:rPr>
          <w:rFonts w:hint="default" w:ascii="Times New Roman" w:hAnsi="Times New Roman" w:eastAsia="Times New Roman" w:cs="Times New Roman"/>
          <w:position w:val="1"/>
        </w:rPr>
        <w:t>.</w:t>
      </w:r>
    </w:p>
    <w:p>
      <w:pPr>
        <w:autoSpaceDE w:val="0"/>
        <w:autoSpaceDN w:val="0"/>
        <w:snapToGrid w:val="0"/>
        <w:spacing w:before="5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position w:val="1"/>
        </w:rPr>
        <w:t>In their spare time, most students like to listen to pop music. Holl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wood blockbusters(</w:t>
      </w:r>
      <w:r>
        <w:rPr>
          <w:rFonts w:hint="default" w:ascii="宋体" w:hAnsi="宋体" w:eastAsia="宋体" w:cs="宋体"/>
          <w:position w:val="-1"/>
        </w:rPr>
        <w:t>大片</w:t>
      </w:r>
      <w:r>
        <w:rPr>
          <w:rFonts w:hint="default" w:ascii="Times New Roman" w:hAnsi="Times New Roman" w:eastAsia="Times New Roman" w:cs="Times New Roman"/>
        </w:rPr>
        <w:t>).</w:t>
      </w:r>
    </w:p>
    <w:p>
      <w:pPr>
        <w:autoSpaceDE w:val="0"/>
        <w:autoSpaceDN w:val="0"/>
        <w:snapToGrid w:val="0"/>
        <w:spacing w:before="43" w:after="0" w:line="272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Hong Kong and Singapore movies are very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popular among them.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They understand IT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very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well. Some of them also spend their free time surfing the Internet, e-mailing their friends, pla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ing computer and video games.</w:t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sometimes go to cafes, fast-food restaurants, shopping centers and big bookstores.</w:t>
      </w:r>
    </w:p>
    <w:p>
      <w:pPr>
        <w:autoSpaceDE w:val="0"/>
        <w:autoSpaceDN w:val="0"/>
        <w:snapToGrid w:val="0"/>
        <w:spacing w:before="36" w:after="0" w:line="271" w:lineRule="auto"/>
        <w:ind w:left="0" w:right="770" w:firstLine="420"/>
        <w:jc w:val="both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So, it looks like life as a middle school student in Singapore is not ea</w:t>
      </w:r>
      <w:r>
        <w:rPr>
          <w:rFonts w:hint="default" w:ascii="Times New Roman" w:hAnsi="Times New Roman" w:eastAsia="Times New Roman" w:cs="Times New Roman"/>
          <w:spacing w:val="4"/>
        </w:rPr>
        <w:t>s</w:t>
      </w:r>
      <w:r>
        <w:rPr>
          <w:rFonts w:hint="default" w:ascii="Times New Roman" w:hAnsi="Times New Roman" w:eastAsia="Times New Roman" w:cs="Times New Roman"/>
          <w:spacing w:val="-1"/>
        </w:rPr>
        <w:t>y</w:t>
      </w:r>
      <w:r>
        <w:rPr>
          <w:rFonts w:hint="default" w:ascii="Times New Roman" w:hAnsi="Times New Roman" w:eastAsia="Times New Roman" w:cs="Times New Roman"/>
          <w:spacing w:val="-6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</w:rPr>
        <w:t>but it is r</w:t>
      </w:r>
      <w:r>
        <w:rPr>
          <w:rFonts w:hint="default" w:ascii="Times New Roman" w:hAnsi="Times New Roman" w:eastAsia="Times New Roman" w:cs="Times New Roman"/>
        </w:rPr>
        <w:t>ich and colorful.</w:t>
      </w:r>
    </w:p>
    <w:p>
      <w:pPr>
        <w:autoSpaceDE w:val="0"/>
        <w:autoSpaceDN w:val="0"/>
        <w:snapToGrid w:val="0"/>
        <w:spacing w:before="0" w:after="0" w:line="217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31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What is NOT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mentioned in the passage?</w:t>
      </w:r>
    </w:p>
    <w:p>
      <w:pPr>
        <w:autoSpaceDE w:val="0"/>
        <w:autoSpaceDN w:val="0"/>
        <w:snapToGrid w:val="0"/>
        <w:spacing w:before="25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Schoolwork.</w:t>
      </w:r>
      <w:r>
        <w:rPr>
          <w:rFonts w:hint="default" w:ascii="Times New Roman" w:hAnsi="Times New Roman" w:eastAsia="Times New Roman" w:cs="Times New Roman"/>
          <w:spacing w:val="2461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Afte</w:t>
      </w:r>
      <w:r>
        <w:rPr>
          <w:rFonts w:hint="default" w:ascii="Times New Roman" w:hAnsi="Times New Roman" w:eastAsia="Times New Roman" w:cs="Times New Roman"/>
          <w:spacing w:val="-5"/>
        </w:rPr>
        <w:t>r</w:t>
      </w:r>
      <w:r>
        <w:rPr>
          <w:rFonts w:hint="default" w:ascii="Times New Roman" w:hAnsi="Times New Roman" w:eastAsia="Times New Roman" w:cs="Times New Roman"/>
        </w:rPr>
        <w:t>-class activities.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Subjects.</w:t>
      </w:r>
      <w:r>
        <w:rPr>
          <w:rFonts w:hint="default" w:ascii="Times New Roman" w:hAnsi="Times New Roman" w:eastAsia="Times New Roman" w:cs="Times New Roman"/>
          <w:spacing w:val="2819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Things to do in the spare time.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32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Why</w:t>
      </w:r>
      <w:r>
        <w:rPr>
          <w:rFonts w:hint="default" w:ascii="Times New Roman" w:hAnsi="Times New Roman" w:eastAsia="Times New Roman" w:cs="Times New Roman"/>
          <w:spacing w:val="-7"/>
        </w:rPr>
        <w:t xml:space="preserve"> </w:t>
      </w:r>
      <w:r>
        <w:rPr>
          <w:rFonts w:hint="default" w:ascii="Times New Roman" w:hAnsi="Times New Roman" w:eastAsia="Times New Roman" w:cs="Times New Roman"/>
        </w:rPr>
        <w:t>do students work hard at school in Singapore?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Because 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have a lot of homework.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Because 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have to go to remedial classes.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Because 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want to get a good future.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Because 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have many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outside school activities.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33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What does the underlined sentences mean in the first paragraph?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Students are afraid of exams.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Students have a headache before an exam.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Students have too many exams.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Students are in poor health because of exams.</w:t>
      </w:r>
    </w:p>
    <w:p>
      <w:pPr>
        <w:tabs>
          <w:tab w:val="left" w:leader="underscore" w:pos="4857"/>
        </w:tabs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34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 xml:space="preserve">Programmes outside school hours are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_.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same as spare time activities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remedial classes after school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sports activities</w:t>
      </w:r>
    </w:p>
    <w:p>
      <w:pPr>
        <w:autoSpaceDE w:val="0"/>
        <w:autoSpaceDN w:val="0"/>
        <w:snapToGrid w:val="0"/>
        <w:spacing w:before="2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popular among students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35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 xml:space="preserve">What do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know from the last sentences?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middle school students live an ea</w:t>
      </w:r>
      <w:r>
        <w:rPr>
          <w:rFonts w:hint="default" w:ascii="Times New Roman" w:hAnsi="Times New Roman" w:eastAsia="Times New Roman" w:cs="Times New Roman"/>
          <w:spacing w:val="5"/>
        </w:rPr>
        <w:t>s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life in Singapore.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middle school students’</w:t>
      </w:r>
      <w:r>
        <w:rPr>
          <w:rFonts w:hint="default" w:ascii="Times New Roman" w:hAnsi="Times New Roman" w:eastAsia="Times New Roman" w:cs="Times New Roman"/>
          <w:spacing w:val="-17"/>
        </w:rPr>
        <w:t xml:space="preserve"> </w:t>
      </w:r>
      <w:r>
        <w:rPr>
          <w:rFonts w:hint="default" w:ascii="Times New Roman" w:hAnsi="Times New Roman" w:eastAsia="Times New Roman" w:cs="Times New Roman"/>
        </w:rPr>
        <w:t>life in Singapore is amazing.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middle school students’</w:t>
      </w:r>
      <w:r>
        <w:rPr>
          <w:rFonts w:hint="default" w:ascii="Times New Roman" w:hAnsi="Times New Roman" w:eastAsia="Times New Roman" w:cs="Times New Roman"/>
          <w:spacing w:val="-17"/>
        </w:rPr>
        <w:t xml:space="preserve"> </w:t>
      </w:r>
      <w:r>
        <w:rPr>
          <w:rFonts w:hint="default" w:ascii="Times New Roman" w:hAnsi="Times New Roman" w:eastAsia="Times New Roman" w:cs="Times New Roman"/>
        </w:rPr>
        <w:t>life in Singapore is boring.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middle school students’</w:t>
      </w:r>
      <w:r>
        <w:rPr>
          <w:rFonts w:hint="default" w:ascii="Times New Roman" w:hAnsi="Times New Roman" w:eastAsia="Times New Roman" w:cs="Times New Roman"/>
          <w:spacing w:val="-17"/>
        </w:rPr>
        <w:t xml:space="preserve"> </w:t>
      </w:r>
      <w:r>
        <w:rPr>
          <w:rFonts w:hint="default" w:ascii="Times New Roman" w:hAnsi="Times New Roman" w:eastAsia="Times New Roman" w:cs="Times New Roman"/>
        </w:rPr>
        <w:t>life in Singapore is hard, but interesting.</w:t>
      </w:r>
    </w:p>
    <w:p>
      <w:pPr>
        <w:autoSpaceDE w:val="0"/>
        <w:autoSpaceDN w:val="0"/>
        <w:snapToGrid w:val="0"/>
        <w:spacing w:before="1652" w:after="0" w:line="225" w:lineRule="exact"/>
        <w:ind w:left="1712" w:right="0" w:firstLine="0"/>
        <w:jc w:val="left"/>
        <w:textAlignment w:val="auto"/>
        <w:rPr>
          <w:rFonts w:hint="default" w:ascii="楷体" w:hAnsi="楷体" w:eastAsia="楷体" w:cs="楷体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232" w:right="1133" w:bottom="1037" w:left="1133" w:header="0" w:footer="0" w:gutter="0"/>
          <w:pgNumType w:fmt="decimal" w:start="0"/>
          <w:cols w:space="720" w:num="1"/>
          <w:docGrid w:linePitch="0" w:charSpace="0"/>
        </w:sectPr>
      </w:pPr>
    </w:p>
    <w:p>
      <w:pPr>
        <w:autoSpaceDE w:val="0"/>
        <w:autoSpaceDN w:val="0"/>
        <w:snapToGrid w:val="0"/>
        <w:spacing w:before="0" w:after="0" w:line="240" w:lineRule="auto"/>
        <w:ind w:left="4977" w:right="0" w:firstLine="0"/>
        <w:jc w:val="left"/>
        <w:textAlignment w:val="auto"/>
        <w:rPr>
          <w:rFonts w:hint="default" w:ascii="Times New Roman" w:hAnsi="Times New Roman" w:eastAsia="Times New Roman" w:cs="Times New Roman"/>
          <w:b/>
          <w:sz w:val="21"/>
        </w:rPr>
      </w:pPr>
      <w:r>
        <w:rPr>
          <w:rFonts w:hint="default" w:ascii="Times New Roman" w:hAnsi="Times New Roman" w:eastAsia="Times New Roman" w:cs="Times New Roman"/>
          <w:b/>
          <w:sz w:val="21"/>
        </w:rPr>
        <w:t>B</w:t>
      </w:r>
    </w:p>
    <w:p>
      <w:pPr>
        <w:autoSpaceDE w:val="0"/>
        <w:autoSpaceDN w:val="0"/>
        <w:snapToGrid w:val="0"/>
        <w:spacing w:before="50" w:after="0" w:line="272" w:lineRule="auto"/>
        <w:ind w:left="0" w:right="75" w:firstLine="420"/>
        <w:jc w:val="both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 xml:space="preserve">How do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 feel when</w:t>
      </w:r>
      <w:r>
        <w:rPr>
          <w:rFonts w:hint="default" w:ascii="Times New Roman" w:hAnsi="Times New Roman" w:eastAsia="Times New Roman" w:cs="Times New Roman"/>
          <w:spacing w:val="4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</w:rPr>
        <w:t>you teacher asks</w:t>
      </w:r>
      <w:r>
        <w:rPr>
          <w:rFonts w:hint="default" w:ascii="Times New Roman" w:hAnsi="Times New Roman" w:eastAsia="Times New Roman" w:cs="Times New Roman"/>
          <w:spacing w:val="4"/>
        </w:rPr>
        <w:t xml:space="preserve">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 to work on a group project with other s</w:t>
      </w:r>
      <w:r>
        <w:rPr>
          <w:rFonts w:hint="default" w:ascii="Times New Roman" w:hAnsi="Times New Roman" w:eastAsia="Times New Roman" w:cs="Times New Roman"/>
        </w:rPr>
        <w:t xml:space="preserve">tudent? Do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like to work together with others or work alone?</w:t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The Programme for International Student</w:t>
      </w:r>
      <w:r>
        <w:rPr>
          <w:rFonts w:hint="default" w:ascii="Times New Roman" w:hAnsi="Times New Roman" w:eastAsia="Times New Roman" w:cs="Times New Roman"/>
          <w:spacing w:val="-14"/>
        </w:rPr>
        <w:t xml:space="preserve"> </w:t>
      </w:r>
      <w:r>
        <w:rPr>
          <w:rFonts w:hint="default" w:ascii="Times New Roman" w:hAnsi="Times New Roman" w:eastAsia="Times New Roman" w:cs="Times New Roman"/>
        </w:rPr>
        <w:t>Assessment, or P</w:t>
      </w:r>
      <w:r>
        <w:rPr>
          <w:rFonts w:hint="default" w:ascii="Times New Roman" w:hAnsi="Times New Roman" w:eastAsia="Times New Roman" w:cs="Times New Roman"/>
          <w:spacing w:val="-6"/>
        </w:rPr>
        <w:t>I</w:t>
      </w:r>
      <w:r>
        <w:rPr>
          <w:rFonts w:hint="default" w:ascii="Times New Roman" w:hAnsi="Times New Roman" w:eastAsia="Times New Roman" w:cs="Times New Roman"/>
        </w:rPr>
        <w:t>SA, carried out a survey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of</w:t>
      </w:r>
    </w:p>
    <w:p>
      <w:pPr>
        <w:autoSpaceDE w:val="0"/>
        <w:autoSpaceDN w:val="0"/>
        <w:snapToGrid w:val="0"/>
        <w:spacing w:before="36" w:after="0" w:line="271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student's ability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to work together in groups.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found that students who do well on tests by </w:t>
      </w:r>
      <w:r>
        <w:rPr>
          <w:rFonts w:hint="default" w:ascii="Times New Roman" w:hAnsi="Times New Roman" w:eastAsia="Times New Roman" w:cs="Times New Roman"/>
          <w:spacing w:val="-1"/>
        </w:rPr>
        <w:t>themselves are</w:t>
      </w:r>
      <w:r>
        <w:rPr>
          <w:rFonts w:hint="default" w:ascii="Times New Roman" w:hAnsi="Times New Roman" w:eastAsia="Times New Roman" w:cs="Times New Roman"/>
        </w:rPr>
        <w:t xml:space="preserve"> also likely to be better at working with other people.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This finding was true for ma</w:t>
      </w:r>
      <w:r>
        <w:rPr>
          <w:rFonts w:hint="default" w:ascii="Times New Roman" w:hAnsi="Times New Roman" w:eastAsia="Times New Roman" w:cs="Times New Roman"/>
          <w:spacing w:val="5"/>
        </w:rPr>
        <w:t>n</w:t>
      </w:r>
      <w:r>
        <w:rPr>
          <w:rFonts w:hint="default" w:ascii="Times New Roman" w:hAnsi="Times New Roman" w:eastAsia="Times New Roman" w:cs="Times New Roman"/>
        </w:rPr>
        <w:t>y countries. Students in Japan, South Korea, Finland and Canada, where test scores are high, also did well in working together to solve problems.</w:t>
      </w:r>
    </w:p>
    <w:p>
      <w:pPr>
        <w:autoSpaceDE w:val="0"/>
        <w:autoSpaceDN w:val="0"/>
        <w:snapToGrid w:val="0"/>
        <w:spacing w:before="0" w:after="0" w:line="240" w:lineRule="auto"/>
        <w:ind w:left="42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But this was not the case for every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countr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. Chinese students, who have high scores as well,</w:t>
      </w:r>
    </w:p>
    <w:p>
      <w:pPr>
        <w:autoSpaceDE w:val="0"/>
        <w:autoSpaceDN w:val="0"/>
        <w:snapToGrid w:val="0"/>
        <w:spacing w:before="13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displa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ed just average collaborative </w:t>
      </w:r>
      <w:r>
        <w:rPr>
          <w:rFonts w:hint="default" w:ascii="宋体" w:hAnsi="宋体" w:eastAsia="宋体" w:cs="宋体"/>
          <w:position w:val="-1"/>
        </w:rPr>
        <w:t>（合作的）</w:t>
      </w:r>
      <w:r>
        <w:rPr>
          <w:rFonts w:hint="default" w:ascii="Times New Roman" w:hAnsi="Times New Roman" w:eastAsia="Times New Roman" w:cs="Times New Roman"/>
        </w:rPr>
        <w:t>skills. "One reason might be that Chinese parents</w:t>
      </w:r>
    </w:p>
    <w:p>
      <w:pPr>
        <w:autoSpaceDE w:val="0"/>
        <w:autoSpaceDN w:val="0"/>
        <w:snapToGrid w:val="0"/>
        <w:spacing w:before="43" w:after="0" w:line="271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and teachers focus too much on grades," said Zhao Zhongxin, former vice president of the Chinese </w:t>
      </w:r>
      <w:r>
        <w:rPr>
          <w:rFonts w:hint="default" w:ascii="Times New Roman" w:hAnsi="Times New Roman" w:eastAsia="Times New Roman" w:cs="Times New Roman"/>
          <w:spacing w:val="-1"/>
        </w:rPr>
        <w:t>Family</w:t>
      </w:r>
      <w:r>
        <w:rPr>
          <w:rFonts w:hint="default" w:ascii="Times New Roman" w:hAnsi="Times New Roman" w:eastAsia="Times New Roman" w:cs="Times New Roman"/>
          <w:spacing w:val="-6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</w:rPr>
        <w:t>Education</w:t>
      </w:r>
      <w:r>
        <w:rPr>
          <w:rFonts w:hint="default" w:ascii="Times New Roman" w:hAnsi="Times New Roman" w:eastAsia="Times New Roman" w:cs="Times New Roman"/>
          <w:spacing w:val="-13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</w:rPr>
        <w:t>Association. "Stude</w:t>
      </w:r>
      <w:r>
        <w:rPr>
          <w:rFonts w:hint="default" w:ascii="Times New Roman" w:hAnsi="Times New Roman" w:eastAsia="Times New Roman" w:cs="Times New Roman"/>
        </w:rPr>
        <w:t>nts have a lot of exam pressure and 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see schools as places for competition." "Howeve</w:t>
      </w:r>
      <w:r>
        <w:rPr>
          <w:rFonts w:hint="default" w:ascii="Times New Roman" w:hAnsi="Times New Roman" w:eastAsia="Times New Roman" w:cs="Times New Roman"/>
          <w:spacing w:val="-10"/>
        </w:rPr>
        <w:t>r</w:t>
      </w:r>
      <w:r>
        <w:rPr>
          <w:rFonts w:hint="default" w:ascii="Times New Roman" w:hAnsi="Times New Roman" w:eastAsia="Times New Roman" w:cs="Times New Roman"/>
        </w:rPr>
        <w:t>, collaborative skills are very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important for preparing students for</w:t>
      </w:r>
    </w:p>
    <w:p>
      <w:pPr>
        <w:autoSpaceDE w:val="0"/>
        <w:autoSpaceDN w:val="0"/>
        <w:snapToGrid w:val="0"/>
        <w:spacing w:before="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toda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's societ</w:t>
      </w:r>
      <w:r>
        <w:rPr>
          <w:rFonts w:hint="default" w:ascii="Times New Roman" w:hAnsi="Times New Roman" w:eastAsia="Times New Roman" w:cs="Times New Roman"/>
          <w:spacing w:val="-20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.</w:t>
      </w:r>
      <w:r>
        <w:rPr>
          <w:rFonts w:hint="default" w:ascii="Times New Roman" w:hAnsi="Times New Roman" w:eastAsia="Times New Roman" w:cs="Times New Roman"/>
        </w:rPr>
        <w:t>" he added. "Luckil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, more Chinese parents and teachers are realizing the importance</w:t>
      </w:r>
    </w:p>
    <w:p>
      <w:pPr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of this and are thinking of wa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s to help students improve this skill."</w:t>
      </w:r>
    </w:p>
    <w:p>
      <w:pPr>
        <w:autoSpaceDE w:val="0"/>
        <w:autoSpaceDN w:val="0"/>
        <w:snapToGrid w:val="0"/>
        <w:spacing w:before="36" w:after="0" w:line="251" w:lineRule="auto"/>
        <w:ind w:left="0" w:right="0" w:firstLine="42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Another interesting finding from the P</w:t>
      </w:r>
      <w:r>
        <w:rPr>
          <w:rFonts w:hint="default" w:ascii="Times New Roman" w:hAnsi="Times New Roman" w:eastAsia="Times New Roman" w:cs="Times New Roman"/>
          <w:spacing w:val="-6"/>
        </w:rPr>
        <w:t>I</w:t>
      </w:r>
      <w:r>
        <w:rPr>
          <w:rFonts w:hint="default" w:ascii="Times New Roman" w:hAnsi="Times New Roman" w:eastAsia="Times New Roman" w:cs="Times New Roman"/>
        </w:rPr>
        <w:t>SA</w:t>
      </w:r>
      <w:r>
        <w:rPr>
          <w:rFonts w:hint="default" w:ascii="Times New Roman" w:hAnsi="Times New Roman" w:eastAsia="Times New Roman" w:cs="Times New Roman"/>
          <w:spacing w:val="-15"/>
        </w:rPr>
        <w:t xml:space="preserve"> </w:t>
      </w:r>
      <w:r>
        <w:rPr>
          <w:rFonts w:hint="default" w:ascii="Times New Roman" w:hAnsi="Times New Roman" w:eastAsia="Times New Roman" w:cs="Times New Roman"/>
        </w:rPr>
        <w:t>survey was that girls can be better than b</w:t>
      </w:r>
      <w:r>
        <w:rPr>
          <w:rFonts w:hint="default" w:ascii="Times New Roman" w:hAnsi="Times New Roman" w:eastAsia="Times New Roman" w:cs="Times New Roman"/>
          <w:spacing w:val="5"/>
        </w:rPr>
        <w:t>o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s at working togethe</w:t>
      </w:r>
      <w:r>
        <w:rPr>
          <w:rFonts w:hint="default" w:ascii="Times New Roman" w:hAnsi="Times New Roman" w:eastAsia="Times New Roman" w:cs="Times New Roman"/>
          <w:spacing w:val="-16"/>
        </w:rPr>
        <w:t>r</w:t>
      </w:r>
      <w:r>
        <w:rPr>
          <w:rFonts w:hint="default" w:ascii="Times New Roman" w:hAnsi="Times New Roman" w:eastAsia="Times New Roman" w:cs="Times New Roman"/>
        </w:rPr>
        <w:t>. 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said girls show more positive attitudes </w:t>
      </w:r>
      <w:r>
        <w:rPr>
          <w:rFonts w:hint="default" w:ascii="宋体" w:hAnsi="宋体" w:eastAsia="宋体" w:cs="宋体"/>
          <w:position w:val="-1"/>
        </w:rPr>
        <w:t>（态度）</w:t>
      </w:r>
      <w:r>
        <w:rPr>
          <w:rFonts w:hint="default" w:ascii="Times New Roman" w:hAnsi="Times New Roman" w:eastAsia="Times New Roman" w:cs="Times New Roman"/>
        </w:rPr>
        <w:t>to wards relationships,</w:t>
      </w:r>
    </w:p>
    <w:p>
      <w:pPr>
        <w:autoSpaceDE w:val="0"/>
        <w:autoSpaceDN w:val="0"/>
        <w:snapToGrid w:val="0"/>
        <w:spacing w:before="3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which means 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are more willing to listen to other' opinions.</w:t>
      </w:r>
    </w:p>
    <w:p>
      <w:pPr>
        <w:autoSpaceDE w:val="0"/>
        <w:autoSpaceDN w:val="0"/>
        <w:snapToGrid w:val="0"/>
        <w:spacing w:before="36" w:after="0" w:line="271" w:lineRule="auto"/>
        <w:ind w:left="0" w:right="54" w:firstLine="42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P</w:t>
      </w:r>
      <w:r>
        <w:rPr>
          <w:rFonts w:hint="default" w:ascii="Times New Roman" w:hAnsi="Times New Roman" w:eastAsia="Times New Roman" w:cs="Times New Roman"/>
          <w:spacing w:val="-6"/>
        </w:rPr>
        <w:t>I</w:t>
      </w:r>
      <w:r>
        <w:rPr>
          <w:rFonts w:hint="default" w:ascii="Times New Roman" w:hAnsi="Times New Roman" w:eastAsia="Times New Roman" w:cs="Times New Roman"/>
        </w:rPr>
        <w:t>SA</w:t>
      </w:r>
      <w:r>
        <w:rPr>
          <w:rFonts w:hint="default" w:ascii="Times New Roman" w:hAnsi="Times New Roman" w:eastAsia="Times New Roman" w:cs="Times New Roman"/>
          <w:spacing w:val="-13"/>
        </w:rPr>
        <w:t xml:space="preserve"> </w:t>
      </w:r>
      <w:r>
        <w:rPr>
          <w:rFonts w:hint="default" w:ascii="Times New Roman" w:hAnsi="Times New Roman" w:eastAsia="Times New Roman" w:cs="Times New Roman"/>
        </w:rPr>
        <w:t>also found that the classroom environment can influence how well students collaborate. In classes where there are a lot of activities that require communication such as class debates, students might have better attitudes towards collaborating.</w:t>
      </w:r>
    </w:p>
    <w:p>
      <w:pPr>
        <w:tabs>
          <w:tab w:val="left" w:leader="underscore" w:pos="7263"/>
        </w:tabs>
        <w:autoSpaceDE w:val="0"/>
        <w:autoSpaceDN w:val="0"/>
        <w:snapToGrid w:val="0"/>
        <w:spacing w:before="0" w:after="0" w:line="217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36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P</w:t>
      </w:r>
      <w:r>
        <w:rPr>
          <w:rFonts w:hint="default" w:ascii="Times New Roman" w:hAnsi="Times New Roman" w:eastAsia="Times New Roman" w:cs="Times New Roman"/>
          <w:spacing w:val="-6"/>
        </w:rPr>
        <w:t>I</w:t>
      </w:r>
      <w:r>
        <w:rPr>
          <w:rFonts w:hint="default" w:ascii="Times New Roman" w:hAnsi="Times New Roman" w:eastAsia="Times New Roman" w:cs="Times New Roman"/>
        </w:rPr>
        <w:t>SA</w:t>
      </w:r>
      <w:r>
        <w:rPr>
          <w:rFonts w:hint="default" w:ascii="Times New Roman" w:hAnsi="Times New Roman" w:eastAsia="Times New Roman" w:cs="Times New Roman"/>
          <w:spacing w:val="-15"/>
        </w:rPr>
        <w:t xml:space="preserve"> </w:t>
      </w:r>
      <w:r>
        <w:rPr>
          <w:rFonts w:hint="default" w:ascii="Times New Roman" w:hAnsi="Times New Roman" w:eastAsia="Times New Roman" w:cs="Times New Roman"/>
        </w:rPr>
        <w:t>did the survey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to find out the students' ability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to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__.</w:t>
      </w:r>
    </w:p>
    <w:p>
      <w:pPr>
        <w:autoSpaceDE w:val="0"/>
        <w:autoSpaceDN w:val="0"/>
        <w:snapToGrid w:val="0"/>
        <w:spacing w:before="25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work with other people</w:t>
      </w:r>
      <w:r>
        <w:rPr>
          <w:rFonts w:hint="default" w:ascii="Times New Roman" w:hAnsi="Times New Roman" w:eastAsia="Times New Roman" w:cs="Times New Roman"/>
          <w:spacing w:val="1448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get high scores on tests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solve di</w:t>
      </w:r>
      <w:r>
        <w:rPr>
          <w:rFonts w:hint="default" w:ascii="Times New Roman" w:hAnsi="Times New Roman" w:eastAsia="Times New Roman" w:cs="Times New Roman"/>
          <w:spacing w:val="-5"/>
        </w:rPr>
        <w:t>f</w:t>
      </w:r>
      <w:r>
        <w:rPr>
          <w:rFonts w:hint="default" w:ascii="Times New Roman" w:hAnsi="Times New Roman" w:eastAsia="Times New Roman" w:cs="Times New Roman"/>
        </w:rPr>
        <w:t>ficult problems</w:t>
      </w:r>
      <w:r>
        <w:rPr>
          <w:rFonts w:hint="default" w:ascii="Times New Roman" w:hAnsi="Times New Roman" w:eastAsia="Times New Roman" w:cs="Times New Roman"/>
          <w:spacing w:val="1403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make plans for projects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37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What can we know from the findings of the surve</w:t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</w:rPr>
        <w:t>?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Times New Roman" w:hAnsi="Times New Roman" w:eastAsia="Times New Roman" w:cs="Times New Roman"/>
          <w:spacing w:val="5"/>
        </w:rPr>
        <w:t>o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s are better at working with others than girls.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Students who do well on tests are worse at working with others.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Collaborative skills are less important than scores for students' futures.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classroom environment can influence students' ability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to work togethe</w:t>
      </w:r>
      <w:r>
        <w:rPr>
          <w:rFonts w:hint="default" w:ascii="Times New Roman" w:hAnsi="Times New Roman" w:eastAsia="Times New Roman" w:cs="Times New Roman"/>
          <w:spacing w:val="-16"/>
        </w:rPr>
        <w:t>r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38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What do Chinese teachers and parents think of working together now?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like it a lot.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They can't stand it.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think it's important.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think it's unnecessary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39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What can be done to improve students' ability to work together according to the passage?</w:t>
      </w:r>
    </w:p>
    <w:p>
      <w:pPr>
        <w:autoSpaceDE w:val="0"/>
        <w:autoSpaceDN w:val="0"/>
        <w:snapToGrid w:val="0"/>
        <w:spacing w:before="21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Giving students high scores on every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test.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Helping students to get used to exam pressure.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Making girls work with girls rather than b</w:t>
      </w:r>
      <w:r>
        <w:rPr>
          <w:rFonts w:hint="default" w:ascii="Times New Roman" w:hAnsi="Times New Roman" w:eastAsia="Times New Roman" w:cs="Times New Roman"/>
          <w:spacing w:val="5"/>
        </w:rPr>
        <w:t>o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Arranging more communicative activities in class.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40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What's the passage mainly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about?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populari</w:t>
      </w:r>
      <w:r>
        <w:rPr>
          <w:rFonts w:hint="default" w:ascii="Times New Roman" w:hAnsi="Times New Roman" w:eastAsia="Times New Roman" w:cs="Times New Roman"/>
          <w:spacing w:val="6"/>
        </w:rPr>
        <w:t>t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of PISA</w:t>
      </w:r>
      <w:r>
        <w:rPr>
          <w:rFonts w:hint="default" w:ascii="Times New Roman" w:hAnsi="Times New Roman" w:eastAsia="Times New Roman" w:cs="Times New Roman"/>
          <w:spacing w:val="-15"/>
        </w:rPr>
        <w:t xml:space="preserve"> </w:t>
      </w:r>
      <w:r>
        <w:rPr>
          <w:rFonts w:hint="default" w:ascii="Times New Roman" w:hAnsi="Times New Roman" w:eastAsia="Times New Roman" w:cs="Times New Roman"/>
        </w:rPr>
        <w:t>across the world.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Chinese students' ability</w:t>
      </w:r>
      <w:r>
        <w:rPr>
          <w:rFonts w:hint="default" w:ascii="Times New Roman" w:hAnsi="Times New Roman" w:eastAsia="Times New Roman" w:cs="Times New Roman"/>
          <w:spacing w:val="-7"/>
        </w:rPr>
        <w:t xml:space="preserve"> </w:t>
      </w:r>
      <w:r>
        <w:rPr>
          <w:rFonts w:hint="default" w:ascii="Times New Roman" w:hAnsi="Times New Roman" w:eastAsia="Times New Roman" w:cs="Times New Roman"/>
        </w:rPr>
        <w:t>to work with others.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findings of a survey about working togethe</w:t>
      </w:r>
      <w:r>
        <w:rPr>
          <w:rFonts w:hint="default" w:ascii="Times New Roman" w:hAnsi="Times New Roman" w:eastAsia="Times New Roman" w:cs="Times New Roman"/>
          <w:spacing w:val="-15"/>
        </w:rPr>
        <w:t>r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di</w:t>
      </w:r>
      <w:r>
        <w:rPr>
          <w:rFonts w:hint="default" w:ascii="Times New Roman" w:hAnsi="Times New Roman" w:eastAsia="Times New Roman" w:cs="Times New Roman"/>
          <w:spacing w:val="-5"/>
        </w:rPr>
        <w:t>f</w:t>
      </w:r>
      <w:r>
        <w:rPr>
          <w:rFonts w:hint="default" w:ascii="Times New Roman" w:hAnsi="Times New Roman" w:eastAsia="Times New Roman" w:cs="Times New Roman"/>
        </w:rPr>
        <w:t>ference between bo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s and girls in working togethe</w:t>
      </w:r>
      <w:r>
        <w:rPr>
          <w:rFonts w:hint="default" w:ascii="Times New Roman" w:hAnsi="Times New Roman" w:eastAsia="Times New Roman" w:cs="Times New Roman"/>
          <w:spacing w:val="-15"/>
        </w:rPr>
        <w:t>r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560" w:after="0" w:line="225" w:lineRule="exact"/>
        <w:ind w:left="1712" w:right="0" w:firstLine="0"/>
        <w:jc w:val="left"/>
        <w:textAlignment w:val="auto"/>
        <w:rPr>
          <w:rFonts w:hint="default" w:ascii="楷体" w:hAnsi="楷体" w:eastAsia="楷体" w:cs="楷体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170" w:right="1158" w:bottom="1037" w:left="1133" w:header="0" w:footer="0" w:gutter="0"/>
          <w:pgNumType w:fmt="decimal" w:start="0"/>
          <w:cols w:space="720" w:num="1"/>
          <w:docGrid w:linePitch="0" w:charSpace="0"/>
        </w:sectPr>
      </w:pPr>
    </w:p>
    <w:p>
      <w:pPr>
        <w:autoSpaceDE w:val="0"/>
        <w:autoSpaceDN w:val="0"/>
        <w:snapToGrid w:val="0"/>
        <w:spacing w:before="0" w:after="0" w:line="240" w:lineRule="auto"/>
        <w:ind w:left="4969" w:right="0" w:firstLine="0"/>
        <w:jc w:val="left"/>
        <w:textAlignment w:val="auto"/>
        <w:rPr>
          <w:rFonts w:hint="default" w:ascii="Times New Roman" w:hAnsi="Times New Roman" w:eastAsia="Times New Roman" w:cs="Times New Roman"/>
          <w:b/>
          <w:sz w:val="21"/>
        </w:rPr>
      </w:pPr>
      <w:r>
        <w:rPr>
          <w:rFonts w:hint="default" w:ascii="Times New Roman" w:hAnsi="Times New Roman" w:eastAsia="Times New Roman" w:cs="Times New Roman"/>
          <w:b/>
          <w:sz w:val="21"/>
        </w:rPr>
        <w:t>C</w:t>
      </w:r>
    </w:p>
    <w:p>
      <w:pPr>
        <w:autoSpaceDE w:val="0"/>
        <w:autoSpaceDN w:val="0"/>
        <w:snapToGrid w:val="0"/>
        <w:spacing w:before="27" w:after="0" w:line="274" w:lineRule="auto"/>
        <w:ind w:left="0" w:right="140" w:firstLine="435"/>
        <w:jc w:val="both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When disaster (</w:t>
      </w:r>
      <w:r>
        <w:rPr>
          <w:rFonts w:hint="default" w:ascii="宋体" w:hAnsi="宋体" w:eastAsia="宋体" w:cs="宋体"/>
          <w:spacing w:val="-1"/>
          <w:position w:val="-1"/>
        </w:rPr>
        <w:t>灾难</w:t>
      </w:r>
      <w:r>
        <w:rPr>
          <w:rFonts w:hint="default" w:ascii="Times New Roman" w:hAnsi="Times New Roman" w:eastAsia="Times New Roman" w:cs="Times New Roman"/>
          <w:spacing w:val="-1"/>
        </w:rPr>
        <w:t xml:space="preserve">) happens,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 might find</w:t>
      </w:r>
      <w:r>
        <w:rPr>
          <w:rFonts w:hint="default" w:ascii="Times New Roman" w:hAnsi="Times New Roman" w:eastAsia="Times New Roman" w:cs="Times New Roman"/>
          <w:spacing w:val="4"/>
        </w:rPr>
        <w:t xml:space="preserve">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ourself without wate</w:t>
      </w:r>
      <w:r>
        <w:rPr>
          <w:rFonts w:hint="default" w:ascii="Times New Roman" w:hAnsi="Times New Roman" w:eastAsia="Times New Roman" w:cs="Times New Roman"/>
          <w:spacing w:val="-12"/>
        </w:rPr>
        <w:t>r</w:t>
      </w:r>
      <w:r>
        <w:rPr>
          <w:rFonts w:hint="default" w:ascii="Times New Roman" w:hAnsi="Times New Roman" w:eastAsia="Times New Roman" w:cs="Times New Roman"/>
          <w:spacing w:val="-1"/>
        </w:rPr>
        <w:t>, gas and elect</w:t>
      </w:r>
      <w:r>
        <w:rPr>
          <w:rFonts w:hint="default" w:ascii="Times New Roman" w:hAnsi="Times New Roman" w:eastAsia="Times New Roman" w:cs="Times New Roman"/>
        </w:rPr>
        <w:t>ricit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.</w:t>
      </w:r>
      <w:r>
        <w:rPr>
          <w:rFonts w:hint="default" w:ascii="Times New Roman" w:hAnsi="Times New Roman" w:eastAsia="Times New Roman" w:cs="Times New Roman"/>
          <w:spacing w:val="-10"/>
        </w:rPr>
        <w:t xml:space="preserve"> </w:t>
      </w:r>
      <w:r>
        <w:rPr>
          <w:rFonts w:hint="default" w:ascii="Times New Roman" w:hAnsi="Times New Roman" w:eastAsia="Times New Roman" w:cs="Times New Roman"/>
          <w:spacing w:val="-24"/>
        </w:rPr>
        <w:t>Y</w:t>
      </w:r>
      <w:r>
        <w:rPr>
          <w:rFonts w:hint="default" w:ascii="Times New Roman" w:hAnsi="Times New Roman" w:eastAsia="Times New Roman" w:cs="Times New Roman"/>
        </w:rPr>
        <w:t xml:space="preserve">ou </w:t>
      </w:r>
      <w:r>
        <w:rPr>
          <w:rFonts w:hint="default" w:ascii="Times New Roman" w:hAnsi="Times New Roman" w:eastAsia="Times New Roman" w:cs="Times New Roman"/>
          <w:spacing w:val="-1"/>
        </w:rPr>
        <w:t xml:space="preserve">might even need to leave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our home right awa</w:t>
      </w:r>
      <w:r>
        <w:rPr>
          <w:rFonts w:hint="default" w:ascii="Times New Roman" w:hAnsi="Times New Roman" w:eastAsia="Times New Roman" w:cs="Times New Roman"/>
          <w:spacing w:val="-20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 xml:space="preserve">. So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 are supposed to</w:t>
      </w:r>
      <w:r>
        <w:rPr>
          <w:rFonts w:hint="default" w:ascii="Times New Roman" w:hAnsi="Times New Roman" w:eastAsia="Times New Roman" w:cs="Times New Roman"/>
        </w:rPr>
        <w:t xml:space="preserve"> plan for the bad situations before the disaster comes. Here are some suggestions.</w:t>
      </w:r>
    </w:p>
    <w:p>
      <w:pPr>
        <w:autoSpaceDE w:val="0"/>
        <w:autoSpaceDN w:val="0"/>
        <w:snapToGrid w:val="0"/>
        <w:spacing w:before="0" w:after="0" w:line="237" w:lineRule="auto"/>
        <w:ind w:left="435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First, have a fami</w:t>
      </w:r>
      <w:r>
        <w:rPr>
          <w:rFonts w:hint="default" w:ascii="Times New Roman" w:hAnsi="Times New Roman" w:eastAsia="Times New Roman" w:cs="Times New Roman"/>
          <w:spacing w:val="5"/>
        </w:rPr>
        <w:t>l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meeting. Plan a way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to get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family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members together if 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can</w:t>
      </w:r>
      <w:r>
        <w:rPr>
          <w:rFonts w:hint="default" w:ascii="Times New Roman" w:hAnsi="Times New Roman" w:eastAsia="Times New Roman" w:cs="Times New Roman"/>
          <w:spacing w:val="-6"/>
        </w:rPr>
        <w:t>’</w:t>
      </w:r>
      <w:r>
        <w:rPr>
          <w:rFonts w:hint="default" w:ascii="Times New Roman" w:hAnsi="Times New Roman" w:eastAsia="Times New Roman" w:cs="Times New Roman"/>
        </w:rPr>
        <w:t>t find</w:t>
      </w:r>
    </w:p>
    <w:p>
      <w:pPr>
        <w:autoSpaceDE w:val="0"/>
        <w:autoSpaceDN w:val="0"/>
        <w:snapToGrid w:val="0"/>
        <w:spacing w:before="37" w:after="0" w:line="251" w:lineRule="auto"/>
        <w:ind w:left="0" w:right="124" w:firstLine="0"/>
        <w:jc w:val="both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each other after the disaste</w:t>
      </w:r>
      <w:r>
        <w:rPr>
          <w:rFonts w:hint="default" w:ascii="Times New Roman" w:hAnsi="Times New Roman" w:eastAsia="Times New Roman" w:cs="Times New Roman"/>
          <w:spacing w:val="-16"/>
        </w:rPr>
        <w:t>r</w:t>
      </w:r>
      <w:r>
        <w:rPr>
          <w:rFonts w:hint="default" w:ascii="Times New Roman" w:hAnsi="Times New Roman" w:eastAsia="Times New Roman" w:cs="Times New Roman"/>
          <w:spacing w:val="-1"/>
        </w:rPr>
        <w:t>. Choose two places for ever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one to go to if it isn</w:t>
      </w:r>
      <w:r>
        <w:rPr>
          <w:rFonts w:hint="default" w:ascii="Times New Roman" w:hAnsi="Times New Roman" w:eastAsia="Times New Roman" w:cs="Times New Roman"/>
          <w:spacing w:val="-6"/>
        </w:rPr>
        <w:t>’</w:t>
      </w:r>
      <w:r>
        <w:rPr>
          <w:rFonts w:hint="default" w:ascii="Times New Roman" w:hAnsi="Times New Roman" w:eastAsia="Times New Roman" w:cs="Times New Roman"/>
          <w:spacing w:val="-1"/>
        </w:rPr>
        <w:t>t s</w:t>
      </w:r>
      <w:r>
        <w:rPr>
          <w:rFonts w:hint="default" w:ascii="Times New Roman" w:hAnsi="Times New Roman" w:eastAsia="Times New Roman" w:cs="Times New Roman"/>
        </w:rPr>
        <w:t xml:space="preserve">afe to return home. The first should be near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house.</w:t>
      </w:r>
      <w:r>
        <w:rPr>
          <w:rFonts w:hint="default" w:ascii="Times New Roman" w:hAnsi="Times New Roman" w:eastAsia="Times New Roman" w:cs="Times New Roman"/>
          <w:spacing w:val="-10"/>
        </w:rPr>
        <w:t xml:space="preserve"> </w:t>
      </w:r>
      <w:r>
        <w:rPr>
          <w:rFonts w:hint="default" w:ascii="Times New Roman" w:hAnsi="Times New Roman" w:eastAsia="Times New Roman" w:cs="Times New Roman"/>
          <w:spacing w:val="-24"/>
        </w:rPr>
        <w:t>Y</w:t>
      </w:r>
      <w:r>
        <w:rPr>
          <w:rFonts w:hint="default" w:ascii="Times New Roman" w:hAnsi="Times New Roman" w:eastAsia="Times New Roman" w:cs="Times New Roman"/>
        </w:rPr>
        <w:t>ou can go there in an emergency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(</w:t>
      </w:r>
      <w:r>
        <w:rPr>
          <w:rFonts w:hint="default" w:ascii="宋体" w:hAnsi="宋体" w:eastAsia="宋体" w:cs="宋体"/>
          <w:position w:val="-1"/>
        </w:rPr>
        <w:t>紧急情况</w:t>
      </w:r>
      <w:r>
        <w:rPr>
          <w:rFonts w:hint="default" w:ascii="Times New Roman" w:hAnsi="Times New Roman" w:eastAsia="Times New Roman" w:cs="Times New Roman"/>
        </w:rPr>
        <w:t>) like a fire. The</w:t>
      </w:r>
    </w:p>
    <w:p>
      <w:pPr>
        <w:autoSpaceDE w:val="0"/>
        <w:autoSpaceDN w:val="0"/>
        <w:snapToGrid w:val="0"/>
        <w:spacing w:before="3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second meeting place should be outside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neighborhood.</w:t>
      </w:r>
    </w:p>
    <w:p>
      <w:pPr>
        <w:autoSpaceDE w:val="0"/>
        <w:autoSpaceDN w:val="0"/>
        <w:snapToGrid w:val="0"/>
        <w:spacing w:before="36" w:after="0" w:line="271" w:lineRule="auto"/>
        <w:ind w:left="0" w:right="0" w:firstLine="435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 xml:space="preserve">Next, choose a person outside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our area who can hel</w:t>
      </w:r>
      <w:r>
        <w:rPr>
          <w:rFonts w:hint="default" w:ascii="Times New Roman" w:hAnsi="Times New Roman" w:eastAsia="Times New Roman" w:cs="Times New Roman"/>
        </w:rPr>
        <w:t xml:space="preserve">p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fami</w:t>
      </w:r>
      <w:r>
        <w:rPr>
          <w:rFonts w:hint="default" w:ascii="Times New Roman" w:hAnsi="Times New Roman" w:eastAsia="Times New Roman" w:cs="Times New Roman"/>
          <w:spacing w:val="5"/>
        </w:rPr>
        <w:t>l</w:t>
      </w:r>
      <w:r>
        <w:rPr>
          <w:rFonts w:hint="default" w:ascii="Times New Roman" w:hAnsi="Times New Roman" w:eastAsia="Times New Roman" w:cs="Times New Roman"/>
        </w:rPr>
        <w:t>y get in touch with each othe</w:t>
      </w:r>
      <w:r>
        <w:rPr>
          <w:rFonts w:hint="default" w:ascii="Times New Roman" w:hAnsi="Times New Roman" w:eastAsia="Times New Roman" w:cs="Times New Roman"/>
          <w:spacing w:val="-15"/>
        </w:rPr>
        <w:t>r</w:t>
      </w:r>
      <w:r>
        <w:rPr>
          <w:rFonts w:hint="default" w:ascii="Times New Roman" w:hAnsi="Times New Roman" w:eastAsia="Times New Roman" w:cs="Times New Roman"/>
        </w:rPr>
        <w:t>. After a disaste</w:t>
      </w:r>
      <w:r>
        <w:rPr>
          <w:rFonts w:hint="default" w:ascii="Times New Roman" w:hAnsi="Times New Roman" w:eastAsia="Times New Roman" w:cs="Times New Roman"/>
          <w:spacing w:val="-10"/>
        </w:rPr>
        <w:t>r</w:t>
      </w:r>
      <w:r>
        <w:rPr>
          <w:rFonts w:hint="default" w:ascii="Times New Roman" w:hAnsi="Times New Roman" w:eastAsia="Times New Roman" w:cs="Times New Roman"/>
        </w:rPr>
        <w:t>, it is often easier to communicate over a long-distance call than a local one. The person can pass messages between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family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members.</w:t>
      </w:r>
    </w:p>
    <w:p>
      <w:pPr>
        <w:autoSpaceDE w:val="0"/>
        <w:autoSpaceDN w:val="0"/>
        <w:snapToGrid w:val="0"/>
        <w:spacing w:before="0" w:after="0" w:line="240" w:lineRule="auto"/>
        <w:ind w:left="435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Then, get a family</w:t>
      </w:r>
      <w:r>
        <w:rPr>
          <w:rFonts w:hint="default" w:ascii="Times New Roman" w:hAnsi="Times New Roman" w:eastAsia="Times New Roman" w:cs="Times New Roman"/>
          <w:spacing w:val="-6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</w:rPr>
        <w:t>dis</w:t>
      </w:r>
      <w:r>
        <w:rPr>
          <w:rFonts w:hint="default" w:ascii="Times New Roman" w:hAnsi="Times New Roman" w:eastAsia="Times New Roman" w:cs="Times New Roman"/>
        </w:rPr>
        <w:t>aster kit rea</w:t>
      </w:r>
      <w:r>
        <w:rPr>
          <w:rFonts w:hint="default" w:ascii="Times New Roman" w:hAnsi="Times New Roman" w:eastAsia="Times New Roman" w:cs="Times New Roman"/>
          <w:spacing w:val="5"/>
        </w:rPr>
        <w:t>d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. It should include things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family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needs. It can help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</w:t>
      </w:r>
    </w:p>
    <w:p>
      <w:pPr>
        <w:autoSpaceDE w:val="0"/>
        <w:autoSpaceDN w:val="0"/>
        <w:snapToGrid w:val="0"/>
        <w:spacing w:before="13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survive (</w:t>
      </w:r>
      <w:r>
        <w:rPr>
          <w:rFonts w:hint="default" w:ascii="宋体" w:hAnsi="宋体" w:eastAsia="宋体" w:cs="宋体"/>
          <w:position w:val="-1"/>
        </w:rPr>
        <w:t>生存</w:t>
      </w:r>
      <w:r>
        <w:rPr>
          <w:rFonts w:hint="default" w:ascii="Times New Roman" w:hAnsi="Times New Roman" w:eastAsia="Times New Roman" w:cs="Times New Roman"/>
        </w:rPr>
        <w:t>) at least for three da</w:t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</w:rPr>
        <w:t>s like bread, wate</w:t>
      </w:r>
      <w:r>
        <w:rPr>
          <w:rFonts w:hint="default" w:ascii="Times New Roman" w:hAnsi="Times New Roman" w:eastAsia="Times New Roman" w:cs="Times New Roman"/>
          <w:spacing w:val="-11"/>
        </w:rPr>
        <w:t>r</w:t>
      </w:r>
      <w:r>
        <w:rPr>
          <w:rFonts w:hint="default" w:ascii="Times New Roman" w:hAnsi="Times New Roman" w:eastAsia="Times New Roman" w:cs="Times New Roman"/>
        </w:rPr>
        <w:t>, medicine and things like that. Put them in a</w:t>
      </w:r>
    </w:p>
    <w:p>
      <w:pPr>
        <w:autoSpaceDE w:val="0"/>
        <w:autoSpaceDN w:val="0"/>
        <w:snapToGrid w:val="0"/>
        <w:spacing w:before="44" w:after="0" w:line="271" w:lineRule="auto"/>
        <w:ind w:left="0" w:right="157" w:firstLine="0"/>
        <w:jc w:val="both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>bag so</w:t>
      </w:r>
      <w:r>
        <w:rPr>
          <w:rFonts w:hint="default" w:ascii="Times New Roman" w:hAnsi="Times New Roman" w:eastAsia="Times New Roman" w:cs="Times New Roman"/>
          <w:spacing w:val="4"/>
        </w:rPr>
        <w:t xml:space="preserve">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 can carry</w:t>
      </w:r>
      <w:r>
        <w:rPr>
          <w:rFonts w:hint="default" w:ascii="Times New Roman" w:hAnsi="Times New Roman" w:eastAsia="Times New Roman" w:cs="Times New Roman"/>
          <w:spacing w:val="-6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</w:rPr>
        <w:t xml:space="preserve">it if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 leave in a hurr</w:t>
      </w:r>
      <w:r>
        <w:rPr>
          <w:rFonts w:hint="default" w:ascii="Times New Roman" w:hAnsi="Times New Roman" w:eastAsia="Times New Roman" w:cs="Times New Roman"/>
          <w:spacing w:val="-20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.</w:t>
      </w:r>
      <w:r>
        <w:rPr>
          <w:rFonts w:hint="default" w:ascii="Times New Roman" w:hAnsi="Times New Roman" w:eastAsia="Times New Roman" w:cs="Times New Roman"/>
          <w:spacing w:val="-6"/>
        </w:rPr>
        <w:t xml:space="preserve"> </w:t>
      </w:r>
      <w:r>
        <w:rPr>
          <w:rFonts w:hint="default" w:ascii="Times New Roman" w:hAnsi="Times New Roman" w:eastAsia="Times New Roman" w:cs="Times New Roman"/>
          <w:spacing w:val="-1"/>
        </w:rPr>
        <w:t>When doing it, remember t</w:t>
      </w:r>
      <w:r>
        <w:rPr>
          <w:rFonts w:hint="default" w:ascii="Times New Roman" w:hAnsi="Times New Roman" w:eastAsia="Times New Roman" w:cs="Times New Roman"/>
        </w:rPr>
        <w:t>hat di</w:t>
      </w:r>
      <w:r>
        <w:rPr>
          <w:rFonts w:hint="default" w:ascii="Times New Roman" w:hAnsi="Times New Roman" w:eastAsia="Times New Roman" w:cs="Times New Roman"/>
          <w:spacing w:val="-6"/>
        </w:rPr>
        <w:t>f</w:t>
      </w:r>
      <w:r>
        <w:rPr>
          <w:rFonts w:hint="default" w:ascii="Times New Roman" w:hAnsi="Times New Roman" w:eastAsia="Times New Roman" w:cs="Times New Roman"/>
        </w:rPr>
        <w:t>ferent people have di</w:t>
      </w:r>
      <w:r>
        <w:rPr>
          <w:rFonts w:hint="default" w:ascii="Times New Roman" w:hAnsi="Times New Roman" w:eastAsia="Times New Roman" w:cs="Times New Roman"/>
          <w:spacing w:val="-5"/>
        </w:rPr>
        <w:t>f</w:t>
      </w:r>
      <w:r>
        <w:rPr>
          <w:rFonts w:hint="default" w:ascii="Times New Roman" w:hAnsi="Times New Roman" w:eastAsia="Times New Roman" w:cs="Times New Roman"/>
        </w:rPr>
        <w:t>ferent needs. Include special things necessary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for elder</w:t>
      </w:r>
      <w:r>
        <w:rPr>
          <w:rFonts w:hint="default" w:ascii="Times New Roman" w:hAnsi="Times New Roman" w:eastAsia="Times New Roman" w:cs="Times New Roman"/>
          <w:spacing w:val="5"/>
        </w:rPr>
        <w:t>l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of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oung members of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famil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0" w:after="0" w:line="217" w:lineRule="auto"/>
        <w:ind w:left="435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Finall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 xml:space="preserve">, practice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emergency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plan, and update (</w:t>
      </w:r>
      <w:r>
        <w:rPr>
          <w:rFonts w:hint="default" w:ascii="宋体" w:hAnsi="宋体" w:eastAsia="宋体" w:cs="宋体"/>
          <w:position w:val="-1"/>
        </w:rPr>
        <w:t>更新</w:t>
      </w:r>
      <w:r>
        <w:rPr>
          <w:rFonts w:hint="default" w:ascii="Times New Roman" w:hAnsi="Times New Roman" w:eastAsia="Times New Roman" w:cs="Times New Roman"/>
        </w:rPr>
        <w:t>) it as necessar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48" w:after="0" w:line="240" w:lineRule="auto"/>
        <w:ind w:left="435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24"/>
        </w:rPr>
        <w:t>Y</w:t>
      </w:r>
      <w:r>
        <w:rPr>
          <w:rFonts w:hint="default" w:ascii="Times New Roman" w:hAnsi="Times New Roman" w:eastAsia="Times New Roman" w:cs="Times New Roman"/>
        </w:rPr>
        <w:t>ou may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not be able to stop disasters, but with a little planting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can be helped.</w:t>
      </w:r>
    </w:p>
    <w:p>
      <w:pPr>
        <w:tabs>
          <w:tab w:val="left" w:leader="underscore" w:pos="2472"/>
        </w:tabs>
        <w:autoSpaceDE w:val="0"/>
        <w:autoSpaceDN w:val="0"/>
        <w:snapToGrid w:val="0"/>
        <w:spacing w:before="13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41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 xml:space="preserve">There are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suggestions mentioned in the passage.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3</w:t>
      </w:r>
      <w:r>
        <w:rPr>
          <w:rFonts w:hint="default" w:ascii="Times New Roman" w:hAnsi="Times New Roman" w:eastAsia="Times New Roman" w:cs="Times New Roman"/>
          <w:spacing w:val="1483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4</w:t>
      </w:r>
      <w:r>
        <w:rPr>
          <w:rFonts w:hint="default" w:ascii="Times New Roman" w:hAnsi="Times New Roman" w:eastAsia="Times New Roman" w:cs="Times New Roman"/>
          <w:spacing w:val="1498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5</w:t>
      </w:r>
      <w:r>
        <w:rPr>
          <w:rFonts w:hint="default" w:ascii="Times New Roman" w:hAnsi="Times New Roman" w:eastAsia="Times New Roman" w:cs="Times New Roman"/>
          <w:spacing w:val="1496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6</w:t>
      </w:r>
    </w:p>
    <w:p>
      <w:pPr>
        <w:tabs>
          <w:tab w:val="left" w:leader="underscore" w:pos="6587"/>
        </w:tabs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42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  <w:spacing w:val="-24"/>
        </w:rPr>
        <w:t>Y</w:t>
      </w:r>
      <w:r>
        <w:rPr>
          <w:rFonts w:hint="default" w:ascii="Times New Roman" w:hAnsi="Times New Roman" w:eastAsia="Times New Roman" w:cs="Times New Roman"/>
        </w:rPr>
        <w:t>ou can</w:t>
      </w:r>
      <w:r>
        <w:rPr>
          <w:rFonts w:hint="default" w:ascii="Times New Roman" w:hAnsi="Times New Roman" w:eastAsia="Times New Roman" w:cs="Times New Roman"/>
          <w:spacing w:val="-6"/>
        </w:rPr>
        <w:t>’</w:t>
      </w:r>
      <w:r>
        <w:rPr>
          <w:rFonts w:hint="default" w:ascii="Times New Roman" w:hAnsi="Times New Roman" w:eastAsia="Times New Roman" w:cs="Times New Roman"/>
        </w:rPr>
        <w:t>t return home after the disaster because it</w:t>
      </w:r>
      <w:r>
        <w:rPr>
          <w:rFonts w:hint="default" w:ascii="Times New Roman" w:hAnsi="Times New Roman" w:eastAsia="Times New Roman" w:cs="Times New Roman"/>
          <w:spacing w:val="-15"/>
        </w:rPr>
        <w:t>’</w:t>
      </w:r>
      <w:r>
        <w:rPr>
          <w:rFonts w:hint="default" w:ascii="Times New Roman" w:hAnsi="Times New Roman" w:eastAsia="Times New Roman" w:cs="Times New Roman"/>
        </w:rPr>
        <w:t xml:space="preserve">s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far</w:t>
      </w:r>
      <w:r>
        <w:rPr>
          <w:rFonts w:hint="default" w:ascii="Times New Roman" w:hAnsi="Times New Roman" w:eastAsia="Times New Roman" w:cs="Times New Roman"/>
          <w:spacing w:val="1338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near</w:t>
      </w:r>
      <w:r>
        <w:rPr>
          <w:rFonts w:hint="default" w:ascii="Times New Roman" w:hAnsi="Times New Roman" w:eastAsia="Times New Roman" w:cs="Times New Roman"/>
          <w:spacing w:val="1205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safe</w:t>
      </w:r>
      <w:r>
        <w:rPr>
          <w:rFonts w:hint="default" w:ascii="Times New Roman" w:hAnsi="Times New Roman" w:eastAsia="Times New Roman" w:cs="Times New Roman"/>
          <w:spacing w:val="1230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dangerous</w:t>
      </w:r>
    </w:p>
    <w:p>
      <w:pPr>
        <w:tabs>
          <w:tab w:val="left" w:leader="underscore" w:pos="7191"/>
        </w:tabs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43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 xml:space="preserve">The writer suggests choosing a person outside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area to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_.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 xml:space="preserve">send food and water to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family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help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family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move to a safe place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 xml:space="preserve">choose two places for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fami</w:t>
      </w:r>
      <w:r>
        <w:rPr>
          <w:rFonts w:hint="default" w:ascii="Times New Roman" w:hAnsi="Times New Roman" w:eastAsia="Times New Roman" w:cs="Times New Roman"/>
          <w:spacing w:val="5"/>
        </w:rPr>
        <w:t>l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to go to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 xml:space="preserve">help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fami</w:t>
      </w:r>
      <w:r>
        <w:rPr>
          <w:rFonts w:hint="default" w:ascii="Times New Roman" w:hAnsi="Times New Roman" w:eastAsia="Times New Roman" w:cs="Times New Roman"/>
          <w:spacing w:val="5"/>
        </w:rPr>
        <w:t>l</w:t>
      </w:r>
      <w:r>
        <w:rPr>
          <w:rFonts w:hint="default" w:ascii="Times New Roman" w:hAnsi="Times New Roman" w:eastAsia="Times New Roman" w:cs="Times New Roman"/>
        </w:rPr>
        <w:t>y get in touch with each other</w:t>
      </w:r>
    </w:p>
    <w:p>
      <w:pPr>
        <w:tabs>
          <w:tab w:val="left" w:leader="underscore" w:pos="5985"/>
        </w:tabs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44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underlined word “kit” probab</w:t>
      </w:r>
      <w:r>
        <w:rPr>
          <w:rFonts w:hint="default" w:ascii="Times New Roman" w:hAnsi="Times New Roman" w:eastAsia="Times New Roman" w:cs="Times New Roman"/>
          <w:spacing w:val="5"/>
        </w:rPr>
        <w:t>l</w:t>
      </w:r>
      <w:r>
        <w:rPr>
          <w:rFonts w:hint="default" w:ascii="Times New Roman" w:hAnsi="Times New Roman" w:eastAsia="Times New Roman" w:cs="Times New Roman"/>
        </w:rPr>
        <w:t>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means __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  <w:position w:val="-1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．应急用品</w:t>
      </w:r>
      <w:r>
        <w:rPr>
          <w:rFonts w:hint="default" w:ascii="宋体" w:hAnsi="宋体" w:eastAsia="宋体" w:cs="宋体"/>
          <w:spacing w:val="292"/>
          <w:position w:val="-1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．救护车</w:t>
      </w:r>
      <w:r>
        <w:rPr>
          <w:rFonts w:hint="default" w:ascii="宋体" w:hAnsi="宋体" w:eastAsia="宋体" w:cs="宋体"/>
          <w:spacing w:val="419"/>
          <w:position w:val="-1"/>
        </w:rPr>
        <w:t xml:space="preserve"> </w:t>
      </w: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．搜救犬</w:t>
      </w:r>
      <w:r>
        <w:rPr>
          <w:rFonts w:hint="default" w:ascii="宋体" w:hAnsi="宋体" w:eastAsia="宋体" w:cs="宋体"/>
          <w:spacing w:val="418"/>
          <w:position w:val="-1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．防毒面具</w:t>
      </w:r>
    </w:p>
    <w:p>
      <w:pPr>
        <w:tabs>
          <w:tab w:val="left" w:leader="underscore" w:pos="4746"/>
          <w:tab w:val="left" w:leader="underscore" w:pos="5346"/>
        </w:tabs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45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The best title of this passage may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be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A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 xml:space="preserve">Practicing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Plan</w:t>
      </w:r>
      <w:r>
        <w:rPr>
          <w:rFonts w:hint="default" w:ascii="Times New Roman" w:hAnsi="Times New Roman" w:eastAsia="Times New Roman" w:cs="Times New Roman"/>
          <w:spacing w:val="1723"/>
        </w:rPr>
        <w:t xml:space="preserve"> </w:t>
      </w:r>
      <w:r>
        <w:rPr>
          <w:rFonts w:hint="default" w:ascii="Times New Roman" w:hAnsi="Times New Roman" w:eastAsia="Times New Roman" w:cs="Times New Roman"/>
        </w:rPr>
        <w:t>B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How Disasters Happen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C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Planning for Disasters</w:t>
      </w:r>
      <w:r>
        <w:rPr>
          <w:rFonts w:hint="default" w:ascii="Times New Roman" w:hAnsi="Times New Roman" w:eastAsia="Times New Roman" w:cs="Times New Roman"/>
          <w:spacing w:val="1559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宋体" w:hAnsi="宋体" w:eastAsia="宋体" w:cs="宋体"/>
          <w:position w:val="-1"/>
        </w:rPr>
        <w:t>．</w:t>
      </w:r>
      <w:r>
        <w:rPr>
          <w:rFonts w:hint="default" w:ascii="Times New Roman" w:hAnsi="Times New Roman" w:eastAsia="Times New Roman" w:cs="Times New Roman"/>
        </w:rPr>
        <w:t>Stay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away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from Disasters</w:t>
      </w:r>
    </w:p>
    <w:p>
      <w:pPr>
        <w:autoSpaceDE w:val="0"/>
        <w:autoSpaceDN w:val="0"/>
        <w:snapToGrid w:val="0"/>
        <w:spacing w:before="362" w:after="0" w:line="263" w:lineRule="exact"/>
        <w:ind w:left="3133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pacing w:val="27"/>
          <w:sz w:val="21"/>
        </w:rPr>
        <w:t>第</w:t>
      </w:r>
      <w:r>
        <w:rPr>
          <w:rFonts w:hint="default" w:ascii="宋体" w:hAnsi="宋体" w:eastAsia="宋体" w:cs="宋体"/>
          <w:sz w:val="21"/>
        </w:rPr>
        <w:t>I</w:t>
      </w:r>
      <w:r>
        <w:rPr>
          <w:rFonts w:hint="default" w:ascii="宋体" w:hAnsi="宋体" w:eastAsia="宋体" w:cs="宋体"/>
          <w:spacing w:val="53"/>
          <w:sz w:val="21"/>
        </w:rPr>
        <w:t>I</w:t>
      </w:r>
      <w:r>
        <w:rPr>
          <w:rFonts w:hint="default" w:ascii="宋体" w:hAnsi="宋体" w:eastAsia="宋体" w:cs="宋体"/>
          <w:sz w:val="21"/>
        </w:rPr>
        <w:t>卷（本卷共三大题，共</w:t>
      </w:r>
      <w:r>
        <w:rPr>
          <w:rFonts w:hint="default" w:ascii="宋体" w:hAnsi="宋体" w:eastAsia="宋体" w:cs="宋体"/>
          <w:spacing w:val="-24"/>
          <w:sz w:val="21"/>
        </w:rPr>
        <w:t xml:space="preserve"> </w:t>
      </w:r>
      <w:r>
        <w:rPr>
          <w:rFonts w:hint="default" w:ascii="Times New Roman" w:hAnsi="Times New Roman" w:eastAsia="Times New Roman" w:cs="Times New Roman"/>
          <w:b/>
          <w:sz w:val="21"/>
        </w:rPr>
        <w:t>4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0</w:t>
      </w:r>
      <w:r>
        <w:rPr>
          <w:rFonts w:hint="default" w:ascii="宋体" w:hAnsi="宋体" w:eastAsia="宋体" w:cs="宋体"/>
          <w:sz w:val="21"/>
        </w:rPr>
        <w:t>分）</w:t>
      </w:r>
    </w:p>
    <w:p>
      <w:pPr>
        <w:autoSpaceDE w:val="0"/>
        <w:autoSpaceDN w:val="0"/>
        <w:snapToGrid w:val="0"/>
        <w:spacing w:before="50" w:after="0" w:line="263" w:lineRule="exact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四</w:t>
      </w:r>
      <w:r>
        <w:rPr>
          <w:rFonts w:hint="default" w:ascii="宋体" w:hAnsi="宋体" w:eastAsia="宋体" w:cs="宋体"/>
          <w:spacing w:val="15"/>
          <w:sz w:val="21"/>
        </w:rPr>
        <w:t>．</w:t>
      </w:r>
      <w:r>
        <w:rPr>
          <w:rFonts w:hint="default" w:ascii="宋体" w:hAnsi="宋体" w:eastAsia="宋体" w:cs="宋体"/>
          <w:sz w:val="21"/>
        </w:rPr>
        <w:t>完成句子（本大题</w:t>
      </w:r>
      <w:r>
        <w:rPr>
          <w:rFonts w:hint="default" w:ascii="宋体" w:hAnsi="宋体" w:eastAsia="宋体" w:cs="宋体"/>
          <w:spacing w:val="27"/>
          <w:sz w:val="21"/>
        </w:rPr>
        <w:t>共</w:t>
      </w:r>
      <w:r>
        <w:rPr>
          <w:rFonts w:hint="default" w:ascii="Times New Roman" w:hAnsi="Times New Roman" w:eastAsia="Times New Roman" w:cs="Times New Roman"/>
          <w:b/>
          <w:sz w:val="21"/>
        </w:rPr>
        <w:t>1</w:t>
      </w:r>
      <w:r>
        <w:rPr>
          <w:rFonts w:hint="default" w:ascii="Times New Roman" w:hAnsi="Times New Roman" w:eastAsia="Times New Roman" w:cs="Times New Roman"/>
          <w:b/>
          <w:spacing w:val="52"/>
          <w:sz w:val="21"/>
        </w:rPr>
        <w:t>0</w:t>
      </w:r>
      <w:r>
        <w:rPr>
          <w:rFonts w:hint="default" w:ascii="宋体" w:hAnsi="宋体" w:eastAsia="宋体" w:cs="宋体"/>
          <w:sz w:val="21"/>
        </w:rPr>
        <w:t>小题，每小</w:t>
      </w:r>
      <w:r>
        <w:rPr>
          <w:rFonts w:hint="default" w:ascii="宋体" w:hAnsi="宋体" w:eastAsia="宋体" w:cs="宋体"/>
          <w:spacing w:val="27"/>
          <w:sz w:val="21"/>
        </w:rPr>
        <w:t>题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2</w:t>
      </w:r>
      <w:r>
        <w:rPr>
          <w:rFonts w:hint="default" w:ascii="宋体" w:hAnsi="宋体" w:eastAsia="宋体" w:cs="宋体"/>
          <w:sz w:val="21"/>
        </w:rPr>
        <w:t>分，</w:t>
      </w:r>
      <w:r>
        <w:rPr>
          <w:rFonts w:hint="default" w:ascii="宋体" w:hAnsi="宋体" w:eastAsia="宋体" w:cs="宋体"/>
          <w:spacing w:val="27"/>
          <w:sz w:val="21"/>
        </w:rPr>
        <w:t>共</w:t>
      </w:r>
      <w:r>
        <w:rPr>
          <w:rFonts w:hint="default" w:ascii="Times New Roman" w:hAnsi="Times New Roman" w:eastAsia="Times New Roman" w:cs="Times New Roman"/>
          <w:b/>
          <w:sz w:val="21"/>
        </w:rPr>
        <w:t>2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0</w:t>
      </w:r>
      <w:r>
        <w:rPr>
          <w:rFonts w:hint="default" w:ascii="宋体" w:hAnsi="宋体" w:eastAsia="宋体" w:cs="宋体"/>
          <w:sz w:val="21"/>
        </w:rPr>
        <w:t>分）</w:t>
      </w:r>
    </w:p>
    <w:p>
      <w:pPr>
        <w:autoSpaceDE w:val="0"/>
        <w:autoSpaceDN w:val="0"/>
        <w:snapToGrid w:val="0"/>
        <w:spacing w:before="27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Calibri" w:hAnsi="Calibri" w:eastAsia="Calibri" w:cs="Calibri"/>
        </w:rPr>
        <w:t>46.</w:t>
      </w:r>
      <w:r>
        <w:rPr>
          <w:rFonts w:hint="default" w:ascii="宋体" w:hAnsi="宋体" w:eastAsia="宋体" w:cs="宋体"/>
        </w:rPr>
        <w:t>在学校我经常花很多的时间和朋友们一起演奏古典音乐。</w:t>
      </w:r>
    </w:p>
    <w:p>
      <w:pPr>
        <w:tabs>
          <w:tab w:val="left" w:leader="underscore" w:pos="1290"/>
          <w:tab w:val="left" w:pos="1530"/>
          <w:tab w:val="left" w:leader="underscore" w:pos="3779"/>
        </w:tabs>
        <w:autoSpaceDE w:val="0"/>
        <w:autoSpaceDN w:val="0"/>
        <w:snapToGrid w:val="0"/>
        <w:spacing w:before="17" w:after="0" w:line="240" w:lineRule="auto"/>
        <w:ind w:left="0" w:right="0" w:firstLine="0"/>
        <w:jc w:val="left"/>
        <w:textAlignment w:val="auto"/>
        <w:rPr>
          <w:rFonts w:hint="default" w:ascii="Calibri" w:hAnsi="Calibri" w:eastAsia="Calibri" w:cs="Calibri"/>
        </w:rPr>
      </w:pPr>
      <w:r>
        <w:rPr>
          <w:rFonts w:hint="default" w:ascii="Calibri" w:hAnsi="Calibri" w:eastAsia="Calibri" w:cs="Calibri"/>
        </w:rPr>
        <w:t xml:space="preserve">I often </w:t>
      </w: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</w:rPr>
        <w:t xml:space="preserve">a lot of time </w:t>
      </w: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</w:rPr>
        <w:t xml:space="preserve">classical music with </w:t>
      </w:r>
      <w:r>
        <w:rPr>
          <w:rFonts w:hint="default" w:ascii="Calibri" w:hAnsi="Calibri" w:eastAsia="Calibri" w:cs="Calibri"/>
          <w:spacing w:val="-5"/>
        </w:rPr>
        <w:t>m</w:t>
      </w:r>
      <w:r>
        <w:rPr>
          <w:rFonts w:hint="default" w:ascii="Calibri" w:hAnsi="Calibri" w:eastAsia="Calibri" w:cs="Calibri"/>
        </w:rPr>
        <w:t>y friends at school.</w:t>
      </w:r>
    </w:p>
    <w:p>
      <w:pPr>
        <w:autoSpaceDE w:val="0"/>
        <w:autoSpaceDN w:val="0"/>
        <w:snapToGrid w:val="0"/>
        <w:spacing w:before="1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Calibri" w:hAnsi="Calibri" w:eastAsia="Calibri" w:cs="Calibri"/>
        </w:rPr>
        <w:t>47.</w:t>
      </w:r>
      <w:r>
        <w:rPr>
          <w:rFonts w:hint="default" w:ascii="宋体" w:hAnsi="宋体" w:eastAsia="宋体" w:cs="宋体"/>
        </w:rPr>
        <w:t>——谁昨天赢得了那场网球赛？——杰克，他打败了其他所有人。</w:t>
      </w:r>
    </w:p>
    <w:p>
      <w:pPr>
        <w:tabs>
          <w:tab w:val="left" w:leader="underscore" w:pos="6178"/>
        </w:tabs>
        <w:autoSpaceDE w:val="0"/>
        <w:autoSpaceDN w:val="0"/>
        <w:snapToGrid w:val="0"/>
        <w:spacing w:before="8" w:after="0" w:line="240" w:lineRule="auto"/>
        <w:ind w:left="0" w:right="0" w:firstLine="0"/>
        <w:jc w:val="left"/>
        <w:textAlignment w:val="auto"/>
        <w:rPr>
          <w:rFonts w:hint="default" w:ascii="Calibri" w:hAnsi="Calibri" w:eastAsia="Calibri" w:cs="Calibri"/>
        </w:rPr>
      </w:pPr>
      <w:r>
        <w:rPr>
          <w:rFonts w:hint="default" w:ascii="宋体" w:hAnsi="宋体" w:eastAsia="宋体" w:cs="宋体"/>
        </w:rPr>
        <w:t>—</w:t>
      </w:r>
      <w:r>
        <w:rPr>
          <w:rFonts w:hint="default" w:ascii="Calibri" w:hAnsi="Calibri" w:eastAsia="Calibri" w:cs="Calibri"/>
        </w:rPr>
        <w:t xml:space="preserve">Who ______ the tennis </w:t>
      </w:r>
      <w:r>
        <w:rPr>
          <w:rFonts w:hint="default" w:ascii="Calibri" w:hAnsi="Calibri" w:eastAsia="Calibri" w:cs="Calibri"/>
          <w:spacing w:val="-5"/>
        </w:rPr>
        <w:t>g</w:t>
      </w:r>
      <w:r>
        <w:rPr>
          <w:rFonts w:hint="default" w:ascii="Calibri" w:hAnsi="Calibri" w:eastAsia="Calibri" w:cs="Calibri"/>
        </w:rPr>
        <w:t>ame ye</w:t>
      </w:r>
      <w:r>
        <w:rPr>
          <w:rFonts w:hint="default" w:ascii="Calibri" w:hAnsi="Calibri" w:eastAsia="Calibri" w:cs="Calibri"/>
          <w:spacing w:val="-5"/>
        </w:rPr>
        <w:t>s</w:t>
      </w:r>
      <w:r>
        <w:rPr>
          <w:rFonts w:hint="default" w:ascii="Calibri" w:hAnsi="Calibri" w:eastAsia="Calibri" w:cs="Calibri"/>
        </w:rPr>
        <w:t>terd</w:t>
      </w:r>
      <w:r>
        <w:rPr>
          <w:rFonts w:hint="default" w:ascii="Calibri" w:hAnsi="Calibri" w:eastAsia="Calibri" w:cs="Calibri"/>
          <w:spacing w:val="-5"/>
        </w:rPr>
        <w:t>a</w:t>
      </w:r>
      <w:r>
        <w:rPr>
          <w:rFonts w:hint="default" w:ascii="Calibri" w:hAnsi="Calibri" w:eastAsia="Calibri" w:cs="Calibri"/>
        </w:rPr>
        <w:t xml:space="preserve">y? </w:t>
      </w:r>
      <w:r>
        <w:rPr>
          <w:rFonts w:hint="default" w:ascii="宋体" w:hAnsi="宋体" w:eastAsia="宋体" w:cs="宋体"/>
        </w:rPr>
        <w:t>—</w:t>
      </w:r>
      <w:r>
        <w:rPr>
          <w:rFonts w:hint="default" w:ascii="Calibri" w:hAnsi="Calibri" w:eastAsia="Calibri" w:cs="Calibri"/>
        </w:rPr>
        <w:t xml:space="preserve">Jack. He </w:t>
      </w: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</w:rPr>
        <w:t>all the othe</w:t>
      </w:r>
      <w:r>
        <w:rPr>
          <w:rFonts w:hint="default" w:ascii="Calibri" w:hAnsi="Calibri" w:eastAsia="Calibri" w:cs="Calibri"/>
          <w:spacing w:val="-5"/>
        </w:rPr>
        <w:t>r</w:t>
      </w:r>
      <w:r>
        <w:rPr>
          <w:rFonts w:hint="default" w:ascii="Calibri" w:hAnsi="Calibri" w:eastAsia="Calibri" w:cs="Calibri"/>
        </w:rPr>
        <w:t>s.</w:t>
      </w:r>
    </w:p>
    <w:p>
      <w:pPr>
        <w:autoSpaceDE w:val="0"/>
        <w:autoSpaceDN w:val="0"/>
        <w:snapToGrid w:val="0"/>
        <w:spacing w:before="8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Calibri" w:hAnsi="Calibri" w:eastAsia="Calibri" w:cs="Calibri"/>
        </w:rPr>
        <w:t>48.</w:t>
      </w:r>
      <w:r>
        <w:rPr>
          <w:rFonts w:hint="default" w:ascii="宋体" w:hAnsi="宋体" w:eastAsia="宋体" w:cs="宋体"/>
        </w:rPr>
        <w:t>昨天那个学生为他的迟到编造了一个借口。</w:t>
      </w:r>
    </w:p>
    <w:p>
      <w:pPr>
        <w:tabs>
          <w:tab w:val="left" w:leader="underscore" w:pos="2182"/>
          <w:tab w:val="left" w:leader="underscore" w:pos="3192"/>
        </w:tabs>
        <w:autoSpaceDE w:val="0"/>
        <w:autoSpaceDN w:val="0"/>
        <w:snapToGrid w:val="0"/>
        <w:spacing w:before="17" w:after="0" w:line="240" w:lineRule="auto"/>
        <w:ind w:left="0" w:right="0" w:firstLine="0"/>
        <w:jc w:val="left"/>
        <w:textAlignment w:val="auto"/>
        <w:rPr>
          <w:rFonts w:hint="default" w:ascii="Calibri" w:hAnsi="Calibri" w:eastAsia="Calibri" w:cs="Calibri"/>
        </w:rPr>
      </w:pPr>
      <w:r>
        <w:rPr>
          <w:rFonts w:hint="default" w:ascii="Calibri" w:hAnsi="Calibri" w:eastAsia="Calibri" w:cs="Calibri"/>
        </w:rPr>
        <w:t>Th</w:t>
      </w:r>
      <w:r>
        <w:rPr>
          <w:rFonts w:hint="default" w:ascii="Calibri" w:hAnsi="Calibri" w:eastAsia="Calibri" w:cs="Calibri"/>
          <w:spacing w:val="-2"/>
        </w:rPr>
        <w:t>a</w:t>
      </w:r>
      <w:r>
        <w:rPr>
          <w:rFonts w:hint="default" w:ascii="Calibri" w:hAnsi="Calibri" w:eastAsia="Calibri" w:cs="Calibri"/>
        </w:rPr>
        <w:t xml:space="preserve">t </w:t>
      </w:r>
      <w:r>
        <w:rPr>
          <w:rFonts w:hint="default" w:ascii="Calibri" w:hAnsi="Calibri" w:eastAsia="Calibri" w:cs="Calibri"/>
          <w:spacing w:val="-3"/>
        </w:rPr>
        <w:t>s</w:t>
      </w:r>
      <w:r>
        <w:rPr>
          <w:rFonts w:hint="default" w:ascii="Calibri" w:hAnsi="Calibri" w:eastAsia="Calibri" w:cs="Calibri"/>
        </w:rPr>
        <w:t>tud</w:t>
      </w:r>
      <w:r>
        <w:rPr>
          <w:rFonts w:hint="default" w:ascii="Calibri" w:hAnsi="Calibri" w:eastAsia="Calibri" w:cs="Calibri"/>
          <w:spacing w:val="-2"/>
        </w:rPr>
        <w:t>e</w:t>
      </w:r>
      <w:r>
        <w:rPr>
          <w:rFonts w:hint="default" w:ascii="Calibri" w:hAnsi="Calibri" w:eastAsia="Calibri" w:cs="Calibri"/>
        </w:rPr>
        <w:t xml:space="preserve">nt </w:t>
      </w: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</w:rPr>
        <w:t xml:space="preserve">an </w:t>
      </w:r>
      <w:r>
        <w:rPr>
          <w:rFonts w:hint="default" w:ascii="Calibri" w:hAnsi="Calibri" w:eastAsia="Calibri" w:cs="Calibri"/>
          <w:spacing w:val="-4"/>
        </w:rPr>
        <w:t>e</w:t>
      </w:r>
      <w:r>
        <w:rPr>
          <w:rFonts w:hint="default" w:ascii="Calibri" w:hAnsi="Calibri" w:eastAsia="Calibri" w:cs="Calibri"/>
          <w:spacing w:val="-6"/>
        </w:rPr>
        <w:t>x</w:t>
      </w:r>
      <w:r>
        <w:rPr>
          <w:rFonts w:hint="default" w:ascii="Calibri" w:hAnsi="Calibri" w:eastAsia="Calibri" w:cs="Calibri"/>
        </w:rPr>
        <w:t xml:space="preserve">cuse </w:t>
      </w:r>
      <w:r>
        <w:rPr>
          <w:rFonts w:hint="default" w:ascii="Calibri" w:hAnsi="Calibri" w:eastAsia="Calibri" w:cs="Calibri"/>
          <w:spacing w:val="-6"/>
        </w:rPr>
        <w:t>f</w:t>
      </w:r>
      <w:r>
        <w:rPr>
          <w:rFonts w:hint="default" w:ascii="Calibri" w:hAnsi="Calibri" w:eastAsia="Calibri" w:cs="Calibri"/>
        </w:rPr>
        <w:t>or his</w:t>
      </w:r>
      <w:r>
        <w:rPr>
          <w:rFonts w:hint="default" w:ascii="Calibri" w:hAnsi="Calibri" w:eastAsia="Calibri" w:cs="Calibri"/>
          <w:spacing w:val="-2"/>
        </w:rPr>
        <w:t xml:space="preserve"> </w:t>
      </w:r>
      <w:r>
        <w:rPr>
          <w:rFonts w:hint="default" w:ascii="Calibri" w:hAnsi="Calibri" w:eastAsia="Calibri" w:cs="Calibri"/>
        </w:rPr>
        <w:t>being</w:t>
      </w:r>
      <w:r>
        <w:rPr>
          <w:rFonts w:hint="default" w:ascii="Calibri" w:hAnsi="Calibri" w:eastAsia="Calibri" w:cs="Calibri"/>
          <w:spacing w:val="-2"/>
        </w:rPr>
        <w:t xml:space="preserve"> </w:t>
      </w:r>
      <w:r>
        <w:rPr>
          <w:rFonts w:hint="default" w:ascii="Calibri" w:hAnsi="Calibri" w:eastAsia="Calibri" w:cs="Calibri"/>
        </w:rPr>
        <w:t xml:space="preserve">late </w:t>
      </w:r>
      <w:r>
        <w:rPr>
          <w:rFonts w:hint="default" w:ascii="Calibri" w:hAnsi="Calibri" w:eastAsia="Calibri" w:cs="Calibri"/>
          <w:spacing w:val="-3"/>
        </w:rPr>
        <w:t>y</w:t>
      </w:r>
      <w:r>
        <w:rPr>
          <w:rFonts w:hint="default" w:ascii="Calibri" w:hAnsi="Calibri" w:eastAsia="Calibri" w:cs="Calibri"/>
        </w:rPr>
        <w:t>e</w:t>
      </w:r>
      <w:r>
        <w:rPr>
          <w:rFonts w:hint="default" w:ascii="Calibri" w:hAnsi="Calibri" w:eastAsia="Calibri" w:cs="Calibri"/>
          <w:spacing w:val="-5"/>
        </w:rPr>
        <w:t>s</w:t>
      </w:r>
      <w:r>
        <w:rPr>
          <w:rFonts w:hint="default" w:ascii="Calibri" w:hAnsi="Calibri" w:eastAsia="Calibri" w:cs="Calibri"/>
        </w:rPr>
        <w:t>te</w:t>
      </w:r>
      <w:r>
        <w:rPr>
          <w:rFonts w:hint="default" w:ascii="Calibri" w:hAnsi="Calibri" w:eastAsia="Calibri" w:cs="Calibri"/>
          <w:spacing w:val="-4"/>
        </w:rPr>
        <w:t>r</w:t>
      </w:r>
      <w:r>
        <w:rPr>
          <w:rFonts w:hint="default" w:ascii="Calibri" w:hAnsi="Calibri" w:eastAsia="Calibri" w:cs="Calibri"/>
        </w:rPr>
        <w:t>d</w:t>
      </w:r>
      <w:r>
        <w:rPr>
          <w:rFonts w:hint="default" w:ascii="Calibri" w:hAnsi="Calibri" w:eastAsia="Calibri" w:cs="Calibri"/>
          <w:spacing w:val="-5"/>
        </w:rPr>
        <w:t>a</w:t>
      </w:r>
      <w:r>
        <w:rPr>
          <w:rFonts w:hint="default" w:ascii="Calibri" w:hAnsi="Calibri" w:eastAsia="Calibri" w:cs="Calibri"/>
          <w:spacing w:val="-18"/>
        </w:rPr>
        <w:t>y</w:t>
      </w:r>
      <w:r>
        <w:rPr>
          <w:rFonts w:hint="default" w:ascii="Calibri" w:hAnsi="Calibri" w:eastAsia="Calibri" w:cs="Calibri"/>
        </w:rPr>
        <w:t>.</w:t>
      </w:r>
    </w:p>
    <w:p>
      <w:pPr>
        <w:autoSpaceDE w:val="0"/>
        <w:autoSpaceDN w:val="0"/>
        <w:snapToGrid w:val="0"/>
        <w:spacing w:before="1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Calibri" w:hAnsi="Calibri" w:eastAsia="Calibri" w:cs="Calibri"/>
        </w:rPr>
        <w:t>49.</w:t>
      </w:r>
      <w:r>
        <w:rPr>
          <w:rFonts w:hint="default" w:ascii="宋体" w:hAnsi="宋体" w:eastAsia="宋体" w:cs="宋体"/>
        </w:rPr>
        <w:t>如果你有任何问题，你可以和你的老师交流一下。</w:t>
      </w:r>
    </w:p>
    <w:p>
      <w:pPr>
        <w:tabs>
          <w:tab w:val="left" w:leader="underscore" w:pos="4179"/>
          <w:tab w:val="left" w:leader="underscore" w:pos="5069"/>
        </w:tabs>
        <w:autoSpaceDE w:val="0"/>
        <w:autoSpaceDN w:val="0"/>
        <w:snapToGrid w:val="0"/>
        <w:spacing w:before="17" w:after="0" w:line="240" w:lineRule="auto"/>
        <w:ind w:left="0" w:right="0" w:firstLine="0"/>
        <w:jc w:val="left"/>
        <w:textAlignment w:val="auto"/>
        <w:rPr>
          <w:rFonts w:hint="default" w:ascii="Calibri" w:hAnsi="Calibri" w:eastAsia="Calibri" w:cs="Calibri"/>
        </w:rPr>
      </w:pPr>
      <w:r>
        <w:rPr>
          <w:rFonts w:hint="default" w:ascii="Calibri" w:hAnsi="Calibri" w:eastAsia="Calibri" w:cs="Calibri"/>
        </w:rPr>
        <w:t>If</w:t>
      </w:r>
      <w:r>
        <w:rPr>
          <w:rFonts w:hint="default" w:ascii="Calibri" w:hAnsi="Calibri" w:eastAsia="Calibri" w:cs="Calibri"/>
          <w:spacing w:val="1"/>
        </w:rPr>
        <w:t xml:space="preserve"> </w:t>
      </w:r>
      <w:r>
        <w:rPr>
          <w:rFonts w:hint="default" w:ascii="Calibri" w:hAnsi="Calibri" w:eastAsia="Calibri" w:cs="Calibri"/>
          <w:spacing w:val="-3"/>
        </w:rPr>
        <w:t>y</w:t>
      </w:r>
      <w:r>
        <w:rPr>
          <w:rFonts w:hint="default" w:ascii="Calibri" w:hAnsi="Calibri" w:eastAsia="Calibri" w:cs="Calibri"/>
        </w:rPr>
        <w:t xml:space="preserve">ou </w:t>
      </w:r>
      <w:r>
        <w:rPr>
          <w:rFonts w:hint="default" w:ascii="Calibri" w:hAnsi="Calibri" w:eastAsia="Calibri" w:cs="Calibri"/>
          <w:spacing w:val="1"/>
        </w:rPr>
        <w:t>h</w:t>
      </w:r>
      <w:r>
        <w:rPr>
          <w:rFonts w:hint="default" w:ascii="Calibri" w:hAnsi="Calibri" w:eastAsia="Calibri" w:cs="Calibri"/>
          <w:spacing w:val="-5"/>
        </w:rPr>
        <w:t>a</w:t>
      </w:r>
      <w:r>
        <w:rPr>
          <w:rFonts w:hint="default" w:ascii="Calibri" w:hAnsi="Calibri" w:eastAsia="Calibri" w:cs="Calibri"/>
          <w:spacing w:val="-3"/>
        </w:rPr>
        <w:t>v</w:t>
      </w:r>
      <w:r>
        <w:rPr>
          <w:rFonts w:hint="default" w:ascii="Calibri" w:hAnsi="Calibri" w:eastAsia="Calibri" w:cs="Calibri"/>
        </w:rPr>
        <w:t>e</w:t>
      </w:r>
      <w:r>
        <w:rPr>
          <w:rFonts w:hint="default" w:ascii="Calibri" w:hAnsi="Calibri" w:eastAsia="Calibri" w:cs="Calibri"/>
          <w:spacing w:val="1"/>
        </w:rPr>
        <w:t xml:space="preserve"> </w:t>
      </w:r>
      <w:r>
        <w:rPr>
          <w:rFonts w:hint="default" w:ascii="Calibri" w:hAnsi="Calibri" w:eastAsia="Calibri" w:cs="Calibri"/>
        </w:rPr>
        <w:t>a</w:t>
      </w:r>
      <w:r>
        <w:rPr>
          <w:rFonts w:hint="default" w:ascii="Calibri" w:hAnsi="Calibri" w:eastAsia="Calibri" w:cs="Calibri"/>
          <w:spacing w:val="-4"/>
        </w:rPr>
        <w:t>n</w:t>
      </w:r>
      <w:r>
        <w:rPr>
          <w:rFonts w:hint="default" w:ascii="Calibri" w:hAnsi="Calibri" w:eastAsia="Calibri" w:cs="Calibri"/>
        </w:rPr>
        <w:t>y q</w:t>
      </w:r>
      <w:r>
        <w:rPr>
          <w:rFonts w:hint="default" w:ascii="Calibri" w:hAnsi="Calibri" w:eastAsia="Calibri" w:cs="Calibri"/>
          <w:spacing w:val="1"/>
        </w:rPr>
        <w:t>u</w:t>
      </w:r>
      <w:r>
        <w:rPr>
          <w:rFonts w:hint="default" w:ascii="Calibri" w:hAnsi="Calibri" w:eastAsia="Calibri" w:cs="Calibri"/>
        </w:rPr>
        <w:t>e</w:t>
      </w:r>
      <w:r>
        <w:rPr>
          <w:rFonts w:hint="default" w:ascii="Calibri" w:hAnsi="Calibri" w:eastAsia="Calibri" w:cs="Calibri"/>
          <w:spacing w:val="-5"/>
        </w:rPr>
        <w:t>s</w:t>
      </w:r>
      <w:r>
        <w:rPr>
          <w:rFonts w:hint="default" w:ascii="Calibri" w:hAnsi="Calibri" w:eastAsia="Calibri" w:cs="Calibri"/>
        </w:rPr>
        <w:t xml:space="preserve">tion, </w:t>
      </w:r>
      <w:r>
        <w:rPr>
          <w:rFonts w:hint="default" w:ascii="Calibri" w:hAnsi="Calibri" w:eastAsia="Calibri" w:cs="Calibri"/>
          <w:spacing w:val="-3"/>
        </w:rPr>
        <w:t>y</w:t>
      </w:r>
      <w:r>
        <w:rPr>
          <w:rFonts w:hint="default" w:ascii="Calibri" w:hAnsi="Calibri" w:eastAsia="Calibri" w:cs="Calibri"/>
        </w:rPr>
        <w:t xml:space="preserve">ou </w:t>
      </w:r>
      <w:r>
        <w:rPr>
          <w:rFonts w:hint="default" w:ascii="Calibri" w:hAnsi="Calibri" w:eastAsia="Calibri" w:cs="Calibri"/>
          <w:spacing w:val="-3"/>
        </w:rPr>
        <w:t>c</w:t>
      </w:r>
      <w:r>
        <w:rPr>
          <w:rFonts w:hint="default" w:ascii="Calibri" w:hAnsi="Calibri" w:eastAsia="Calibri" w:cs="Calibri"/>
        </w:rPr>
        <w:t xml:space="preserve">an </w:t>
      </w: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  <w:spacing w:val="-3"/>
        </w:rPr>
        <w:t>y</w:t>
      </w:r>
      <w:r>
        <w:rPr>
          <w:rFonts w:hint="default" w:ascii="Calibri" w:hAnsi="Calibri" w:eastAsia="Calibri" w:cs="Calibri"/>
        </w:rPr>
        <w:t xml:space="preserve">our </w:t>
      </w:r>
      <w:r>
        <w:rPr>
          <w:rFonts w:hint="default" w:ascii="Calibri" w:hAnsi="Calibri" w:eastAsia="Calibri" w:cs="Calibri"/>
          <w:spacing w:val="-4"/>
        </w:rPr>
        <w:t>t</w:t>
      </w:r>
      <w:r>
        <w:rPr>
          <w:rFonts w:hint="default" w:ascii="Calibri" w:hAnsi="Calibri" w:eastAsia="Calibri" w:cs="Calibri"/>
        </w:rPr>
        <w:t>eache</w:t>
      </w:r>
      <w:r>
        <w:rPr>
          <w:rFonts w:hint="default" w:ascii="Calibri" w:hAnsi="Calibri" w:eastAsia="Calibri" w:cs="Calibri"/>
          <w:spacing w:val="-23"/>
        </w:rPr>
        <w:t>r</w:t>
      </w:r>
      <w:r>
        <w:rPr>
          <w:rFonts w:hint="default" w:ascii="Calibri" w:hAnsi="Calibri" w:eastAsia="Calibri" w:cs="Calibri"/>
        </w:rPr>
        <w:t>.</w:t>
      </w:r>
    </w:p>
    <w:p>
      <w:pPr>
        <w:autoSpaceDE w:val="0"/>
        <w:autoSpaceDN w:val="0"/>
        <w:snapToGrid w:val="0"/>
        <w:spacing w:before="1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Calibri" w:hAnsi="Calibri" w:eastAsia="Calibri" w:cs="Calibri"/>
        </w:rPr>
        <w:t>50.</w:t>
      </w:r>
      <w:r>
        <w:rPr>
          <w:rFonts w:hint="default" w:ascii="宋体" w:hAnsi="宋体" w:eastAsia="宋体" w:cs="宋体"/>
        </w:rPr>
        <w:t>让我们在网上搜索一些关于太空旅行的信息吧。</w:t>
      </w:r>
    </w:p>
    <w:p>
      <w:pPr>
        <w:tabs>
          <w:tab w:val="left" w:leader="underscore" w:pos="1392"/>
          <w:tab w:val="left" w:leader="underscore" w:pos="2415"/>
        </w:tabs>
        <w:autoSpaceDE w:val="0"/>
        <w:autoSpaceDN w:val="0"/>
        <w:snapToGrid w:val="0"/>
        <w:spacing w:before="17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Calibri" w:hAnsi="Calibri" w:eastAsia="Calibri" w:cs="Calibri"/>
        </w:rPr>
        <w:t>L</w:t>
      </w:r>
      <w:r>
        <w:rPr>
          <w:rFonts w:hint="default" w:ascii="Times New Roman" w:hAnsi="Times New Roman" w:eastAsia="Times New Roman" w:cs="Times New Roman"/>
        </w:rPr>
        <w:t>et</w:t>
      </w:r>
      <w:r>
        <w:rPr>
          <w:rFonts w:hint="default" w:ascii="Times New Roman" w:hAnsi="Times New Roman" w:eastAsia="Times New Roman" w:cs="Times New Roman"/>
          <w:spacing w:val="-15"/>
        </w:rPr>
        <w:t>’</w:t>
      </w:r>
      <w:r>
        <w:rPr>
          <w:rFonts w:hint="default" w:ascii="Times New Roman" w:hAnsi="Times New Roman" w:eastAsia="Times New Roman" w:cs="Times New Roman"/>
        </w:rPr>
        <w:t xml:space="preserve">s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some information about space travel on the Internet.</w:t>
      </w:r>
    </w:p>
    <w:p>
      <w:pPr>
        <w:autoSpaceDE w:val="0"/>
        <w:autoSpaceDN w:val="0"/>
        <w:snapToGrid w:val="0"/>
        <w:spacing w:before="543" w:after="0" w:line="225" w:lineRule="exact"/>
        <w:ind w:left="1712" w:right="0" w:firstLine="0"/>
        <w:jc w:val="left"/>
        <w:textAlignment w:val="auto"/>
        <w:rPr>
          <w:rFonts w:hint="default" w:ascii="楷体" w:hAnsi="楷体" w:eastAsia="楷体" w:cs="楷体"/>
          <w:sz w:val="18"/>
        </w:rPr>
        <w:sectPr>
          <w:footnotePr>
            <w:numStart w:val="0"/>
          </w:footnotePr>
          <w:endnotePr>
            <w:numFmt w:val="decimal"/>
            <w:numStart w:val="0"/>
          </w:endnotePr>
          <w:pgSz w:w="11906" w:h="16838"/>
          <w:pgMar w:top="1170" w:right="1175" w:bottom="1037" w:left="1133" w:header="0" w:footer="0" w:gutter="0"/>
          <w:pgNumType w:fmt="decimal" w:start="0"/>
          <w:cols w:space="720" w:num="1"/>
          <w:docGrid w:linePitch="0" w:charSpace="0"/>
        </w:sectPr>
      </w:pPr>
    </w:p>
    <w:p>
      <w:pPr>
        <w:autoSpaceDE w:val="0"/>
        <w:autoSpaceDN w:val="0"/>
        <w:snapToGrid w:val="0"/>
        <w:spacing w:before="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51.</w:t>
      </w:r>
      <w:r>
        <w:rPr>
          <w:rFonts w:hint="default" w:ascii="宋体" w:hAnsi="宋体" w:eastAsia="宋体" w:cs="宋体"/>
        </w:rPr>
        <w:t>她买这辆自行车大约两年了。</w:t>
      </w:r>
    </w:p>
    <w:p>
      <w:pPr>
        <w:tabs>
          <w:tab w:val="left" w:leader="underscore" w:pos="1200"/>
          <w:tab w:val="left" w:leader="underscore" w:pos="2100"/>
        </w:tabs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She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 xml:space="preserve">the bike for about two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ears.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52.</w:t>
      </w:r>
      <w:r>
        <w:rPr>
          <w:rFonts w:hint="default" w:ascii="宋体" w:hAnsi="宋体" w:eastAsia="宋体" w:cs="宋体"/>
        </w:rPr>
        <w:t>这两个男孩自从上个月见面后就成了好朋友。</w:t>
      </w:r>
    </w:p>
    <w:p>
      <w:pPr>
        <w:tabs>
          <w:tab w:val="left" w:leader="underscore" w:pos="4437"/>
        </w:tabs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The two b</w:t>
      </w:r>
      <w:r>
        <w:rPr>
          <w:rFonts w:hint="default" w:ascii="Times New Roman" w:hAnsi="Times New Roman" w:eastAsia="Times New Roman" w:cs="Times New Roman"/>
          <w:spacing w:val="5"/>
        </w:rPr>
        <w:t>o</w:t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</w:rPr>
        <w:t xml:space="preserve">s have been good friends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_______ they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met each other last month.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53.</w:t>
      </w:r>
      <w:r>
        <w:rPr>
          <w:rFonts w:hint="default" w:ascii="宋体" w:hAnsi="宋体" w:eastAsia="宋体" w:cs="宋体"/>
        </w:rPr>
        <w:t>他不断地与坏人作斗争。</w:t>
      </w:r>
    </w:p>
    <w:p>
      <w:pPr>
        <w:tabs>
          <w:tab w:val="left" w:leader="underscore" w:pos="1118"/>
          <w:tab w:val="left" w:leader="underscore" w:pos="2018"/>
        </w:tabs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He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bad people.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54.</w:t>
      </w:r>
      <w:r>
        <w:rPr>
          <w:rFonts w:hint="default" w:ascii="宋体" w:hAnsi="宋体" w:eastAsia="宋体" w:cs="宋体"/>
        </w:rPr>
        <w:t>我们可以利用睡前时间来发展我们的阅读兴趣。</w:t>
      </w:r>
    </w:p>
    <w:p>
      <w:pPr>
        <w:tabs>
          <w:tab w:val="left" w:leader="underscore" w:pos="1546"/>
        </w:tabs>
        <w:autoSpaceDE w:val="0"/>
        <w:autoSpaceDN w:val="0"/>
        <w:snapToGrid w:val="0"/>
        <w:spacing w:before="36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7"/>
        </w:rPr>
        <w:t>W</w:t>
      </w:r>
      <w:r>
        <w:rPr>
          <w:rFonts w:hint="default" w:ascii="Times New Roman" w:hAnsi="Times New Roman" w:eastAsia="Times New Roman" w:cs="Times New Roman"/>
        </w:rPr>
        <w:t xml:space="preserve">e can </w:t>
      </w:r>
      <w:r>
        <w:rPr>
          <w:rFonts w:hint="default" w:ascii="Times New Roman" w:hAnsi="Times New Roman" w:eastAsia="Times New Roman" w:cs="Times New Roman"/>
        </w:rPr>
        <w:tab/>
      </w:r>
      <w:r>
        <w:rPr>
          <w:rFonts w:hint="default" w:ascii="Times New Roman" w:hAnsi="Times New Roman" w:eastAsia="Times New Roman" w:cs="Times New Roman"/>
        </w:rPr>
        <w:t>our ______ in reading before bed time.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55.</w:t>
      </w:r>
      <w:r>
        <w:rPr>
          <w:rFonts w:hint="default" w:ascii="宋体" w:hAnsi="宋体" w:eastAsia="宋体" w:cs="宋体"/>
        </w:rPr>
        <w:t>集邮占据了他所有的业余时间。</w:t>
      </w:r>
    </w:p>
    <w:p>
      <w:pPr>
        <w:tabs>
          <w:tab w:val="left" w:leader="underscore" w:pos="2655"/>
          <w:tab w:val="left" w:leader="underscore" w:pos="3545"/>
        </w:tabs>
        <w:autoSpaceDE w:val="0"/>
        <w:autoSpaceDN w:val="0"/>
        <w:snapToGrid w:val="0"/>
        <w:spacing w:before="29" w:after="0" w:line="240" w:lineRule="auto"/>
        <w:ind w:left="0" w:right="0" w:firstLine="0"/>
        <w:jc w:val="left"/>
        <w:textAlignment w:val="auto"/>
        <w:rPr>
          <w:rFonts w:hint="default" w:ascii="Calibri" w:hAnsi="Calibri" w:eastAsia="Calibri" w:cs="Calibri"/>
        </w:rPr>
      </w:pPr>
      <w:r>
        <w:rPr>
          <w:rFonts w:hint="default" w:ascii="Calibri" w:hAnsi="Calibri" w:eastAsia="Calibri" w:cs="Calibri"/>
        </w:rPr>
        <w:t xml:space="preserve">Collecting </w:t>
      </w:r>
      <w:r>
        <w:rPr>
          <w:rFonts w:hint="default" w:ascii="Calibri" w:hAnsi="Calibri" w:eastAsia="Calibri" w:cs="Calibri"/>
          <w:spacing w:val="-5"/>
        </w:rPr>
        <w:t>s</w:t>
      </w:r>
      <w:r>
        <w:rPr>
          <w:rFonts w:hint="default" w:ascii="Calibri" w:hAnsi="Calibri" w:eastAsia="Calibri" w:cs="Calibri"/>
        </w:rPr>
        <w:t xml:space="preserve">tamps </w:t>
      </w: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</w:rPr>
        <w:tab/>
      </w:r>
      <w:r>
        <w:rPr>
          <w:rFonts w:hint="default" w:ascii="Calibri" w:hAnsi="Calibri" w:eastAsia="Calibri" w:cs="Calibri"/>
        </w:rPr>
        <w:t>all his spare time.</w:t>
      </w:r>
    </w:p>
    <w:p>
      <w:pPr>
        <w:autoSpaceDE w:val="0"/>
        <w:autoSpaceDN w:val="0"/>
        <w:snapToGrid w:val="0"/>
        <w:spacing w:before="33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五．综合填空（本大题</w:t>
      </w:r>
      <w:r>
        <w:rPr>
          <w:rFonts w:hint="default" w:ascii="宋体" w:hAnsi="宋体" w:eastAsia="宋体" w:cs="宋体"/>
          <w:spacing w:val="26"/>
          <w:sz w:val="21"/>
        </w:rPr>
        <w:t>共</w:t>
      </w:r>
      <w:r>
        <w:rPr>
          <w:rFonts w:hint="default" w:ascii="Times New Roman" w:hAnsi="Times New Roman" w:eastAsia="Times New Roman" w:cs="Times New Roman"/>
          <w:b/>
          <w:sz w:val="21"/>
        </w:rPr>
        <w:t>1</w:t>
      </w:r>
      <w:r>
        <w:rPr>
          <w:rFonts w:hint="default" w:ascii="Times New Roman" w:hAnsi="Times New Roman" w:eastAsia="Times New Roman" w:cs="Times New Roman"/>
          <w:b/>
          <w:spacing w:val="52"/>
          <w:sz w:val="21"/>
        </w:rPr>
        <w:t>0</w:t>
      </w:r>
      <w:r>
        <w:rPr>
          <w:rFonts w:hint="default" w:ascii="宋体" w:hAnsi="宋体" w:eastAsia="宋体" w:cs="宋体"/>
          <w:sz w:val="21"/>
        </w:rPr>
        <w:t>小题，每小</w:t>
      </w:r>
      <w:r>
        <w:rPr>
          <w:rFonts w:hint="default" w:ascii="宋体" w:hAnsi="宋体" w:eastAsia="宋体" w:cs="宋体"/>
          <w:spacing w:val="27"/>
          <w:sz w:val="21"/>
        </w:rPr>
        <w:t>题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1</w:t>
      </w:r>
      <w:r>
        <w:rPr>
          <w:rFonts w:hint="default" w:ascii="宋体" w:hAnsi="宋体" w:eastAsia="宋体" w:cs="宋体"/>
          <w:sz w:val="21"/>
        </w:rPr>
        <w:t>分，</w:t>
      </w:r>
      <w:r>
        <w:rPr>
          <w:rFonts w:hint="default" w:ascii="宋体" w:hAnsi="宋体" w:eastAsia="宋体" w:cs="宋体"/>
          <w:spacing w:val="27"/>
          <w:sz w:val="21"/>
        </w:rPr>
        <w:t>共</w:t>
      </w:r>
      <w:r>
        <w:rPr>
          <w:rFonts w:hint="default" w:ascii="Times New Roman" w:hAnsi="Times New Roman" w:eastAsia="Times New Roman" w:cs="Times New Roman"/>
          <w:b/>
          <w:sz w:val="21"/>
        </w:rPr>
        <w:t>1</w:t>
      </w:r>
      <w:r>
        <w:rPr>
          <w:rFonts w:hint="default" w:ascii="Times New Roman" w:hAnsi="Times New Roman" w:eastAsia="Times New Roman" w:cs="Times New Roman"/>
          <w:b/>
          <w:spacing w:val="51"/>
          <w:sz w:val="21"/>
        </w:rPr>
        <w:t>0</w:t>
      </w:r>
      <w:r>
        <w:rPr>
          <w:rFonts w:hint="default" w:ascii="宋体" w:hAnsi="宋体" w:eastAsia="宋体" w:cs="宋体"/>
          <w:sz w:val="21"/>
        </w:rPr>
        <w:t>分）</w:t>
      </w:r>
    </w:p>
    <w:p>
      <w:pPr>
        <w:autoSpaceDE w:val="0"/>
        <w:autoSpaceDN w:val="0"/>
        <w:snapToGrid w:val="0"/>
        <w:spacing w:before="119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Just as a famous sa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ing g</w:t>
      </w:r>
      <w:r>
        <w:rPr>
          <w:rFonts w:hint="default" w:ascii="Times New Roman" w:hAnsi="Times New Roman" w:eastAsia="Times New Roman" w:cs="Times New Roman"/>
          <w:spacing w:val="-10"/>
        </w:rPr>
        <w:t xml:space="preserve"> </w:t>
      </w:r>
      <w:r>
        <w:rPr>
          <w:rFonts w:hint="default" w:ascii="Calibri" w:hAnsi="Calibri" w:eastAsia="Calibri" w:cs="Calibri"/>
          <w:position w:val="1"/>
          <w:sz w:val="21"/>
        </w:rPr>
        <w:t>56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Calibri" w:hAnsi="Calibri" w:eastAsia="Calibri" w:cs="Calibri"/>
          <w:position w:val="1"/>
          <w:sz w:val="21"/>
        </w:rPr>
        <w:t xml:space="preserve">, </w:t>
      </w:r>
      <w:r>
        <w:rPr>
          <w:rFonts w:hint="default" w:ascii="Times New Roman" w:hAnsi="Times New Roman" w:eastAsia="Times New Roman" w:cs="Times New Roman"/>
        </w:rPr>
        <w:t xml:space="preserve">“Reading is to success what water is to fish.” Reading is very important for all humans. </w:t>
      </w:r>
      <w:r>
        <w:rPr>
          <w:rFonts w:hint="default" w:ascii="Times New Roman" w:hAnsi="Times New Roman" w:eastAsia="Times New Roman" w:cs="Times New Roman"/>
          <w:spacing w:val="-6"/>
        </w:rPr>
        <w:t>I</w:t>
      </w:r>
      <w:r>
        <w:rPr>
          <w:rFonts w:hint="default" w:ascii="Times New Roman" w:hAnsi="Times New Roman" w:eastAsia="Times New Roman" w:cs="Times New Roman"/>
        </w:rPr>
        <w:t>t can open many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d</w:t>
      </w:r>
      <w:r>
        <w:rPr>
          <w:rFonts w:hint="default" w:ascii="Calibri" w:hAnsi="Calibri" w:eastAsia="Calibri" w:cs="Calibri"/>
          <w:position w:val="1"/>
          <w:sz w:val="21"/>
        </w:rPr>
        <w:t>57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</w:rPr>
        <w:t>and can lead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into a path to success. It</w:t>
      </w:r>
      <w:r>
        <w:rPr>
          <w:rFonts w:hint="default" w:ascii="Times New Roman" w:hAnsi="Times New Roman" w:eastAsia="Times New Roman" w:cs="Times New Roman"/>
          <w:spacing w:val="-15"/>
        </w:rPr>
        <w:t>’</w:t>
      </w:r>
      <w:r>
        <w:rPr>
          <w:rFonts w:hint="default" w:ascii="Times New Roman" w:hAnsi="Times New Roman" w:eastAsia="Times New Roman" w:cs="Times New Roman"/>
        </w:rPr>
        <w:t>s quite clear that every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successful person has a good h</w:t>
      </w:r>
      <w:r>
        <w:rPr>
          <w:rFonts w:hint="default" w:ascii="Calibri" w:hAnsi="Calibri" w:eastAsia="Calibri" w:cs="Calibri"/>
          <w:position w:val="1"/>
          <w:sz w:val="21"/>
        </w:rPr>
        <w:t>58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</w:rPr>
        <w:t>of reading.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 xml:space="preserve">This is b </w:t>
      </w:r>
      <w:r>
        <w:rPr>
          <w:rFonts w:hint="default" w:ascii="Calibri" w:hAnsi="Calibri" w:eastAsia="Calibri" w:cs="Calibri"/>
          <w:position w:val="1"/>
          <w:sz w:val="21"/>
        </w:rPr>
        <w:t>59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</w:rPr>
        <w:t>reading is an important way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to get the information required to understand something. For example, a good doctor has to know the latest development in m</w:t>
      </w:r>
      <w:r>
        <w:rPr>
          <w:rFonts w:hint="default" w:ascii="Calibri" w:hAnsi="Calibri" w:eastAsia="Calibri" w:cs="Calibri"/>
          <w:position w:val="1"/>
          <w:sz w:val="21"/>
        </w:rPr>
        <w:t>60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</w:rPr>
        <w:t>by</w:t>
      </w:r>
      <w:r>
        <w:rPr>
          <w:rFonts w:hint="default" w:ascii="Times New Roman" w:hAnsi="Times New Roman" w:eastAsia="Times New Roman" w:cs="Times New Roman"/>
          <w:spacing w:val="-7"/>
        </w:rPr>
        <w:t xml:space="preserve"> </w:t>
      </w:r>
      <w:r>
        <w:rPr>
          <w:rFonts w:hint="default" w:ascii="Times New Roman" w:hAnsi="Times New Roman" w:eastAsia="Times New Roman" w:cs="Times New Roman"/>
        </w:rPr>
        <w:t>reading.</w:t>
      </w:r>
      <w:r>
        <w:rPr>
          <w:rFonts w:hint="default" w:ascii="Times New Roman" w:hAnsi="Times New Roman" w:eastAsia="Times New Roman" w:cs="Times New Roman"/>
        </w:rPr>
        <w:drawing>
          <wp:anchor distT="0" distB="0" distL="0" distR="0" simplePos="0" relativeHeight="251679744" behindDoc="1" locked="0" layoutInCell="1" allowOverlap="1">
            <wp:simplePos x="0" y="0"/>
            <wp:positionH relativeFrom="page">
              <wp:posOffset>2292350</wp:posOffset>
            </wp:positionH>
            <wp:positionV relativeFrom="page">
              <wp:posOffset>3113405</wp:posOffset>
            </wp:positionV>
            <wp:extent cx="276225" cy="13970"/>
            <wp:effectExtent l="0" t="0" r="0" b="0"/>
            <wp:wrapNone/>
            <wp:docPr id="1037" name="10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1037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</w:rPr>
        <w:drawing>
          <wp:anchor distT="0" distB="0" distL="0" distR="0" simplePos="0" relativeHeight="251680768" behindDoc="1" locked="0" layoutInCell="1" allowOverlap="1">
            <wp:simplePos x="0" y="0"/>
            <wp:positionH relativeFrom="page">
              <wp:posOffset>3470910</wp:posOffset>
            </wp:positionH>
            <wp:positionV relativeFrom="page">
              <wp:posOffset>3411220</wp:posOffset>
            </wp:positionV>
            <wp:extent cx="277495" cy="13970"/>
            <wp:effectExtent l="0" t="0" r="0" b="0"/>
            <wp:wrapNone/>
            <wp:docPr id="1038" name="10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" name="1038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95" cy="1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</w:rPr>
        <w:drawing>
          <wp:anchor distT="0" distB="0" distL="0" distR="0" simplePos="0" relativeHeight="251681792" behindDoc="1" locked="0" layoutInCell="1" allowOverlap="1">
            <wp:simplePos x="0" y="0"/>
            <wp:positionH relativeFrom="page">
              <wp:posOffset>3568065</wp:posOffset>
            </wp:positionH>
            <wp:positionV relativeFrom="page">
              <wp:posOffset>3708400</wp:posOffset>
            </wp:positionV>
            <wp:extent cx="278130" cy="13970"/>
            <wp:effectExtent l="0" t="0" r="0" b="0"/>
            <wp:wrapNone/>
            <wp:docPr id="1039" name="10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1039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1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</w:rPr>
        <w:drawing>
          <wp:anchor distT="0" distB="0" distL="0" distR="0" simplePos="0" relativeHeight="251682816" behindDoc="1" locked="0" layoutInCell="1" allowOverlap="1">
            <wp:simplePos x="0" y="0"/>
            <wp:positionH relativeFrom="page">
              <wp:posOffset>5097145</wp:posOffset>
            </wp:positionH>
            <wp:positionV relativeFrom="page">
              <wp:posOffset>3708400</wp:posOffset>
            </wp:positionV>
            <wp:extent cx="276225" cy="13970"/>
            <wp:effectExtent l="0" t="0" r="0" b="0"/>
            <wp:wrapNone/>
            <wp:docPr id="1040" name="10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1040"/>
                    <pic:cNvPicPr/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</w:rPr>
        <w:drawing>
          <wp:anchor distT="0" distB="0" distL="0" distR="0" simplePos="0" relativeHeight="251683840" behindDoc="1" locked="0" layoutInCell="1" allowOverlap="1">
            <wp:simplePos x="0" y="0"/>
            <wp:positionH relativeFrom="page">
              <wp:posOffset>2778760</wp:posOffset>
            </wp:positionH>
            <wp:positionV relativeFrom="page">
              <wp:posOffset>4302760</wp:posOffset>
            </wp:positionV>
            <wp:extent cx="276225" cy="13970"/>
            <wp:effectExtent l="0" t="0" r="0" b="0"/>
            <wp:wrapNone/>
            <wp:docPr id="1041" name="10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1041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528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Then, how can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develop an interest in reading? There is only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one wa</w:t>
      </w:r>
      <w:r>
        <w:rPr>
          <w:rFonts w:hint="default" w:ascii="Times New Roman" w:hAnsi="Times New Roman" w:eastAsia="Times New Roman" w:cs="Times New Roman"/>
          <w:spacing w:val="-19"/>
        </w:rPr>
        <w:t>y</w:t>
      </w:r>
      <w:r>
        <w:rPr>
          <w:rFonts w:hint="default" w:ascii="Times New Roman" w:hAnsi="Times New Roman" w:eastAsia="Times New Roman" w:cs="Times New Roman"/>
        </w:rPr>
        <w:t>. Let me explain this</w:t>
      </w:r>
    </w:p>
    <w:p>
      <w:pPr>
        <w:autoSpaceDE w:val="0"/>
        <w:autoSpaceDN w:val="0"/>
        <w:snapToGrid w:val="0"/>
        <w:spacing w:before="193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 xml:space="preserve">to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ou. If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 want to learn how to ride a bike,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have to get on the bike as many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times as</w:t>
      </w:r>
    </w:p>
    <w:p>
      <w:pPr>
        <w:autoSpaceDE w:val="0"/>
        <w:autoSpaceDN w:val="0"/>
        <w:snapToGrid w:val="0"/>
        <w:spacing w:before="192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possible u</w:t>
      </w:r>
      <w:r>
        <w:rPr>
          <w:rFonts w:hint="default" w:ascii="Calibri" w:hAnsi="Calibri" w:eastAsia="Calibri" w:cs="Calibri"/>
          <w:position w:val="1"/>
          <w:sz w:val="21"/>
        </w:rPr>
        <w:t>61</w:t>
      </w:r>
      <w:r>
        <w:rPr>
          <w:rFonts w:hint="default" w:ascii="宋体" w:hAnsi="宋体" w:eastAsia="宋体" w:cs="宋体"/>
          <w:sz w:val="21"/>
        </w:rPr>
        <w:t xml:space="preserve">． </w:t>
      </w:r>
      <w:r>
        <w:rPr>
          <w:rFonts w:hint="default" w:ascii="Times New Roman" w:hAnsi="Times New Roman" w:eastAsia="Times New Roman" w:cs="Times New Roman"/>
          <w:spacing w:val="-7"/>
        </w:rPr>
        <w:t>y</w:t>
      </w:r>
      <w:r>
        <w:rPr>
          <w:rFonts w:hint="default" w:ascii="Times New Roman" w:hAnsi="Times New Roman" w:eastAsia="Times New Roman" w:cs="Times New Roman"/>
        </w:rPr>
        <w:t>ou can ride skillfull</w:t>
      </w:r>
      <w:r>
        <w:rPr>
          <w:rFonts w:hint="default" w:ascii="Times New Roman" w:hAnsi="Times New Roman" w:eastAsia="Times New Roman" w:cs="Times New Roman"/>
          <w:spacing w:val="-22"/>
        </w:rPr>
        <w:t>y</w:t>
      </w:r>
      <w:r>
        <w:rPr>
          <w:rFonts w:hint="default" w:ascii="Times New Roman" w:hAnsi="Times New Roman" w:eastAsia="Times New Roman" w:cs="Times New Roman"/>
        </w:rPr>
        <w:t>. It works the same way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with reading. If</w:t>
      </w:r>
      <w:r>
        <w:rPr>
          <w:rFonts w:hint="default" w:ascii="Times New Roman" w:hAnsi="Times New Roman" w:eastAsia="Times New Roman" w:cs="Times New Roman"/>
          <w:spacing w:val="6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 want to improve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 reading, try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to read as m</w:t>
      </w:r>
      <w:r>
        <w:rPr>
          <w:rFonts w:hint="default" w:ascii="Calibri" w:hAnsi="Calibri" w:eastAsia="Calibri" w:cs="Calibri"/>
          <w:position w:val="1"/>
          <w:sz w:val="21"/>
        </w:rPr>
        <w:t>62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</w:rPr>
        <w:t xml:space="preserve">as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 can. When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 finish reading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 xml:space="preserve">our first book, take another </w:t>
      </w:r>
      <w:r>
        <w:rPr>
          <w:rFonts w:hint="default" w:ascii="Times New Roman" w:hAnsi="Times New Roman" w:eastAsia="Times New Roman" w:cs="Times New Roman"/>
          <w:spacing w:val="-1"/>
        </w:rPr>
        <w:t xml:space="preserve">book and do the same. If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 are going out, take a magazine, a book, an artic</w:t>
      </w:r>
      <w:r>
        <w:rPr>
          <w:rFonts w:hint="default" w:ascii="Times New Roman" w:hAnsi="Times New Roman" w:eastAsia="Times New Roman" w:cs="Times New Roman"/>
        </w:rPr>
        <w:t>le or something e</w:t>
      </w:r>
      <w:r>
        <w:rPr>
          <w:rFonts w:hint="default" w:ascii="Calibri" w:hAnsi="Calibri" w:eastAsia="Calibri" w:cs="Calibri"/>
          <w:position w:val="1"/>
          <w:sz w:val="21"/>
        </w:rPr>
        <w:t>63</w:t>
      </w:r>
      <w:r>
        <w:rPr>
          <w:rFonts w:hint="default" w:ascii="宋体" w:hAnsi="宋体" w:eastAsia="宋体" w:cs="宋体"/>
          <w:spacing w:val="-7"/>
          <w:sz w:val="21"/>
        </w:rPr>
        <w:t>．</w:t>
      </w:r>
      <w:r>
        <w:rPr>
          <w:rFonts w:hint="default" w:ascii="Times New Roman" w:hAnsi="Times New Roman" w:eastAsia="Times New Roman" w:cs="Times New Roman"/>
        </w:rPr>
        <w:t>to read.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When</w:t>
      </w:r>
      <w:r>
        <w:rPr>
          <w:rFonts w:hint="default" w:ascii="Times New Roman" w:hAnsi="Times New Roman" w:eastAsia="Times New Roman" w:cs="Times New Roman"/>
          <w:spacing w:val="5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are reading, try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to understand w</w:t>
      </w:r>
      <w:r>
        <w:rPr>
          <w:rFonts w:hint="default" w:ascii="Calibri" w:hAnsi="Calibri" w:eastAsia="Calibri" w:cs="Calibri"/>
          <w:position w:val="1"/>
          <w:sz w:val="21"/>
        </w:rPr>
        <w:t>64</w:t>
      </w:r>
      <w:r>
        <w:rPr>
          <w:rFonts w:hint="default" w:ascii="宋体" w:hAnsi="宋体" w:eastAsia="宋体" w:cs="宋体"/>
          <w:sz w:val="21"/>
        </w:rPr>
        <w:t>．</w:t>
      </w:r>
      <w:r>
        <w:rPr>
          <w:rFonts w:hint="default" w:ascii="Times New Roman" w:hAnsi="Times New Roman" w:eastAsia="Times New Roman" w:cs="Times New Roman"/>
        </w:rPr>
        <w:t xml:space="preserve">message the writer is giving to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ou.</w:t>
      </w:r>
      <w:r>
        <w:rPr>
          <w:rFonts w:hint="default" w:ascii="Times New Roman" w:hAnsi="Times New Roman" w:eastAsia="Times New Roman" w:cs="Times New Roman"/>
        </w:rPr>
        <w:drawing>
          <wp:anchor distT="0" distB="0" distL="0" distR="0" simplePos="0" relativeHeight="251684864" behindDoc="1" locked="0" layoutInCell="1" allowOverlap="1">
            <wp:simplePos x="0" y="0"/>
            <wp:positionH relativeFrom="page">
              <wp:posOffset>1330325</wp:posOffset>
            </wp:positionH>
            <wp:positionV relativeFrom="page">
              <wp:posOffset>5194300</wp:posOffset>
            </wp:positionV>
            <wp:extent cx="276225" cy="13970"/>
            <wp:effectExtent l="0" t="0" r="0" b="0"/>
            <wp:wrapNone/>
            <wp:docPr id="1042" name="10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1042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</w:rPr>
        <w:drawing>
          <wp:anchor distT="0" distB="0" distL="0" distR="0" simplePos="0" relativeHeight="251685888" behindDoc="1" locked="0" layoutInCell="1" allowOverlap="1">
            <wp:simplePos x="0" y="0"/>
            <wp:positionH relativeFrom="page">
              <wp:posOffset>2515235</wp:posOffset>
            </wp:positionH>
            <wp:positionV relativeFrom="page">
              <wp:posOffset>5491480</wp:posOffset>
            </wp:positionV>
            <wp:extent cx="276225" cy="13970"/>
            <wp:effectExtent l="0" t="0" r="0" b="0"/>
            <wp:wrapNone/>
            <wp:docPr id="1043" name="10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1043"/>
                    <pic:cNvPicPr/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</w:rPr>
        <w:drawing>
          <wp:anchor distT="0" distB="0" distL="0" distR="0" simplePos="0" relativeHeight="251686912" behindDoc="1" locked="0" layoutInCell="1" allowOverlap="1">
            <wp:simplePos x="0" y="0"/>
            <wp:positionH relativeFrom="page">
              <wp:posOffset>6459855</wp:posOffset>
            </wp:positionH>
            <wp:positionV relativeFrom="page">
              <wp:posOffset>5788660</wp:posOffset>
            </wp:positionV>
            <wp:extent cx="268605" cy="13970"/>
            <wp:effectExtent l="0" t="0" r="0" b="0"/>
            <wp:wrapNone/>
            <wp:docPr id="1044" name="10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1044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05" cy="1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Times New Roman" w:cs="Times New Roman"/>
        </w:rPr>
        <w:drawing>
          <wp:anchor distT="0" distB="0" distL="0" distR="0" simplePos="0" relativeHeight="251687936" behindDoc="1" locked="0" layoutInCell="1" allowOverlap="1">
            <wp:simplePos x="0" y="0"/>
            <wp:positionH relativeFrom="page">
              <wp:posOffset>3658235</wp:posOffset>
            </wp:positionH>
            <wp:positionV relativeFrom="page">
              <wp:posOffset>6085840</wp:posOffset>
            </wp:positionV>
            <wp:extent cx="278130" cy="13970"/>
            <wp:effectExtent l="0" t="0" r="0" b="0"/>
            <wp:wrapNone/>
            <wp:docPr id="1045" name="10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1045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1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0" w:after="0" w:line="240" w:lineRule="auto"/>
        <w:ind w:left="526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So, parents should help to get their children to read as early</w:t>
      </w:r>
      <w:r>
        <w:rPr>
          <w:rFonts w:hint="default" w:ascii="Times New Roman" w:hAnsi="Times New Roman" w:eastAsia="Times New Roman" w:cs="Times New Roman"/>
          <w:spacing w:val="-5"/>
        </w:rPr>
        <w:t xml:space="preserve"> </w:t>
      </w:r>
      <w:r>
        <w:rPr>
          <w:rFonts w:hint="default" w:ascii="Times New Roman" w:hAnsi="Times New Roman" w:eastAsia="Times New Roman" w:cs="Times New Roman"/>
        </w:rPr>
        <w:t>as possible. Studies have</w:t>
      </w:r>
    </w:p>
    <w:p>
      <w:pPr>
        <w:autoSpaceDE w:val="0"/>
        <w:autoSpaceDN w:val="0"/>
        <w:snapToGrid w:val="0"/>
        <w:spacing w:before="192" w:after="0" w:line="240" w:lineRule="auto"/>
        <w:ind w:left="0" w:right="118" w:firstLine="0"/>
        <w:jc w:val="both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1"/>
        </w:rPr>
        <w:t xml:space="preserve">s </w:t>
      </w:r>
      <w:r>
        <w:rPr>
          <w:rFonts w:hint="default" w:ascii="Calibri" w:hAnsi="Calibri" w:eastAsia="Calibri" w:cs="Calibri"/>
          <w:spacing w:val="-1"/>
          <w:position w:val="1"/>
          <w:sz w:val="21"/>
        </w:rPr>
        <w:t>65</w:t>
      </w:r>
      <w:r>
        <w:rPr>
          <w:rFonts w:hint="default" w:ascii="宋体" w:hAnsi="宋体" w:eastAsia="宋体" w:cs="宋体"/>
          <w:spacing w:val="-1"/>
          <w:sz w:val="21"/>
        </w:rPr>
        <w:t xml:space="preserve">． </w:t>
      </w:r>
      <w:r>
        <w:rPr>
          <w:rFonts w:hint="default" w:ascii="Times New Roman" w:hAnsi="Times New Roman" w:eastAsia="Times New Roman" w:cs="Times New Roman"/>
          <w:spacing w:val="-1"/>
        </w:rPr>
        <w:t>that reading to</w:t>
      </w:r>
      <w:r>
        <w:rPr>
          <w:rFonts w:hint="default" w:ascii="Times New Roman" w:hAnsi="Times New Roman" w:eastAsia="Times New Roman" w:cs="Times New Roman"/>
          <w:spacing w:val="4"/>
        </w:rPr>
        <w:t xml:space="preserve">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 xml:space="preserve">our unborn child is very good. </w:t>
      </w:r>
      <w:r>
        <w:rPr>
          <w:rFonts w:hint="default" w:ascii="Times New Roman" w:hAnsi="Times New Roman" w:eastAsia="Times New Roman" w:cs="Times New Roman"/>
          <w:spacing w:val="-7"/>
        </w:rPr>
        <w:t>I</w:t>
      </w:r>
      <w:r>
        <w:rPr>
          <w:rFonts w:hint="default" w:ascii="Times New Roman" w:hAnsi="Times New Roman" w:eastAsia="Times New Roman" w:cs="Times New Roman"/>
          <w:spacing w:val="-1"/>
        </w:rPr>
        <w:t>n this wa</w:t>
      </w:r>
      <w:r>
        <w:rPr>
          <w:rFonts w:hint="default" w:ascii="Times New Roman" w:hAnsi="Times New Roman" w:eastAsia="Times New Roman" w:cs="Times New Roman"/>
          <w:spacing w:val="-20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,</w:t>
      </w:r>
      <w:r>
        <w:rPr>
          <w:rFonts w:hint="default" w:ascii="Times New Roman" w:hAnsi="Times New Roman" w:eastAsia="Times New Roman" w:cs="Times New Roman"/>
          <w:spacing w:val="4"/>
        </w:rPr>
        <w:t xml:space="preserve"> </w:t>
      </w:r>
      <w:r>
        <w:rPr>
          <w:rFonts w:hint="default" w:ascii="Times New Roman" w:hAnsi="Times New Roman" w:eastAsia="Times New Roman" w:cs="Times New Roman"/>
          <w:spacing w:val="-6"/>
        </w:rPr>
        <w:t>y</w:t>
      </w:r>
      <w:r>
        <w:rPr>
          <w:rFonts w:hint="default" w:ascii="Times New Roman" w:hAnsi="Times New Roman" w:eastAsia="Times New Roman" w:cs="Times New Roman"/>
          <w:spacing w:val="-1"/>
        </w:rPr>
        <w:t>our child w</w:t>
      </w:r>
      <w:r>
        <w:rPr>
          <w:rFonts w:hint="default" w:ascii="Times New Roman" w:hAnsi="Times New Roman" w:eastAsia="Times New Roman" w:cs="Times New Roman"/>
        </w:rPr>
        <w:t>ill like reading late</w:t>
      </w:r>
      <w:r>
        <w:rPr>
          <w:rFonts w:hint="default" w:ascii="Times New Roman" w:hAnsi="Times New Roman" w:eastAsia="Times New Roman" w:cs="Times New Roman"/>
          <w:spacing w:val="-15"/>
        </w:rPr>
        <w:t>r</w:t>
      </w:r>
      <w:r>
        <w:rPr>
          <w:rFonts w:hint="default" w:ascii="Times New Roman" w:hAnsi="Times New Roman" w:eastAsia="Times New Roman" w:cs="Times New Roman"/>
        </w:rPr>
        <w:t>. Reading is alwa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s a wonderful time. Good books are good friends.</w:t>
      </w:r>
      <w:r>
        <w:rPr>
          <w:rFonts w:hint="default" w:ascii="Times New Roman" w:hAnsi="Times New Roman" w:eastAsia="Times New Roman" w:cs="Times New Roman"/>
        </w:rPr>
        <w:drawing>
          <wp:anchor distT="0" distB="0" distL="0" distR="0" simplePos="0" relativeHeight="251688960" behindDoc="1" locked="0" layoutInCell="1" allowOverlap="1">
            <wp:simplePos x="0" y="0"/>
            <wp:positionH relativeFrom="page">
              <wp:posOffset>814070</wp:posOffset>
            </wp:positionH>
            <wp:positionV relativeFrom="page">
              <wp:posOffset>6680200</wp:posOffset>
            </wp:positionV>
            <wp:extent cx="276225" cy="13970"/>
            <wp:effectExtent l="0" t="0" r="0" b="0"/>
            <wp:wrapNone/>
            <wp:docPr id="1046" name="10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1046"/>
                    <pic:cNvPicPr/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1397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autoSpaceDE w:val="0"/>
        <w:autoSpaceDN w:val="0"/>
        <w:snapToGrid w:val="0"/>
        <w:spacing w:before="14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  <w:sz w:val="21"/>
        </w:rPr>
      </w:pPr>
      <w:r>
        <w:rPr>
          <w:rFonts w:hint="default" w:ascii="宋体" w:hAnsi="宋体" w:eastAsia="宋体" w:cs="宋体"/>
          <w:sz w:val="21"/>
        </w:rPr>
        <w:t>六．书面表达（本大题</w:t>
      </w:r>
      <w:r>
        <w:rPr>
          <w:rFonts w:hint="default" w:ascii="宋体" w:hAnsi="宋体" w:eastAsia="宋体" w:cs="宋体"/>
          <w:spacing w:val="26"/>
          <w:sz w:val="21"/>
        </w:rPr>
        <w:t>共</w:t>
      </w:r>
      <w:r>
        <w:rPr>
          <w:rFonts w:hint="default" w:ascii="Times New Roman" w:hAnsi="Times New Roman" w:eastAsia="Times New Roman" w:cs="Times New Roman"/>
          <w:b/>
          <w:sz w:val="21"/>
        </w:rPr>
        <w:t>1</w:t>
      </w:r>
      <w:r>
        <w:rPr>
          <w:rFonts w:hint="default" w:ascii="Times New Roman" w:hAnsi="Times New Roman" w:eastAsia="Times New Roman" w:cs="Times New Roman"/>
          <w:b/>
          <w:spacing w:val="52"/>
          <w:sz w:val="21"/>
        </w:rPr>
        <w:t>0</w:t>
      </w:r>
      <w:r>
        <w:rPr>
          <w:rFonts w:hint="default" w:ascii="宋体" w:hAnsi="宋体" w:eastAsia="宋体" w:cs="宋体"/>
          <w:sz w:val="21"/>
        </w:rPr>
        <w:t>分）</w:t>
      </w:r>
    </w:p>
    <w:p>
      <w:pPr>
        <w:autoSpaceDE w:val="0"/>
        <w:autoSpaceDN w:val="0"/>
        <w:snapToGrid w:val="0"/>
        <w:spacing w:before="96" w:after="0" w:line="240" w:lineRule="auto"/>
        <w:ind w:left="0" w:right="0" w:firstLine="0"/>
        <w:jc w:val="both"/>
        <w:textAlignment w:val="auto"/>
        <w:rPr>
          <w:rFonts w:hint="default" w:ascii="宋体" w:hAnsi="宋体" w:eastAsia="宋体" w:cs="宋体"/>
        </w:rPr>
      </w:pPr>
      <w:r>
        <w:rPr>
          <w:rFonts w:hint="default" w:ascii="宋体" w:hAnsi="宋体" w:eastAsia="宋体" w:cs="宋体"/>
        </w:rPr>
        <w:t>假定你是</w:t>
      </w:r>
      <w:r>
        <w:rPr>
          <w:rFonts w:hint="default" w:ascii="宋体" w:hAnsi="宋体" w:eastAsia="宋体" w:cs="宋体"/>
          <w:spacing w:val="-1"/>
        </w:rPr>
        <w:t>李</w:t>
      </w:r>
      <w:r>
        <w:rPr>
          <w:rFonts w:hint="default" w:ascii="宋体" w:hAnsi="宋体" w:eastAsia="宋体" w:cs="宋体"/>
        </w:rPr>
        <w:t>华，你</w:t>
      </w:r>
      <w:r>
        <w:rPr>
          <w:rFonts w:hint="default" w:ascii="宋体" w:hAnsi="宋体" w:eastAsia="宋体" w:cs="宋体"/>
          <w:spacing w:val="-1"/>
        </w:rPr>
        <w:t>的英</w:t>
      </w:r>
      <w:r>
        <w:rPr>
          <w:rFonts w:hint="default" w:ascii="宋体" w:hAnsi="宋体" w:eastAsia="宋体" w:cs="宋体"/>
        </w:rPr>
        <w:t>国笔</w:t>
      </w:r>
      <w:r>
        <w:rPr>
          <w:rFonts w:hint="default" w:ascii="宋体" w:hAnsi="宋体" w:eastAsia="宋体" w:cs="宋体"/>
          <w:spacing w:val="-1"/>
        </w:rPr>
        <w:t>友</w:t>
      </w:r>
      <w:r>
        <w:rPr>
          <w:rFonts w:hint="default" w:ascii="宋体" w:hAnsi="宋体" w:eastAsia="宋体" w:cs="宋体"/>
          <w:spacing w:val="1"/>
        </w:rPr>
        <w:t xml:space="preserve"> </w:t>
      </w:r>
      <w:r>
        <w:rPr>
          <w:rFonts w:hint="default" w:ascii="Times New Roman" w:hAnsi="Times New Roman" w:eastAsia="Times New Roman" w:cs="Times New Roman"/>
        </w:rPr>
        <w:t>John</w:t>
      </w:r>
      <w:r>
        <w:rPr>
          <w:rFonts w:hint="default" w:ascii="Times New Roman" w:hAnsi="Times New Roman" w:eastAsia="Times New Roman" w:cs="Times New Roman"/>
          <w:spacing w:val="-1"/>
        </w:rPr>
        <w:t xml:space="preserve"> </w:t>
      </w:r>
      <w:r>
        <w:rPr>
          <w:rFonts w:hint="default" w:ascii="宋体" w:hAnsi="宋体" w:eastAsia="宋体" w:cs="宋体"/>
        </w:rPr>
        <w:t>对你</w:t>
      </w:r>
      <w:r>
        <w:rPr>
          <w:rFonts w:hint="default" w:ascii="宋体" w:hAnsi="宋体" w:eastAsia="宋体" w:cs="宋体"/>
          <w:spacing w:val="-1"/>
        </w:rPr>
        <w:t>的体</w:t>
      </w:r>
      <w:r>
        <w:rPr>
          <w:rFonts w:hint="default" w:ascii="宋体" w:hAnsi="宋体" w:eastAsia="宋体" w:cs="宋体"/>
        </w:rPr>
        <w:t>育锻炼情</w:t>
      </w:r>
      <w:r>
        <w:rPr>
          <w:rFonts w:hint="default" w:ascii="宋体" w:hAnsi="宋体" w:eastAsia="宋体" w:cs="宋体"/>
          <w:spacing w:val="-1"/>
        </w:rPr>
        <w:t>况</w:t>
      </w:r>
      <w:r>
        <w:rPr>
          <w:rFonts w:hint="default" w:ascii="宋体" w:hAnsi="宋体" w:eastAsia="宋体" w:cs="宋体"/>
        </w:rPr>
        <w:t>很感兴</w:t>
      </w:r>
      <w:r>
        <w:rPr>
          <w:rFonts w:hint="default" w:ascii="宋体" w:hAnsi="宋体" w:eastAsia="宋体" w:cs="宋体"/>
          <w:spacing w:val="-1"/>
        </w:rPr>
        <w:t>趣，</w:t>
      </w:r>
      <w:r>
        <w:rPr>
          <w:rFonts w:hint="default" w:ascii="宋体" w:hAnsi="宋体" w:eastAsia="宋体" w:cs="宋体"/>
        </w:rPr>
        <w:t>请你用英语给他写一封回信，介绍相关情况。要点如下：</w:t>
      </w:r>
    </w:p>
    <w:p>
      <w:pPr>
        <w:autoSpaceDE w:val="0"/>
        <w:autoSpaceDN w:val="0"/>
        <w:snapToGrid w:val="0"/>
        <w:spacing w:before="9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1.</w:t>
      </w:r>
      <w:r>
        <w:rPr>
          <w:rFonts w:hint="default" w:ascii="宋体" w:hAnsi="宋体" w:eastAsia="宋体" w:cs="宋体"/>
        </w:rPr>
        <w:t>你班的体育课介绍（一周上课节数，主要的运动项目及上课地点</w:t>
      </w:r>
      <w:r>
        <w:rPr>
          <w:rFonts w:hint="default" w:ascii="宋体" w:hAnsi="宋体" w:eastAsia="宋体" w:cs="宋体"/>
          <w:spacing w:val="-60"/>
        </w:rPr>
        <w:t>）</w:t>
      </w:r>
      <w:r>
        <w:rPr>
          <w:rFonts w:hint="default" w:ascii="宋体" w:hAnsi="宋体" w:eastAsia="宋体" w:cs="宋体"/>
        </w:rPr>
        <w:t>；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2.</w:t>
      </w:r>
      <w:r>
        <w:rPr>
          <w:rFonts w:hint="default" w:ascii="宋体" w:hAnsi="宋体" w:eastAsia="宋体" w:cs="宋体"/>
        </w:rPr>
        <w:t>学校的运动会举办时间及同学们的参与情况；</w:t>
      </w:r>
    </w:p>
    <w:p>
      <w:pPr>
        <w:autoSpaceDE w:val="0"/>
        <w:autoSpaceDN w:val="0"/>
        <w:snapToGrid w:val="0"/>
        <w:spacing w:before="18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3.</w:t>
      </w:r>
      <w:r>
        <w:rPr>
          <w:rFonts w:hint="default" w:ascii="宋体" w:hAnsi="宋体" w:eastAsia="宋体" w:cs="宋体"/>
        </w:rPr>
        <w:t>你业余时间喜欢的运动项目；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4.</w:t>
      </w:r>
      <w:r>
        <w:rPr>
          <w:rFonts w:hint="default" w:ascii="宋体" w:hAnsi="宋体" w:eastAsia="宋体" w:cs="宋体"/>
        </w:rPr>
        <w:t>你的运动收获</w:t>
      </w:r>
      <w:r>
        <w:rPr>
          <w:rFonts w:hint="default" w:ascii="Times New Roman" w:hAnsi="Times New Roman" w:eastAsia="Times New Roman" w:cs="Times New Roman"/>
        </w:rPr>
        <w:t>(</w:t>
      </w:r>
      <w:r>
        <w:rPr>
          <w:rFonts w:hint="default" w:ascii="宋体" w:hAnsi="宋体" w:eastAsia="宋体" w:cs="宋体"/>
        </w:rPr>
        <w:t>身体更加健康，结交朋友等</w:t>
      </w:r>
      <w:r>
        <w:rPr>
          <w:rFonts w:hint="default" w:ascii="宋体" w:hAnsi="宋体" w:eastAsia="宋体" w:cs="宋体"/>
          <w:spacing w:val="-60"/>
        </w:rPr>
        <w:t>）</w:t>
      </w:r>
      <w:r>
        <w:rPr>
          <w:rFonts w:hint="default" w:ascii="宋体" w:hAnsi="宋体" w:eastAsia="宋体" w:cs="宋体"/>
        </w:rPr>
        <w:t>。注意：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1.</w:t>
      </w:r>
      <w:r>
        <w:rPr>
          <w:rFonts w:hint="default" w:ascii="宋体" w:hAnsi="宋体" w:eastAsia="宋体" w:cs="宋体"/>
        </w:rPr>
        <w:t xml:space="preserve">词数 </w:t>
      </w:r>
      <w:r>
        <w:rPr>
          <w:rFonts w:hint="default" w:ascii="Times New Roman" w:hAnsi="Times New Roman" w:eastAsia="Times New Roman" w:cs="Times New Roman"/>
        </w:rPr>
        <w:t>80 ~100</w:t>
      </w:r>
      <w:r>
        <w:rPr>
          <w:rFonts w:hint="default" w:ascii="宋体" w:hAnsi="宋体" w:eastAsia="宋体" w:cs="宋体"/>
        </w:rPr>
        <w:t>，开头和结尾已给出，但不计入总词数；</w:t>
      </w:r>
    </w:p>
    <w:p>
      <w:pPr>
        <w:autoSpaceDE w:val="0"/>
        <w:autoSpaceDN w:val="0"/>
        <w:snapToGrid w:val="0"/>
        <w:spacing w:before="18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2.</w:t>
      </w:r>
      <w:r>
        <w:rPr>
          <w:rFonts w:hint="default" w:ascii="宋体" w:hAnsi="宋体" w:eastAsia="宋体" w:cs="宋体"/>
        </w:rPr>
        <w:t>可以适当增加细节，以使行文连贯；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宋体" w:hAnsi="宋体" w:eastAsia="宋体" w:cs="宋体"/>
        </w:rPr>
      </w:pPr>
      <w:r>
        <w:rPr>
          <w:rFonts w:hint="default" w:ascii="Times New Roman" w:hAnsi="Times New Roman" w:eastAsia="Times New Roman" w:cs="Times New Roman"/>
        </w:rPr>
        <w:t>3.</w:t>
      </w:r>
      <w:r>
        <w:rPr>
          <w:rFonts w:hint="default" w:ascii="宋体" w:hAnsi="宋体" w:eastAsia="宋体" w:cs="宋体"/>
        </w:rPr>
        <w:t>文中不得出现真实的人名、校名等相关信息。</w:t>
      </w:r>
    </w:p>
    <w:p>
      <w:pPr>
        <w:autoSpaceDE w:val="0"/>
        <w:autoSpaceDN w:val="0"/>
        <w:snapToGrid w:val="0"/>
        <w:spacing w:before="20" w:after="0" w:line="240" w:lineRule="auto"/>
        <w:ind w:left="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宋体" w:hAnsi="宋体" w:eastAsia="宋体" w:cs="宋体"/>
        </w:rPr>
        <w:t xml:space="preserve">参考词汇：体育课 </w:t>
      </w:r>
      <w:r>
        <w:rPr>
          <w:rFonts w:hint="default" w:ascii="Times New Roman" w:hAnsi="Times New Roman" w:eastAsia="Times New Roman" w:cs="Times New Roman"/>
        </w:rPr>
        <w:t>— PE class</w:t>
      </w:r>
      <w:r>
        <w:rPr>
          <w:rFonts w:hint="default" w:ascii="Times New Roman" w:hAnsi="Times New Roman" w:eastAsia="Times New Roman" w:cs="Times New Roman"/>
          <w:spacing w:val="257"/>
        </w:rPr>
        <w:t xml:space="preserve"> </w:t>
      </w:r>
      <w:r>
        <w:rPr>
          <w:rFonts w:hint="default" w:ascii="宋体" w:hAnsi="宋体" w:eastAsia="宋体" w:cs="宋体"/>
        </w:rPr>
        <w:t xml:space="preserve">运动会 </w:t>
      </w:r>
      <w:r>
        <w:rPr>
          <w:rFonts w:hint="default" w:ascii="Times New Roman" w:hAnsi="Times New Roman" w:eastAsia="Times New Roman" w:cs="Times New Roman"/>
        </w:rPr>
        <w:t>— sports meeting</w:t>
      </w:r>
    </w:p>
    <w:p>
      <w:pPr>
        <w:autoSpaceDE w:val="0"/>
        <w:autoSpaceDN w:val="0"/>
        <w:snapToGrid w:val="0"/>
        <w:spacing w:before="1" w:after="0" w:line="240" w:lineRule="auto"/>
        <w:ind w:left="317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</w:rPr>
        <w:t>Dear John,</w:t>
      </w:r>
    </w:p>
    <w:p>
      <w:pPr>
        <w:tabs>
          <w:tab w:val="left" w:leader="underscore" w:pos="4349"/>
          <w:tab w:val="left" w:leader="underscore" w:pos="4879"/>
          <w:tab w:val="left" w:leader="underscore" w:pos="6572"/>
          <w:tab w:val="left" w:leader="underscore" w:pos="7314"/>
          <w:tab w:val="left" w:leader="underscore" w:pos="9005"/>
          <w:tab w:val="left" w:leader="underscore" w:pos="9639"/>
        </w:tabs>
        <w:autoSpaceDE w:val="0"/>
        <w:autoSpaceDN w:val="0"/>
        <w:snapToGrid w:val="0"/>
        <w:spacing w:before="2" w:after="0" w:line="240" w:lineRule="auto"/>
        <w:ind w:left="240" w:right="0" w:firstLine="0"/>
        <w:jc w:val="left"/>
        <w:textAlignment w:val="auto"/>
        <w:rPr>
          <w:rFonts w:hint="default" w:ascii="楷体" w:hAnsi="楷体" w:eastAsia="楷体" w:cs="楷体"/>
          <w:sz w:val="18"/>
        </w:rPr>
      </w:pPr>
      <w:r>
        <w:rPr>
          <w:rFonts w:hint="default" w:ascii="Times New Roman" w:hAnsi="Times New Roman" w:eastAsia="Times New Roman" w:cs="Times New Roman"/>
        </w:rPr>
        <w:t>Thank</w:t>
      </w:r>
      <w:r>
        <w:rPr>
          <w:rFonts w:hint="default" w:ascii="Times New Roman" w:hAnsi="Times New Roman" w:eastAsia="Times New Roman" w:cs="Times New Roman"/>
          <w:spacing w:val="67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</w:t>
      </w:r>
      <w:r>
        <w:rPr>
          <w:rFonts w:hint="default" w:ascii="Times New Roman" w:hAnsi="Times New Roman" w:eastAsia="Times New Roman" w:cs="Times New Roman"/>
          <w:spacing w:val="62"/>
        </w:rPr>
        <w:t xml:space="preserve"> </w:t>
      </w:r>
      <w:r>
        <w:rPr>
          <w:rFonts w:hint="default" w:ascii="Times New Roman" w:hAnsi="Times New Roman" w:eastAsia="Times New Roman" w:cs="Times New Roman"/>
        </w:rPr>
        <w:t>for</w:t>
      </w:r>
      <w:r>
        <w:rPr>
          <w:rFonts w:hint="default" w:ascii="Times New Roman" w:hAnsi="Times New Roman" w:eastAsia="Times New Roman" w:cs="Times New Roman"/>
          <w:spacing w:val="64"/>
        </w:rPr>
        <w:t xml:space="preserve">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our</w:t>
      </w:r>
      <w:r>
        <w:rPr>
          <w:rFonts w:hint="default" w:ascii="Times New Roman" w:hAnsi="Times New Roman" w:eastAsia="Times New Roman" w:cs="Times New Roman"/>
          <w:spacing w:val="61"/>
        </w:rPr>
        <w:t xml:space="preserve"> </w:t>
      </w:r>
      <w:r>
        <w:rPr>
          <w:rFonts w:hint="default" w:ascii="Times New Roman" w:hAnsi="Times New Roman" w:eastAsia="Times New Roman" w:cs="Times New Roman"/>
        </w:rPr>
        <w:t>lette</w:t>
      </w:r>
      <w:r>
        <w:rPr>
          <w:rFonts w:hint="default" w:ascii="Times New Roman" w:hAnsi="Times New Roman" w:eastAsia="Times New Roman" w:cs="Times New Roman"/>
          <w:spacing w:val="-13"/>
        </w:rPr>
        <w:t>r</w:t>
      </w:r>
      <w:r>
        <w:rPr>
          <w:rFonts w:hint="default" w:ascii="Times New Roman" w:hAnsi="Times New Roman" w:eastAsia="Times New Roman" w:cs="Times New Roman"/>
        </w:rPr>
        <w:t>.</w:t>
      </w:r>
      <w:r>
        <w:rPr>
          <w:rFonts w:hint="default" w:ascii="Times New Roman" w:hAnsi="Times New Roman" w:eastAsia="Times New Roman" w:cs="Times New Roman"/>
          <w:sz w:val="21"/>
        </w:rPr>
        <w:t>__</w:t>
      </w:r>
      <w:r>
        <w:rPr>
          <w:rFonts w:hint="default" w:ascii="Times New Roman" w:hAnsi="Times New Roman" w:eastAsia="Times New Roman" w:cs="Times New Roman"/>
          <w:sz w:val="21"/>
        </w:rPr>
        <w:tab/>
      </w:r>
      <w:r>
        <w:rPr>
          <w:rFonts w:hint="default" w:ascii="Times New Roman" w:hAnsi="Times New Roman" w:eastAsia="Times New Roman" w:cs="Times New Roman"/>
          <w:sz w:val="21"/>
        </w:rPr>
        <w:tab/>
      </w:r>
      <w:r>
        <w:rPr>
          <w:rFonts w:hint="default" w:ascii="Times New Roman" w:hAnsi="Times New Roman" w:eastAsia="Times New Roman" w:cs="Times New Roman"/>
          <w:sz w:val="21"/>
        </w:rPr>
        <w:tab/>
      </w:r>
      <w:r>
        <w:rPr>
          <w:rFonts w:hint="default" w:ascii="Times New Roman" w:hAnsi="Times New Roman" w:eastAsia="Times New Roman" w:cs="Times New Roman"/>
          <w:sz w:val="21"/>
        </w:rPr>
        <w:tab/>
      </w:r>
      <w:r>
        <w:rPr>
          <w:rFonts w:hint="default" w:ascii="Times New Roman" w:hAnsi="Times New Roman" w:eastAsia="Times New Roman" w:cs="Times New Roman"/>
          <w:sz w:val="21"/>
        </w:rPr>
        <w:tab/>
      </w:r>
      <w:r>
        <w:rPr>
          <w:rFonts w:hint="default" w:ascii="Times New Roman" w:hAnsi="Times New Roman" w:eastAsia="Times New Roman" w:cs="Times New Roman"/>
          <w:sz w:val="21"/>
        </w:rPr>
        <w:tab/>
      </w:r>
      <w:bookmarkStart w:id="0" w:name="_GoBack"/>
      <w:bookmarkEnd w:id="0"/>
    </w:p>
    <w:p>
      <w:pPr>
        <w:autoSpaceDE w:val="0"/>
        <w:autoSpaceDN w:val="0"/>
        <w:snapToGrid w:val="0"/>
        <w:spacing w:before="119" w:after="0" w:line="240" w:lineRule="auto"/>
        <w:ind w:left="108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6"/>
        </w:rPr>
        <w:t>I</w:t>
      </w:r>
      <w:r>
        <w:rPr>
          <w:rFonts w:hint="default" w:ascii="Times New Roman" w:hAnsi="Times New Roman" w:eastAsia="Times New Roman" w:cs="Times New Roman"/>
        </w:rPr>
        <w:t xml:space="preserve">’m looking forward to hearing from </w:t>
      </w:r>
      <w:r>
        <w:rPr>
          <w:rFonts w:hint="default" w:ascii="Times New Roman" w:hAnsi="Times New Roman" w:eastAsia="Times New Roman" w:cs="Times New Roman"/>
          <w:spacing w:val="-5"/>
        </w:rPr>
        <w:t>y</w:t>
      </w:r>
      <w:r>
        <w:rPr>
          <w:rFonts w:hint="default" w:ascii="Times New Roman" w:hAnsi="Times New Roman" w:eastAsia="Times New Roman" w:cs="Times New Roman"/>
        </w:rPr>
        <w:t>ou soon.</w:t>
      </w:r>
    </w:p>
    <w:p>
      <w:pPr>
        <w:autoSpaceDE w:val="0"/>
        <w:autoSpaceDN w:val="0"/>
        <w:snapToGrid w:val="0"/>
        <w:spacing w:before="0" w:after="0" w:line="240" w:lineRule="auto"/>
        <w:ind w:left="120" w:right="0" w:firstLine="0"/>
        <w:jc w:val="left"/>
        <w:textAlignment w:val="auto"/>
        <w:rPr>
          <w:rFonts w:hint="default" w:ascii="Times New Roman" w:hAnsi="Times New Roman" w:eastAsia="Times New Roman" w:cs="Times New Roman"/>
        </w:rPr>
      </w:pPr>
      <w:r>
        <w:rPr>
          <w:rFonts w:hint="default" w:ascii="Times New Roman" w:hAnsi="Times New Roman" w:eastAsia="Times New Roman" w:cs="Times New Roman"/>
          <w:spacing w:val="-24"/>
        </w:rPr>
        <w:t>Y</w:t>
      </w:r>
      <w:r>
        <w:rPr>
          <w:rFonts w:hint="default" w:ascii="Times New Roman" w:hAnsi="Times New Roman" w:eastAsia="Times New Roman" w:cs="Times New Roman"/>
        </w:rPr>
        <w:t>ours</w:t>
      </w:r>
    </w:p>
    <w:p>
      <w:pPr>
        <w:autoSpaceDE w:val="0"/>
        <w:autoSpaceDN w:val="0"/>
        <w:snapToGrid w:val="0"/>
        <w:spacing w:before="0" w:after="0" w:line="240" w:lineRule="auto"/>
        <w:ind w:left="123" w:right="0" w:firstLine="0"/>
        <w:jc w:val="left"/>
        <w:textAlignment w:val="auto"/>
        <w:rPr>
          <w:rFonts w:hint="default" w:ascii="楷体" w:hAnsi="楷体" w:eastAsia="楷体" w:cs="楷体"/>
          <w:sz w:val="18"/>
        </w:rPr>
      </w:pPr>
      <w:r>
        <w:rPr>
          <w:rFonts w:hint="default" w:ascii="Times New Roman" w:hAnsi="Times New Roman" w:eastAsia="Times New Roman" w:cs="Times New Roman"/>
          <w:spacing w:val="-5"/>
        </w:rPr>
        <w:t>L</w:t>
      </w:r>
      <w:r>
        <w:rPr>
          <w:rFonts w:hint="default" w:ascii="Times New Roman" w:hAnsi="Times New Roman" w:eastAsia="Times New Roman" w:cs="Times New Roman"/>
        </w:rPr>
        <w:t>i Hua</w:t>
      </w:r>
    </w:p>
    <w:sectPr>
      <w:footnotePr>
        <w:numStart w:val="0"/>
      </w:footnotePr>
      <w:endnotePr>
        <w:numFmt w:val="decimal"/>
        <w:numStart w:val="0"/>
      </w:endnotePr>
      <w:pgSz w:w="11906" w:h="16838"/>
      <w:pgMar w:top="1126" w:right="1138" w:bottom="1037" w:left="1133" w:header="0" w:footer="0" w:gutter="0"/>
      <w:pgNumType w:fmt="decimal" w:start="0"/>
      <w:cols w:space="720" w:num="1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0">
      <w:start w:val="2"/>
      <w:numFmt w:val="decimal"/>
      <w:lvlText w:val="%1."/>
      <w:lvlJc w:val="left"/>
      <w:pPr>
        <w:tabs>
          <w:tab w:val="left" w:pos="237"/>
        </w:tabs>
        <w:autoSpaceDE w:val="0"/>
        <w:autoSpaceDN w:val="0"/>
        <w:ind w:left="237" w:hanging="237"/>
      </w:pPr>
    </w:lvl>
    <w:lvl w:ilvl="1" w:tentative="0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 w:tentative="0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 w:tentative="0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 w:tentative="0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 w:tentative="0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 w:tentative="0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 w:tentative="0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 w:tentative="0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1">
    <w:nsid w:val="00000007"/>
    <w:multiLevelType w:val="multilevel"/>
    <w:tmpl w:val="00000007"/>
    <w:lvl w:ilvl="0" w:tentative="0">
      <w:start w:val="5"/>
      <w:numFmt w:val="decimal"/>
      <w:lvlText w:val="%1."/>
      <w:lvlJc w:val="left"/>
      <w:pPr>
        <w:tabs>
          <w:tab w:val="left" w:pos="240"/>
        </w:tabs>
        <w:autoSpaceDE w:val="0"/>
        <w:autoSpaceDN w:val="0"/>
        <w:ind w:left="240" w:hanging="240"/>
      </w:pPr>
    </w:lvl>
    <w:lvl w:ilvl="1" w:tentative="0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 w:tentative="0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 w:tentative="0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 w:tentative="0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 w:tentative="0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 w:tentative="0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 w:tentative="0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 w:tentative="0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2">
    <w:nsid w:val="00000012"/>
    <w:multiLevelType w:val="multilevel"/>
    <w:tmpl w:val="00000012"/>
    <w:lvl w:ilvl="0" w:tentative="0">
      <w:start w:val="12"/>
      <w:numFmt w:val="decimalZero"/>
      <w:lvlText w:val="%1."/>
      <w:lvlJc w:val="left"/>
      <w:pPr>
        <w:tabs>
          <w:tab w:val="left" w:pos="360"/>
        </w:tabs>
        <w:autoSpaceDE w:val="0"/>
        <w:autoSpaceDN w:val="0"/>
        <w:ind w:left="360" w:hanging="360"/>
      </w:pPr>
    </w:lvl>
    <w:lvl w:ilvl="1" w:tentative="0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 w:tentative="0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 w:tentative="0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 w:tentative="0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 w:tentative="0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 w:tentative="0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 w:tentative="0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 w:tentative="0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3">
    <w:nsid w:val="0000001E"/>
    <w:multiLevelType w:val="multilevel"/>
    <w:tmpl w:val="0000001E"/>
    <w:lvl w:ilvl="0" w:tentative="0">
      <w:start w:val="17"/>
      <w:numFmt w:val="decimal"/>
      <w:lvlText w:val="%1."/>
      <w:lvlJc w:val="left"/>
      <w:pPr>
        <w:tabs>
          <w:tab w:val="left" w:pos="350"/>
        </w:tabs>
        <w:autoSpaceDE w:val="0"/>
        <w:autoSpaceDN w:val="0"/>
        <w:ind w:left="350" w:hanging="350"/>
      </w:pPr>
    </w:lvl>
    <w:lvl w:ilvl="1" w:tentative="0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 w:tentative="0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 w:tentative="0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 w:tentative="0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 w:tentative="0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 w:tentative="0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 w:tentative="0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 w:tentative="0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4">
    <w:nsid w:val="0000002B"/>
    <w:multiLevelType w:val="multilevel"/>
    <w:tmpl w:val="0000002B"/>
    <w:lvl w:ilvl="0" w:tentative="0">
      <w:start w:val="21"/>
      <w:numFmt w:val="decimalZero"/>
      <w:lvlText w:val="%1"/>
      <w:lvlJc w:val="left"/>
      <w:pPr>
        <w:tabs>
          <w:tab w:val="left" w:pos="636"/>
        </w:tabs>
        <w:autoSpaceDE w:val="0"/>
        <w:autoSpaceDN w:val="0"/>
        <w:ind w:left="636" w:hanging="636"/>
      </w:pPr>
      <w:rPr>
        <w:rFonts w:ascii="Calibri" w:hAnsi="Calibri" w:eastAsia="Calibri" w:cs="Calibri"/>
        <w:sz w:val="21"/>
      </w:rPr>
    </w:lvl>
    <w:lvl w:ilvl="1" w:tentative="0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 w:tentative="0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 w:tentative="0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 w:tentative="0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 w:tentative="0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 w:tentative="0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 w:tentative="0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 w:tentative="0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5">
    <w:nsid w:val="0000002F"/>
    <w:multiLevelType w:val="multilevel"/>
    <w:tmpl w:val="0000002F"/>
    <w:lvl w:ilvl="0" w:tentative="0">
      <w:start w:val="27"/>
      <w:numFmt w:val="decimalZero"/>
      <w:lvlText w:val="%1"/>
      <w:lvlJc w:val="left"/>
      <w:pPr>
        <w:tabs>
          <w:tab w:val="left" w:pos="636"/>
        </w:tabs>
        <w:autoSpaceDE w:val="0"/>
        <w:autoSpaceDN w:val="0"/>
        <w:ind w:left="636" w:hanging="636"/>
      </w:pPr>
      <w:rPr>
        <w:rFonts w:ascii="Calibri" w:hAnsi="Calibri" w:eastAsia="Calibri" w:cs="Calibri"/>
        <w:sz w:val="21"/>
      </w:rPr>
    </w:lvl>
    <w:lvl w:ilvl="1" w:tentative="0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 w:tentative="0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 w:tentative="0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 w:tentative="0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 w:tentative="0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 w:tentative="0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 w:tentative="0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 w:tentative="0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abstractNum w:abstractNumId="6">
    <w:nsid w:val="00000031"/>
    <w:multiLevelType w:val="multilevel"/>
    <w:tmpl w:val="00000031"/>
    <w:lvl w:ilvl="0" w:tentative="0">
      <w:start w:val="29"/>
      <w:numFmt w:val="decimalZero"/>
      <w:lvlText w:val="%1"/>
      <w:lvlJc w:val="left"/>
      <w:pPr>
        <w:tabs>
          <w:tab w:val="left" w:pos="531"/>
        </w:tabs>
        <w:autoSpaceDE w:val="0"/>
        <w:autoSpaceDN w:val="0"/>
        <w:ind w:left="531" w:hanging="531"/>
      </w:pPr>
    </w:lvl>
    <w:lvl w:ilvl="1" w:tentative="0">
      <w:start w:val="1"/>
      <w:numFmt w:val="lowerLetter"/>
      <w:lvlText w:val="%2)"/>
      <w:lvlJc w:val="left"/>
      <w:pPr>
        <w:autoSpaceDE w:val="0"/>
        <w:autoSpaceDN w:val="0"/>
        <w:ind w:left="840" w:hanging="420"/>
      </w:pPr>
    </w:lvl>
    <w:lvl w:ilvl="2" w:tentative="0">
      <w:start w:val="1"/>
      <w:numFmt w:val="lowerRoman"/>
      <w:lvlText w:val="%3."/>
      <w:lvlJc w:val="right"/>
      <w:pPr>
        <w:autoSpaceDE w:val="0"/>
        <w:autoSpaceDN w:val="0"/>
        <w:ind w:left="1260" w:hanging="420"/>
      </w:pPr>
    </w:lvl>
    <w:lvl w:ilvl="3" w:tentative="0">
      <w:start w:val="1"/>
      <w:numFmt w:val="decimal"/>
      <w:lvlText w:val="%4."/>
      <w:lvlJc w:val="left"/>
      <w:pPr>
        <w:autoSpaceDE w:val="0"/>
        <w:autoSpaceDN w:val="0"/>
        <w:ind w:left="1680" w:hanging="420"/>
      </w:pPr>
    </w:lvl>
    <w:lvl w:ilvl="4" w:tentative="0">
      <w:start w:val="1"/>
      <w:numFmt w:val="lowerLetter"/>
      <w:lvlText w:val="%5)"/>
      <w:lvlJc w:val="left"/>
      <w:pPr>
        <w:autoSpaceDE w:val="0"/>
        <w:autoSpaceDN w:val="0"/>
        <w:ind w:left="2100" w:hanging="420"/>
      </w:pPr>
    </w:lvl>
    <w:lvl w:ilvl="5" w:tentative="0">
      <w:start w:val="1"/>
      <w:numFmt w:val="lowerRoman"/>
      <w:lvlText w:val="%6."/>
      <w:lvlJc w:val="right"/>
      <w:pPr>
        <w:autoSpaceDE w:val="0"/>
        <w:autoSpaceDN w:val="0"/>
        <w:ind w:left="2520" w:hanging="420"/>
      </w:pPr>
    </w:lvl>
    <w:lvl w:ilvl="6" w:tentative="0">
      <w:start w:val="1"/>
      <w:numFmt w:val="decimal"/>
      <w:lvlText w:val="%7."/>
      <w:lvlJc w:val="left"/>
      <w:pPr>
        <w:autoSpaceDE w:val="0"/>
        <w:autoSpaceDN w:val="0"/>
        <w:ind w:left="2940" w:hanging="420"/>
      </w:pPr>
    </w:lvl>
    <w:lvl w:ilvl="7" w:tentative="0">
      <w:start w:val="1"/>
      <w:numFmt w:val="lowerLetter"/>
      <w:lvlText w:val="%8)"/>
      <w:lvlJc w:val="left"/>
      <w:pPr>
        <w:autoSpaceDE w:val="0"/>
        <w:autoSpaceDN w:val="0"/>
        <w:ind w:left="3360" w:hanging="420"/>
      </w:pPr>
    </w:lvl>
    <w:lvl w:ilvl="8" w:tentative="0">
      <w:start w:val="1"/>
      <w:numFmt w:val="lowerRoman"/>
      <w:lvlText w:val="%9."/>
      <w:lvlJc w:val="right"/>
      <w:pPr>
        <w:autoSpaceDE w:val="0"/>
        <w:autoSpaceDN w:val="0"/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cumentProtection w:enforcement="0"/>
  <w:defaultTabStop w:val="72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footnotePr>
    <w:numStart w:val="0"/>
  </w:footnotePr>
  <w:endnotePr>
    <w:numFmt w:val="decimal"/>
    <w:numStart w:val="0"/>
  </w:endnotePr>
  <w:compat>
    <w:balanceSingleByteDoubleByteWidth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5E034EC"/>
    <w:rsid w:val="427834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highlight w:val="none"/>
      <w:u w:val="none"/>
      <w:vertAlign w:val="baseline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5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2020-04-05T14:18:00Z</dcterms:created>
  <dc:creator>Administrator</dc:creator>
  <cp:lastModifiedBy>Administrator</cp:lastModifiedBy>
  <dcterms:modified xsi:type="dcterms:W3CDTF">2020-04-12T03:39:24Z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